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78BBF3" w14:textId="77777777" w:rsidR="002D1AC7" w:rsidRPr="009A0D62" w:rsidRDefault="002D1AC7" w:rsidP="00214DF5">
      <w:pPr>
        <w:rPr>
          <w:rFonts w:ascii="Noto Sans" w:hAnsi="Noto Sans" w:cs="Noto Sans"/>
          <w:i/>
          <w:iCs/>
          <w:sz w:val="20"/>
          <w:szCs w:val="20"/>
        </w:rPr>
      </w:pPr>
    </w:p>
    <w:p w14:paraId="70C5CB66" w14:textId="77777777" w:rsidR="00571097" w:rsidRPr="009A0D62" w:rsidRDefault="00571097" w:rsidP="00214DF5">
      <w:pPr>
        <w:ind w:left="-426"/>
        <w:jc w:val="center"/>
        <w:rPr>
          <w:rFonts w:ascii="Noto Sans" w:hAnsi="Noto Sans" w:cs="Noto Sans"/>
          <w:b/>
          <w:sz w:val="20"/>
          <w:szCs w:val="20"/>
        </w:rPr>
      </w:pPr>
      <w:r w:rsidRPr="009A0D62">
        <w:rPr>
          <w:rFonts w:ascii="Noto Sans" w:hAnsi="Noto Sans" w:cs="Noto Sans"/>
          <w:b/>
          <w:sz w:val="20"/>
          <w:szCs w:val="20"/>
        </w:rPr>
        <w:t xml:space="preserve">Contenido </w:t>
      </w:r>
    </w:p>
    <w:p w14:paraId="7BF1B720" w14:textId="3A171097" w:rsidR="00CA2EDD" w:rsidRPr="009A0D62" w:rsidRDefault="00571097" w:rsidP="00CA2EDD">
      <w:pPr>
        <w:pStyle w:val="TDC1"/>
        <w:rPr>
          <w:rFonts w:ascii="Noto Sans" w:eastAsiaTheme="minorEastAsia" w:hAnsi="Noto Sans" w:cs="Noto Sans"/>
          <w:bCs w:val="0"/>
          <w:noProof/>
          <w:kern w:val="2"/>
          <w:szCs w:val="20"/>
          <w:lang w:eastAsia="es-MX"/>
          <w14:ligatures w14:val="standardContextual"/>
        </w:rPr>
      </w:pPr>
      <w:r w:rsidRPr="009A0D62">
        <w:rPr>
          <w:rStyle w:val="Hipervnculo"/>
          <w:rFonts w:ascii="Noto Sans" w:hAnsi="Noto Sans" w:cs="Noto Sans"/>
          <w:bCs w:val="0"/>
          <w:szCs w:val="20"/>
        </w:rPr>
        <w:fldChar w:fldCharType="begin"/>
      </w:r>
      <w:r w:rsidRPr="009A0D62">
        <w:rPr>
          <w:rStyle w:val="Hipervnculo"/>
          <w:rFonts w:ascii="Noto Sans" w:hAnsi="Noto Sans" w:cs="Noto Sans"/>
          <w:szCs w:val="20"/>
        </w:rPr>
        <w:instrText xml:space="preserve"> TOC \o "1-3" \h \z \u </w:instrText>
      </w:r>
      <w:r w:rsidRPr="009A0D62">
        <w:rPr>
          <w:rStyle w:val="Hipervnculo"/>
          <w:rFonts w:ascii="Noto Sans" w:hAnsi="Noto Sans" w:cs="Noto Sans"/>
          <w:bCs w:val="0"/>
          <w:szCs w:val="20"/>
        </w:rPr>
        <w:fldChar w:fldCharType="separate"/>
      </w:r>
    </w:p>
    <w:p w14:paraId="030B3B11" w14:textId="2DCDDD01" w:rsidR="00CA2EDD" w:rsidRPr="009A0D62" w:rsidRDefault="00CA2EDD">
      <w:pPr>
        <w:pStyle w:val="TDC2"/>
        <w:rPr>
          <w:rFonts w:ascii="Noto Sans" w:eastAsiaTheme="minorEastAsia" w:hAnsi="Noto Sans" w:cs="Noto Sans"/>
          <w:kern w:val="2"/>
          <w:sz w:val="20"/>
          <w:szCs w:val="20"/>
          <w:lang w:eastAsia="es-MX"/>
          <w14:ligatures w14:val="standardContextual"/>
        </w:rPr>
      </w:pPr>
      <w:hyperlink w:anchor="_Toc197433963" w:history="1">
        <w:r w:rsidRPr="009A0D62">
          <w:rPr>
            <w:rStyle w:val="Hipervnculo"/>
            <w:rFonts w:ascii="Noto Sans" w:hAnsi="Noto Sans" w:cs="Noto Sans"/>
            <w:sz w:val="20"/>
            <w:szCs w:val="20"/>
          </w:rPr>
          <w:t>Objetivo del documento</w:t>
        </w:r>
        <w:r w:rsidRPr="009A0D62">
          <w:rPr>
            <w:rFonts w:ascii="Noto Sans" w:hAnsi="Noto Sans" w:cs="Noto Sans"/>
            <w:webHidden/>
            <w:sz w:val="20"/>
            <w:szCs w:val="20"/>
          </w:rPr>
          <w:tab/>
        </w:r>
        <w:r w:rsidRPr="009A0D62">
          <w:rPr>
            <w:rFonts w:ascii="Noto Sans" w:hAnsi="Noto Sans" w:cs="Noto Sans"/>
            <w:webHidden/>
            <w:sz w:val="20"/>
            <w:szCs w:val="20"/>
          </w:rPr>
          <w:fldChar w:fldCharType="begin"/>
        </w:r>
        <w:r w:rsidRPr="009A0D62">
          <w:rPr>
            <w:rFonts w:ascii="Noto Sans" w:hAnsi="Noto Sans" w:cs="Noto Sans"/>
            <w:webHidden/>
            <w:sz w:val="20"/>
            <w:szCs w:val="20"/>
          </w:rPr>
          <w:instrText xml:space="preserve"> PAGEREF _Toc197433963 \h </w:instrText>
        </w:r>
        <w:r w:rsidRPr="009A0D62">
          <w:rPr>
            <w:rFonts w:ascii="Noto Sans" w:hAnsi="Noto Sans" w:cs="Noto Sans"/>
            <w:webHidden/>
            <w:sz w:val="20"/>
            <w:szCs w:val="20"/>
          </w:rPr>
        </w:r>
        <w:r w:rsidRPr="009A0D62">
          <w:rPr>
            <w:rFonts w:ascii="Noto Sans" w:hAnsi="Noto Sans" w:cs="Noto Sans"/>
            <w:webHidden/>
            <w:sz w:val="20"/>
            <w:szCs w:val="20"/>
          </w:rPr>
          <w:fldChar w:fldCharType="separate"/>
        </w:r>
        <w:r w:rsidR="001D530A">
          <w:rPr>
            <w:rFonts w:ascii="Noto Sans" w:hAnsi="Noto Sans" w:cs="Noto Sans"/>
            <w:webHidden/>
            <w:sz w:val="20"/>
            <w:szCs w:val="20"/>
          </w:rPr>
          <w:t>3</w:t>
        </w:r>
        <w:r w:rsidRPr="009A0D62">
          <w:rPr>
            <w:rFonts w:ascii="Noto Sans" w:hAnsi="Noto Sans" w:cs="Noto Sans"/>
            <w:webHidden/>
            <w:sz w:val="20"/>
            <w:szCs w:val="20"/>
          </w:rPr>
          <w:fldChar w:fldCharType="end"/>
        </w:r>
      </w:hyperlink>
    </w:p>
    <w:p w14:paraId="60E5B924" w14:textId="493FBBE6" w:rsidR="00CA2EDD" w:rsidRPr="009A0D62" w:rsidRDefault="00CA2EDD">
      <w:pPr>
        <w:pStyle w:val="TDC2"/>
        <w:rPr>
          <w:rFonts w:ascii="Noto Sans" w:eastAsiaTheme="minorEastAsia" w:hAnsi="Noto Sans" w:cs="Noto Sans"/>
          <w:kern w:val="2"/>
          <w:sz w:val="20"/>
          <w:szCs w:val="20"/>
          <w:lang w:eastAsia="es-MX"/>
          <w14:ligatures w14:val="standardContextual"/>
        </w:rPr>
      </w:pPr>
      <w:hyperlink w:anchor="_Toc197433964" w:history="1">
        <w:r w:rsidRPr="009A0D62">
          <w:rPr>
            <w:rStyle w:val="Hipervnculo"/>
            <w:rFonts w:ascii="Noto Sans" w:hAnsi="Noto Sans" w:cs="Noto Sans"/>
            <w:sz w:val="20"/>
            <w:szCs w:val="20"/>
          </w:rPr>
          <w:t>a)</w:t>
        </w:r>
        <w:r w:rsidRPr="009A0D62">
          <w:rPr>
            <w:rFonts w:ascii="Noto Sans" w:eastAsiaTheme="minorEastAsia" w:hAnsi="Noto Sans" w:cs="Noto Sans"/>
            <w:kern w:val="2"/>
            <w:sz w:val="20"/>
            <w:szCs w:val="20"/>
            <w:lang w:eastAsia="es-MX"/>
            <w14:ligatures w14:val="standardContextual"/>
          </w:rPr>
          <w:tab/>
        </w:r>
        <w:r w:rsidRPr="009A0D62">
          <w:rPr>
            <w:rStyle w:val="Hipervnculo"/>
            <w:rFonts w:ascii="Noto Sans" w:hAnsi="Noto Sans" w:cs="Noto Sans"/>
            <w:sz w:val="20"/>
            <w:szCs w:val="20"/>
          </w:rPr>
          <w:t>Vigencia de la contratación:</w:t>
        </w:r>
        <w:r w:rsidRPr="009A0D62">
          <w:rPr>
            <w:rFonts w:ascii="Noto Sans" w:hAnsi="Noto Sans" w:cs="Noto Sans"/>
            <w:webHidden/>
            <w:sz w:val="20"/>
            <w:szCs w:val="20"/>
          </w:rPr>
          <w:tab/>
        </w:r>
        <w:r w:rsidRPr="009A0D62">
          <w:rPr>
            <w:rFonts w:ascii="Noto Sans" w:hAnsi="Noto Sans" w:cs="Noto Sans"/>
            <w:webHidden/>
            <w:sz w:val="20"/>
            <w:szCs w:val="20"/>
          </w:rPr>
          <w:fldChar w:fldCharType="begin"/>
        </w:r>
        <w:r w:rsidRPr="009A0D62">
          <w:rPr>
            <w:rFonts w:ascii="Noto Sans" w:hAnsi="Noto Sans" w:cs="Noto Sans"/>
            <w:webHidden/>
            <w:sz w:val="20"/>
            <w:szCs w:val="20"/>
          </w:rPr>
          <w:instrText xml:space="preserve"> PAGEREF _Toc197433964 \h </w:instrText>
        </w:r>
        <w:r w:rsidRPr="009A0D62">
          <w:rPr>
            <w:rFonts w:ascii="Noto Sans" w:hAnsi="Noto Sans" w:cs="Noto Sans"/>
            <w:webHidden/>
            <w:sz w:val="20"/>
            <w:szCs w:val="20"/>
          </w:rPr>
        </w:r>
        <w:r w:rsidRPr="009A0D62">
          <w:rPr>
            <w:rFonts w:ascii="Noto Sans" w:hAnsi="Noto Sans" w:cs="Noto Sans"/>
            <w:webHidden/>
            <w:sz w:val="20"/>
            <w:szCs w:val="20"/>
          </w:rPr>
          <w:fldChar w:fldCharType="separate"/>
        </w:r>
        <w:r w:rsidR="001D530A">
          <w:rPr>
            <w:rFonts w:ascii="Noto Sans" w:hAnsi="Noto Sans" w:cs="Noto Sans"/>
            <w:webHidden/>
            <w:sz w:val="20"/>
            <w:szCs w:val="20"/>
          </w:rPr>
          <w:t>3</w:t>
        </w:r>
        <w:r w:rsidRPr="009A0D62">
          <w:rPr>
            <w:rFonts w:ascii="Noto Sans" w:hAnsi="Noto Sans" w:cs="Noto Sans"/>
            <w:webHidden/>
            <w:sz w:val="20"/>
            <w:szCs w:val="20"/>
          </w:rPr>
          <w:fldChar w:fldCharType="end"/>
        </w:r>
      </w:hyperlink>
    </w:p>
    <w:p w14:paraId="67FC7C3C" w14:textId="1853F562" w:rsidR="00CA2EDD" w:rsidRPr="009A0D62" w:rsidRDefault="00CA2EDD">
      <w:pPr>
        <w:pStyle w:val="TDC2"/>
        <w:rPr>
          <w:rFonts w:ascii="Noto Sans" w:eastAsiaTheme="minorEastAsia" w:hAnsi="Noto Sans" w:cs="Noto Sans"/>
          <w:kern w:val="2"/>
          <w:sz w:val="20"/>
          <w:szCs w:val="20"/>
          <w:lang w:eastAsia="es-MX"/>
          <w14:ligatures w14:val="standardContextual"/>
        </w:rPr>
      </w:pPr>
      <w:hyperlink w:anchor="_Toc197433965" w:history="1">
        <w:r w:rsidRPr="009A0D62">
          <w:rPr>
            <w:rStyle w:val="Hipervnculo"/>
            <w:rFonts w:ascii="Noto Sans" w:hAnsi="Noto Sans" w:cs="Noto Sans"/>
            <w:sz w:val="20"/>
            <w:szCs w:val="20"/>
          </w:rPr>
          <w:t>b)</w:t>
        </w:r>
        <w:r w:rsidRPr="009A0D62">
          <w:rPr>
            <w:rFonts w:ascii="Noto Sans" w:eastAsiaTheme="minorEastAsia" w:hAnsi="Noto Sans" w:cs="Noto Sans"/>
            <w:kern w:val="2"/>
            <w:sz w:val="20"/>
            <w:szCs w:val="20"/>
            <w:lang w:eastAsia="es-MX"/>
            <w14:ligatures w14:val="standardContextual"/>
          </w:rPr>
          <w:tab/>
        </w:r>
        <w:r w:rsidRPr="009A0D62">
          <w:rPr>
            <w:rStyle w:val="Hipervnculo"/>
            <w:rFonts w:ascii="Noto Sans" w:hAnsi="Noto Sans" w:cs="Noto Sans"/>
            <w:sz w:val="20"/>
            <w:szCs w:val="20"/>
          </w:rPr>
          <w:t>Plazo y lugar para la prestación del servicio.</w:t>
        </w:r>
        <w:r w:rsidRPr="009A0D62">
          <w:rPr>
            <w:rFonts w:ascii="Noto Sans" w:hAnsi="Noto Sans" w:cs="Noto Sans"/>
            <w:webHidden/>
            <w:sz w:val="20"/>
            <w:szCs w:val="20"/>
          </w:rPr>
          <w:tab/>
        </w:r>
        <w:r w:rsidRPr="009A0D62">
          <w:rPr>
            <w:rFonts w:ascii="Noto Sans" w:hAnsi="Noto Sans" w:cs="Noto Sans"/>
            <w:webHidden/>
            <w:sz w:val="20"/>
            <w:szCs w:val="20"/>
          </w:rPr>
          <w:fldChar w:fldCharType="begin"/>
        </w:r>
        <w:r w:rsidRPr="009A0D62">
          <w:rPr>
            <w:rFonts w:ascii="Noto Sans" w:hAnsi="Noto Sans" w:cs="Noto Sans"/>
            <w:webHidden/>
            <w:sz w:val="20"/>
            <w:szCs w:val="20"/>
          </w:rPr>
          <w:instrText xml:space="preserve"> PAGEREF _Toc197433965 \h </w:instrText>
        </w:r>
        <w:r w:rsidRPr="009A0D62">
          <w:rPr>
            <w:rFonts w:ascii="Noto Sans" w:hAnsi="Noto Sans" w:cs="Noto Sans"/>
            <w:webHidden/>
            <w:sz w:val="20"/>
            <w:szCs w:val="20"/>
          </w:rPr>
        </w:r>
        <w:r w:rsidRPr="009A0D62">
          <w:rPr>
            <w:rFonts w:ascii="Noto Sans" w:hAnsi="Noto Sans" w:cs="Noto Sans"/>
            <w:webHidden/>
            <w:sz w:val="20"/>
            <w:szCs w:val="20"/>
          </w:rPr>
          <w:fldChar w:fldCharType="separate"/>
        </w:r>
        <w:r w:rsidR="001D530A">
          <w:rPr>
            <w:rFonts w:ascii="Noto Sans" w:hAnsi="Noto Sans" w:cs="Noto Sans"/>
            <w:webHidden/>
            <w:sz w:val="20"/>
            <w:szCs w:val="20"/>
          </w:rPr>
          <w:t>3</w:t>
        </w:r>
        <w:r w:rsidRPr="009A0D62">
          <w:rPr>
            <w:rFonts w:ascii="Noto Sans" w:hAnsi="Noto Sans" w:cs="Noto Sans"/>
            <w:webHidden/>
            <w:sz w:val="20"/>
            <w:szCs w:val="20"/>
          </w:rPr>
          <w:fldChar w:fldCharType="end"/>
        </w:r>
      </w:hyperlink>
    </w:p>
    <w:p w14:paraId="5C36F8B0" w14:textId="6852A479" w:rsidR="00CA2EDD" w:rsidRPr="009A0D62" w:rsidRDefault="00CA2EDD">
      <w:pPr>
        <w:pStyle w:val="TDC2"/>
        <w:rPr>
          <w:rFonts w:ascii="Noto Sans" w:eastAsiaTheme="minorEastAsia" w:hAnsi="Noto Sans" w:cs="Noto Sans"/>
          <w:kern w:val="2"/>
          <w:sz w:val="20"/>
          <w:szCs w:val="20"/>
          <w:lang w:eastAsia="es-MX"/>
          <w14:ligatures w14:val="standardContextual"/>
        </w:rPr>
      </w:pPr>
      <w:hyperlink w:anchor="_Toc197433966" w:history="1">
        <w:r w:rsidRPr="009A0D62">
          <w:rPr>
            <w:rStyle w:val="Hipervnculo"/>
            <w:rFonts w:ascii="Noto Sans" w:hAnsi="Noto Sans" w:cs="Noto Sans"/>
            <w:sz w:val="20"/>
            <w:szCs w:val="20"/>
          </w:rPr>
          <w:t>Tipo de contrato.</w:t>
        </w:r>
        <w:r w:rsidRPr="009A0D62">
          <w:rPr>
            <w:rFonts w:ascii="Noto Sans" w:hAnsi="Noto Sans" w:cs="Noto Sans"/>
            <w:webHidden/>
            <w:sz w:val="20"/>
            <w:szCs w:val="20"/>
          </w:rPr>
          <w:tab/>
        </w:r>
        <w:r w:rsidRPr="009A0D62">
          <w:rPr>
            <w:rFonts w:ascii="Noto Sans" w:hAnsi="Noto Sans" w:cs="Noto Sans"/>
            <w:webHidden/>
            <w:sz w:val="20"/>
            <w:szCs w:val="20"/>
          </w:rPr>
          <w:fldChar w:fldCharType="begin"/>
        </w:r>
        <w:r w:rsidRPr="009A0D62">
          <w:rPr>
            <w:rFonts w:ascii="Noto Sans" w:hAnsi="Noto Sans" w:cs="Noto Sans"/>
            <w:webHidden/>
            <w:sz w:val="20"/>
            <w:szCs w:val="20"/>
          </w:rPr>
          <w:instrText xml:space="preserve"> PAGEREF _Toc197433966 \h </w:instrText>
        </w:r>
        <w:r w:rsidRPr="009A0D62">
          <w:rPr>
            <w:rFonts w:ascii="Noto Sans" w:hAnsi="Noto Sans" w:cs="Noto Sans"/>
            <w:webHidden/>
            <w:sz w:val="20"/>
            <w:szCs w:val="20"/>
          </w:rPr>
        </w:r>
        <w:r w:rsidRPr="009A0D62">
          <w:rPr>
            <w:rFonts w:ascii="Noto Sans" w:hAnsi="Noto Sans" w:cs="Noto Sans"/>
            <w:webHidden/>
            <w:sz w:val="20"/>
            <w:szCs w:val="20"/>
          </w:rPr>
          <w:fldChar w:fldCharType="separate"/>
        </w:r>
        <w:r w:rsidR="001D530A">
          <w:rPr>
            <w:rFonts w:ascii="Noto Sans" w:hAnsi="Noto Sans" w:cs="Noto Sans"/>
            <w:webHidden/>
            <w:sz w:val="20"/>
            <w:szCs w:val="20"/>
          </w:rPr>
          <w:t>3</w:t>
        </w:r>
        <w:r w:rsidRPr="009A0D62">
          <w:rPr>
            <w:rFonts w:ascii="Noto Sans" w:hAnsi="Noto Sans" w:cs="Noto Sans"/>
            <w:webHidden/>
            <w:sz w:val="20"/>
            <w:szCs w:val="20"/>
          </w:rPr>
          <w:fldChar w:fldCharType="end"/>
        </w:r>
      </w:hyperlink>
    </w:p>
    <w:p w14:paraId="43EF718C" w14:textId="5C8A72E2" w:rsidR="00CA2EDD" w:rsidRPr="009A0D62" w:rsidRDefault="00CA2EDD">
      <w:pPr>
        <w:pStyle w:val="TDC2"/>
        <w:rPr>
          <w:rFonts w:ascii="Noto Sans" w:eastAsiaTheme="minorEastAsia" w:hAnsi="Noto Sans" w:cs="Noto Sans"/>
          <w:kern w:val="2"/>
          <w:sz w:val="20"/>
          <w:szCs w:val="20"/>
          <w:lang w:eastAsia="es-MX"/>
          <w14:ligatures w14:val="standardContextual"/>
        </w:rPr>
      </w:pPr>
      <w:hyperlink w:anchor="_Toc197433967" w:history="1">
        <w:r w:rsidRPr="009A0D62">
          <w:rPr>
            <w:rStyle w:val="Hipervnculo"/>
            <w:rFonts w:ascii="Noto Sans" w:hAnsi="Noto Sans" w:cs="Noto Sans"/>
            <w:sz w:val="20"/>
            <w:szCs w:val="20"/>
          </w:rPr>
          <w:t>c)</w:t>
        </w:r>
        <w:r w:rsidRPr="009A0D62">
          <w:rPr>
            <w:rFonts w:ascii="Noto Sans" w:eastAsiaTheme="minorEastAsia" w:hAnsi="Noto Sans" w:cs="Noto Sans"/>
            <w:kern w:val="2"/>
            <w:sz w:val="20"/>
            <w:szCs w:val="20"/>
            <w:lang w:eastAsia="es-MX"/>
            <w14:ligatures w14:val="standardContextual"/>
          </w:rPr>
          <w:tab/>
        </w:r>
        <w:r w:rsidRPr="009A0D62">
          <w:rPr>
            <w:rStyle w:val="Hipervnculo"/>
            <w:rFonts w:ascii="Noto Sans" w:hAnsi="Noto Sans" w:cs="Noto Sans"/>
            <w:sz w:val="20"/>
            <w:szCs w:val="20"/>
          </w:rPr>
          <w:t>Criterios de evaluación de proposiciones:</w:t>
        </w:r>
        <w:r w:rsidRPr="009A0D62">
          <w:rPr>
            <w:rFonts w:ascii="Noto Sans" w:hAnsi="Noto Sans" w:cs="Noto Sans"/>
            <w:webHidden/>
            <w:sz w:val="20"/>
            <w:szCs w:val="20"/>
          </w:rPr>
          <w:tab/>
        </w:r>
        <w:r w:rsidRPr="009A0D62">
          <w:rPr>
            <w:rFonts w:ascii="Noto Sans" w:hAnsi="Noto Sans" w:cs="Noto Sans"/>
            <w:webHidden/>
            <w:sz w:val="20"/>
            <w:szCs w:val="20"/>
          </w:rPr>
          <w:fldChar w:fldCharType="begin"/>
        </w:r>
        <w:r w:rsidRPr="009A0D62">
          <w:rPr>
            <w:rFonts w:ascii="Noto Sans" w:hAnsi="Noto Sans" w:cs="Noto Sans"/>
            <w:webHidden/>
            <w:sz w:val="20"/>
            <w:szCs w:val="20"/>
          </w:rPr>
          <w:instrText xml:space="preserve"> PAGEREF _Toc197433967 \h </w:instrText>
        </w:r>
        <w:r w:rsidRPr="009A0D62">
          <w:rPr>
            <w:rFonts w:ascii="Noto Sans" w:hAnsi="Noto Sans" w:cs="Noto Sans"/>
            <w:webHidden/>
            <w:sz w:val="20"/>
            <w:szCs w:val="20"/>
          </w:rPr>
        </w:r>
        <w:r w:rsidRPr="009A0D62">
          <w:rPr>
            <w:rFonts w:ascii="Noto Sans" w:hAnsi="Noto Sans" w:cs="Noto Sans"/>
            <w:webHidden/>
            <w:sz w:val="20"/>
            <w:szCs w:val="20"/>
          </w:rPr>
          <w:fldChar w:fldCharType="separate"/>
        </w:r>
        <w:r w:rsidR="001D530A">
          <w:rPr>
            <w:rFonts w:ascii="Noto Sans" w:hAnsi="Noto Sans" w:cs="Noto Sans"/>
            <w:webHidden/>
            <w:sz w:val="20"/>
            <w:szCs w:val="20"/>
          </w:rPr>
          <w:t>3</w:t>
        </w:r>
        <w:r w:rsidRPr="009A0D62">
          <w:rPr>
            <w:rFonts w:ascii="Noto Sans" w:hAnsi="Noto Sans" w:cs="Noto Sans"/>
            <w:webHidden/>
            <w:sz w:val="20"/>
            <w:szCs w:val="20"/>
          </w:rPr>
          <w:fldChar w:fldCharType="end"/>
        </w:r>
      </w:hyperlink>
    </w:p>
    <w:p w14:paraId="53E3DA21" w14:textId="5A97E509" w:rsidR="00CA2EDD" w:rsidRPr="009A0D62" w:rsidRDefault="00CA2EDD">
      <w:pPr>
        <w:pStyle w:val="TDC2"/>
        <w:rPr>
          <w:rFonts w:ascii="Noto Sans" w:eastAsiaTheme="minorEastAsia" w:hAnsi="Noto Sans" w:cs="Noto Sans"/>
          <w:kern w:val="2"/>
          <w:sz w:val="20"/>
          <w:szCs w:val="20"/>
          <w:lang w:eastAsia="es-MX"/>
          <w14:ligatures w14:val="standardContextual"/>
        </w:rPr>
      </w:pPr>
      <w:hyperlink w:anchor="_Toc197433968" w:history="1">
        <w:r w:rsidRPr="009A0D62">
          <w:rPr>
            <w:rStyle w:val="Hipervnculo"/>
            <w:rFonts w:ascii="Noto Sans" w:hAnsi="Noto Sans" w:cs="Noto Sans"/>
            <w:sz w:val="20"/>
            <w:szCs w:val="20"/>
          </w:rPr>
          <w:t>d)</w:t>
        </w:r>
        <w:r w:rsidRPr="009A0D62">
          <w:rPr>
            <w:rFonts w:ascii="Noto Sans" w:eastAsiaTheme="minorEastAsia" w:hAnsi="Noto Sans" w:cs="Noto Sans"/>
            <w:kern w:val="2"/>
            <w:sz w:val="20"/>
            <w:szCs w:val="20"/>
            <w:lang w:eastAsia="es-MX"/>
            <w14:ligatures w14:val="standardContextual"/>
          </w:rPr>
          <w:tab/>
        </w:r>
        <w:r w:rsidRPr="009A0D62">
          <w:rPr>
            <w:rStyle w:val="Hipervnculo"/>
            <w:rFonts w:ascii="Noto Sans" w:hAnsi="Noto Sans" w:cs="Noto Sans"/>
            <w:sz w:val="20"/>
            <w:szCs w:val="20"/>
          </w:rPr>
          <w:t>Licencias, permisos, registros, certificados o autorizaciones que debe cumplir o aplicarse al bien o servicio a contratar.</w:t>
        </w:r>
        <w:r w:rsidRPr="009A0D62">
          <w:rPr>
            <w:rFonts w:ascii="Noto Sans" w:hAnsi="Noto Sans" w:cs="Noto Sans"/>
            <w:webHidden/>
            <w:sz w:val="20"/>
            <w:szCs w:val="20"/>
          </w:rPr>
          <w:tab/>
        </w:r>
        <w:r w:rsidRPr="009A0D62">
          <w:rPr>
            <w:rFonts w:ascii="Noto Sans" w:hAnsi="Noto Sans" w:cs="Noto Sans"/>
            <w:webHidden/>
            <w:sz w:val="20"/>
            <w:szCs w:val="20"/>
          </w:rPr>
          <w:fldChar w:fldCharType="begin"/>
        </w:r>
        <w:r w:rsidRPr="009A0D62">
          <w:rPr>
            <w:rFonts w:ascii="Noto Sans" w:hAnsi="Noto Sans" w:cs="Noto Sans"/>
            <w:webHidden/>
            <w:sz w:val="20"/>
            <w:szCs w:val="20"/>
          </w:rPr>
          <w:instrText xml:space="preserve"> PAGEREF _Toc197433968 \h </w:instrText>
        </w:r>
        <w:r w:rsidRPr="009A0D62">
          <w:rPr>
            <w:rFonts w:ascii="Noto Sans" w:hAnsi="Noto Sans" w:cs="Noto Sans"/>
            <w:webHidden/>
            <w:sz w:val="20"/>
            <w:szCs w:val="20"/>
          </w:rPr>
        </w:r>
        <w:r w:rsidRPr="009A0D62">
          <w:rPr>
            <w:rFonts w:ascii="Noto Sans" w:hAnsi="Noto Sans" w:cs="Noto Sans"/>
            <w:webHidden/>
            <w:sz w:val="20"/>
            <w:szCs w:val="20"/>
          </w:rPr>
          <w:fldChar w:fldCharType="separate"/>
        </w:r>
        <w:r w:rsidR="001D530A">
          <w:rPr>
            <w:rFonts w:ascii="Noto Sans" w:hAnsi="Noto Sans" w:cs="Noto Sans"/>
            <w:webHidden/>
            <w:sz w:val="20"/>
            <w:szCs w:val="20"/>
          </w:rPr>
          <w:t>43</w:t>
        </w:r>
        <w:r w:rsidRPr="009A0D62">
          <w:rPr>
            <w:rFonts w:ascii="Noto Sans" w:hAnsi="Noto Sans" w:cs="Noto Sans"/>
            <w:webHidden/>
            <w:sz w:val="20"/>
            <w:szCs w:val="20"/>
          </w:rPr>
          <w:fldChar w:fldCharType="end"/>
        </w:r>
      </w:hyperlink>
    </w:p>
    <w:p w14:paraId="67340EC2" w14:textId="2DA61ABF" w:rsidR="00CA2EDD" w:rsidRPr="009A0D62" w:rsidRDefault="00CA2EDD">
      <w:pPr>
        <w:pStyle w:val="TDC2"/>
        <w:rPr>
          <w:rFonts w:ascii="Noto Sans" w:eastAsiaTheme="minorEastAsia" w:hAnsi="Noto Sans" w:cs="Noto Sans"/>
          <w:kern w:val="2"/>
          <w:sz w:val="20"/>
          <w:szCs w:val="20"/>
          <w:lang w:eastAsia="es-MX"/>
          <w14:ligatures w14:val="standardContextual"/>
        </w:rPr>
      </w:pPr>
      <w:hyperlink w:anchor="_Toc197433969" w:history="1">
        <w:r w:rsidRPr="009A0D62">
          <w:rPr>
            <w:rStyle w:val="Hipervnculo"/>
            <w:rFonts w:ascii="Noto Sans" w:hAnsi="Noto Sans" w:cs="Noto Sans"/>
            <w:sz w:val="20"/>
            <w:szCs w:val="20"/>
          </w:rPr>
          <w:t>e)</w:t>
        </w:r>
        <w:r w:rsidRPr="009A0D62">
          <w:rPr>
            <w:rFonts w:ascii="Noto Sans" w:eastAsiaTheme="minorEastAsia" w:hAnsi="Noto Sans" w:cs="Noto Sans"/>
            <w:kern w:val="2"/>
            <w:sz w:val="20"/>
            <w:szCs w:val="20"/>
            <w:lang w:eastAsia="es-MX"/>
            <w14:ligatures w14:val="standardContextual"/>
          </w:rPr>
          <w:tab/>
        </w:r>
        <w:r w:rsidRPr="009A0D62">
          <w:rPr>
            <w:rStyle w:val="Hipervnculo"/>
            <w:rFonts w:ascii="Noto Sans" w:hAnsi="Noto Sans" w:cs="Noto Sans"/>
            <w:sz w:val="20"/>
            <w:szCs w:val="20"/>
          </w:rPr>
          <w:t>Folletos, catálogos, fotografías, manuales entre otros, en caso de que se requieran para comprobar las especificaciones técnicas requeridas:</w:t>
        </w:r>
        <w:r w:rsidRPr="009A0D62">
          <w:rPr>
            <w:rFonts w:ascii="Noto Sans" w:hAnsi="Noto Sans" w:cs="Noto Sans"/>
            <w:webHidden/>
            <w:sz w:val="20"/>
            <w:szCs w:val="20"/>
          </w:rPr>
          <w:tab/>
        </w:r>
        <w:r w:rsidRPr="009A0D62">
          <w:rPr>
            <w:rFonts w:ascii="Noto Sans" w:hAnsi="Noto Sans" w:cs="Noto Sans"/>
            <w:webHidden/>
            <w:sz w:val="20"/>
            <w:szCs w:val="20"/>
          </w:rPr>
          <w:fldChar w:fldCharType="begin"/>
        </w:r>
        <w:r w:rsidRPr="009A0D62">
          <w:rPr>
            <w:rFonts w:ascii="Noto Sans" w:hAnsi="Noto Sans" w:cs="Noto Sans"/>
            <w:webHidden/>
            <w:sz w:val="20"/>
            <w:szCs w:val="20"/>
          </w:rPr>
          <w:instrText xml:space="preserve"> PAGEREF _Toc197433969 \h </w:instrText>
        </w:r>
        <w:r w:rsidRPr="009A0D62">
          <w:rPr>
            <w:rFonts w:ascii="Noto Sans" w:hAnsi="Noto Sans" w:cs="Noto Sans"/>
            <w:webHidden/>
            <w:sz w:val="20"/>
            <w:szCs w:val="20"/>
          </w:rPr>
        </w:r>
        <w:r w:rsidRPr="009A0D62">
          <w:rPr>
            <w:rFonts w:ascii="Noto Sans" w:hAnsi="Noto Sans" w:cs="Noto Sans"/>
            <w:webHidden/>
            <w:sz w:val="20"/>
            <w:szCs w:val="20"/>
          </w:rPr>
          <w:fldChar w:fldCharType="separate"/>
        </w:r>
        <w:r w:rsidR="001D530A">
          <w:rPr>
            <w:rFonts w:ascii="Noto Sans" w:hAnsi="Noto Sans" w:cs="Noto Sans"/>
            <w:webHidden/>
            <w:sz w:val="20"/>
            <w:szCs w:val="20"/>
          </w:rPr>
          <w:t>43</w:t>
        </w:r>
        <w:r w:rsidRPr="009A0D62">
          <w:rPr>
            <w:rFonts w:ascii="Noto Sans" w:hAnsi="Noto Sans" w:cs="Noto Sans"/>
            <w:webHidden/>
            <w:sz w:val="20"/>
            <w:szCs w:val="20"/>
          </w:rPr>
          <w:fldChar w:fldCharType="end"/>
        </w:r>
      </w:hyperlink>
    </w:p>
    <w:p w14:paraId="53272275" w14:textId="7EAD8DC4" w:rsidR="00CA2EDD" w:rsidRPr="009A0D62" w:rsidRDefault="00CA2EDD">
      <w:pPr>
        <w:pStyle w:val="TDC2"/>
        <w:rPr>
          <w:rFonts w:ascii="Noto Sans" w:eastAsiaTheme="minorEastAsia" w:hAnsi="Noto Sans" w:cs="Noto Sans"/>
          <w:kern w:val="2"/>
          <w:sz w:val="20"/>
          <w:szCs w:val="20"/>
          <w:lang w:eastAsia="es-MX"/>
          <w14:ligatures w14:val="standardContextual"/>
        </w:rPr>
      </w:pPr>
      <w:hyperlink w:anchor="_Toc197433970" w:history="1">
        <w:r w:rsidRPr="009A0D62">
          <w:rPr>
            <w:rStyle w:val="Hipervnculo"/>
            <w:rFonts w:ascii="Noto Sans" w:hAnsi="Noto Sans" w:cs="Noto Sans"/>
            <w:sz w:val="20"/>
            <w:szCs w:val="20"/>
          </w:rPr>
          <w:t>f)</w:t>
        </w:r>
        <w:r w:rsidRPr="009A0D62">
          <w:rPr>
            <w:rFonts w:ascii="Noto Sans" w:eastAsiaTheme="minorEastAsia" w:hAnsi="Noto Sans" w:cs="Noto Sans"/>
            <w:kern w:val="2"/>
            <w:sz w:val="20"/>
            <w:szCs w:val="20"/>
            <w:lang w:eastAsia="es-MX"/>
            <w14:ligatures w14:val="standardContextual"/>
          </w:rPr>
          <w:tab/>
        </w:r>
        <w:r w:rsidRPr="009A0D62">
          <w:rPr>
            <w:rStyle w:val="Hipervnculo"/>
            <w:rFonts w:ascii="Noto Sans" w:hAnsi="Noto Sans" w:cs="Noto Sans"/>
            <w:sz w:val="20"/>
            <w:szCs w:val="20"/>
          </w:rPr>
          <w:t>Visitas a las instalaciones institucionales.</w:t>
        </w:r>
        <w:r w:rsidRPr="009A0D62">
          <w:rPr>
            <w:rFonts w:ascii="Noto Sans" w:hAnsi="Noto Sans" w:cs="Noto Sans"/>
            <w:webHidden/>
            <w:sz w:val="20"/>
            <w:szCs w:val="20"/>
          </w:rPr>
          <w:tab/>
        </w:r>
        <w:r w:rsidRPr="009A0D62">
          <w:rPr>
            <w:rFonts w:ascii="Noto Sans" w:hAnsi="Noto Sans" w:cs="Noto Sans"/>
            <w:webHidden/>
            <w:sz w:val="20"/>
            <w:szCs w:val="20"/>
          </w:rPr>
          <w:fldChar w:fldCharType="begin"/>
        </w:r>
        <w:r w:rsidRPr="009A0D62">
          <w:rPr>
            <w:rFonts w:ascii="Noto Sans" w:hAnsi="Noto Sans" w:cs="Noto Sans"/>
            <w:webHidden/>
            <w:sz w:val="20"/>
            <w:szCs w:val="20"/>
          </w:rPr>
          <w:instrText xml:space="preserve"> PAGEREF _Toc197433970 \h </w:instrText>
        </w:r>
        <w:r w:rsidRPr="009A0D62">
          <w:rPr>
            <w:rFonts w:ascii="Noto Sans" w:hAnsi="Noto Sans" w:cs="Noto Sans"/>
            <w:webHidden/>
            <w:sz w:val="20"/>
            <w:szCs w:val="20"/>
          </w:rPr>
        </w:r>
        <w:r w:rsidRPr="009A0D62">
          <w:rPr>
            <w:rFonts w:ascii="Noto Sans" w:hAnsi="Noto Sans" w:cs="Noto Sans"/>
            <w:webHidden/>
            <w:sz w:val="20"/>
            <w:szCs w:val="20"/>
          </w:rPr>
          <w:fldChar w:fldCharType="separate"/>
        </w:r>
        <w:r w:rsidR="001D530A">
          <w:rPr>
            <w:rFonts w:ascii="Noto Sans" w:hAnsi="Noto Sans" w:cs="Noto Sans"/>
            <w:webHidden/>
            <w:sz w:val="20"/>
            <w:szCs w:val="20"/>
          </w:rPr>
          <w:t>43</w:t>
        </w:r>
        <w:r w:rsidRPr="009A0D62">
          <w:rPr>
            <w:rFonts w:ascii="Noto Sans" w:hAnsi="Noto Sans" w:cs="Noto Sans"/>
            <w:webHidden/>
            <w:sz w:val="20"/>
            <w:szCs w:val="20"/>
          </w:rPr>
          <w:fldChar w:fldCharType="end"/>
        </w:r>
      </w:hyperlink>
    </w:p>
    <w:p w14:paraId="1F61D79E" w14:textId="0DD800E1" w:rsidR="00CA2EDD" w:rsidRPr="009A0D62" w:rsidRDefault="00CA2EDD">
      <w:pPr>
        <w:pStyle w:val="TDC2"/>
        <w:rPr>
          <w:rFonts w:ascii="Noto Sans" w:eastAsiaTheme="minorEastAsia" w:hAnsi="Noto Sans" w:cs="Noto Sans"/>
          <w:kern w:val="2"/>
          <w:sz w:val="20"/>
          <w:szCs w:val="20"/>
          <w:lang w:eastAsia="es-MX"/>
          <w14:ligatures w14:val="standardContextual"/>
        </w:rPr>
      </w:pPr>
      <w:hyperlink w:anchor="_Toc197433971" w:history="1">
        <w:r w:rsidRPr="009A0D62">
          <w:rPr>
            <w:rStyle w:val="Hipervnculo"/>
            <w:rFonts w:ascii="Noto Sans" w:hAnsi="Noto Sans" w:cs="Noto Sans"/>
            <w:sz w:val="20"/>
            <w:szCs w:val="20"/>
          </w:rPr>
          <w:t>g)</w:t>
        </w:r>
        <w:r w:rsidRPr="009A0D62">
          <w:rPr>
            <w:rFonts w:ascii="Noto Sans" w:eastAsiaTheme="minorEastAsia" w:hAnsi="Noto Sans" w:cs="Noto Sans"/>
            <w:kern w:val="2"/>
            <w:sz w:val="20"/>
            <w:szCs w:val="20"/>
            <w:lang w:eastAsia="es-MX"/>
            <w14:ligatures w14:val="standardContextual"/>
          </w:rPr>
          <w:tab/>
        </w:r>
        <w:r w:rsidRPr="009A0D62">
          <w:rPr>
            <w:rStyle w:val="Hipervnculo"/>
            <w:rFonts w:ascii="Noto Sans" w:hAnsi="Noto Sans" w:cs="Noto Sans"/>
            <w:sz w:val="20"/>
            <w:szCs w:val="20"/>
          </w:rPr>
          <w:t>Visitas a las instalaciones de los licitantes.</w:t>
        </w:r>
        <w:r w:rsidRPr="009A0D62">
          <w:rPr>
            <w:rFonts w:ascii="Noto Sans" w:hAnsi="Noto Sans" w:cs="Noto Sans"/>
            <w:webHidden/>
            <w:sz w:val="20"/>
            <w:szCs w:val="20"/>
          </w:rPr>
          <w:tab/>
        </w:r>
        <w:r w:rsidRPr="009A0D62">
          <w:rPr>
            <w:rFonts w:ascii="Noto Sans" w:hAnsi="Noto Sans" w:cs="Noto Sans"/>
            <w:webHidden/>
            <w:sz w:val="20"/>
            <w:szCs w:val="20"/>
          </w:rPr>
          <w:fldChar w:fldCharType="begin"/>
        </w:r>
        <w:r w:rsidRPr="009A0D62">
          <w:rPr>
            <w:rFonts w:ascii="Noto Sans" w:hAnsi="Noto Sans" w:cs="Noto Sans"/>
            <w:webHidden/>
            <w:sz w:val="20"/>
            <w:szCs w:val="20"/>
          </w:rPr>
          <w:instrText xml:space="preserve"> PAGEREF _Toc197433971 \h </w:instrText>
        </w:r>
        <w:r w:rsidRPr="009A0D62">
          <w:rPr>
            <w:rFonts w:ascii="Noto Sans" w:hAnsi="Noto Sans" w:cs="Noto Sans"/>
            <w:webHidden/>
            <w:sz w:val="20"/>
            <w:szCs w:val="20"/>
          </w:rPr>
        </w:r>
        <w:r w:rsidRPr="009A0D62">
          <w:rPr>
            <w:rFonts w:ascii="Noto Sans" w:hAnsi="Noto Sans" w:cs="Noto Sans"/>
            <w:webHidden/>
            <w:sz w:val="20"/>
            <w:szCs w:val="20"/>
          </w:rPr>
          <w:fldChar w:fldCharType="separate"/>
        </w:r>
        <w:r w:rsidR="001D530A">
          <w:rPr>
            <w:rFonts w:ascii="Noto Sans" w:hAnsi="Noto Sans" w:cs="Noto Sans"/>
            <w:webHidden/>
            <w:sz w:val="20"/>
            <w:szCs w:val="20"/>
          </w:rPr>
          <w:t>43</w:t>
        </w:r>
        <w:r w:rsidRPr="009A0D62">
          <w:rPr>
            <w:rFonts w:ascii="Noto Sans" w:hAnsi="Noto Sans" w:cs="Noto Sans"/>
            <w:webHidden/>
            <w:sz w:val="20"/>
            <w:szCs w:val="20"/>
          </w:rPr>
          <w:fldChar w:fldCharType="end"/>
        </w:r>
      </w:hyperlink>
    </w:p>
    <w:p w14:paraId="07999E92" w14:textId="36660367" w:rsidR="00CA2EDD" w:rsidRPr="009A0D62" w:rsidRDefault="00CA2EDD">
      <w:pPr>
        <w:pStyle w:val="TDC2"/>
        <w:rPr>
          <w:rFonts w:ascii="Noto Sans" w:eastAsiaTheme="minorEastAsia" w:hAnsi="Noto Sans" w:cs="Noto Sans"/>
          <w:kern w:val="2"/>
          <w:sz w:val="20"/>
          <w:szCs w:val="20"/>
          <w:lang w:eastAsia="es-MX"/>
          <w14:ligatures w14:val="standardContextual"/>
        </w:rPr>
      </w:pPr>
      <w:hyperlink w:anchor="_Toc197433972" w:history="1">
        <w:r w:rsidRPr="009A0D62">
          <w:rPr>
            <w:rStyle w:val="Hipervnculo"/>
            <w:rFonts w:ascii="Noto Sans" w:hAnsi="Noto Sans" w:cs="Noto Sans"/>
            <w:sz w:val="20"/>
            <w:szCs w:val="20"/>
          </w:rPr>
          <w:t>h)</w:t>
        </w:r>
        <w:r w:rsidRPr="009A0D62">
          <w:rPr>
            <w:rFonts w:ascii="Noto Sans" w:eastAsiaTheme="minorEastAsia" w:hAnsi="Noto Sans" w:cs="Noto Sans"/>
            <w:kern w:val="2"/>
            <w:sz w:val="20"/>
            <w:szCs w:val="20"/>
            <w:lang w:eastAsia="es-MX"/>
            <w14:ligatures w14:val="standardContextual"/>
          </w:rPr>
          <w:tab/>
        </w:r>
        <w:r w:rsidRPr="009A0D62">
          <w:rPr>
            <w:rStyle w:val="Hipervnculo"/>
            <w:rFonts w:ascii="Noto Sans" w:hAnsi="Noto Sans" w:cs="Noto Sans"/>
            <w:sz w:val="20"/>
            <w:szCs w:val="20"/>
          </w:rPr>
          <w:t>Penas Convencionales y Deducciones</w:t>
        </w:r>
        <w:r w:rsidRPr="009A0D62">
          <w:rPr>
            <w:rFonts w:ascii="Noto Sans" w:hAnsi="Noto Sans" w:cs="Noto Sans"/>
            <w:webHidden/>
            <w:sz w:val="20"/>
            <w:szCs w:val="20"/>
          </w:rPr>
          <w:tab/>
        </w:r>
        <w:r w:rsidRPr="009A0D62">
          <w:rPr>
            <w:rFonts w:ascii="Noto Sans" w:hAnsi="Noto Sans" w:cs="Noto Sans"/>
            <w:webHidden/>
            <w:sz w:val="20"/>
            <w:szCs w:val="20"/>
          </w:rPr>
          <w:fldChar w:fldCharType="begin"/>
        </w:r>
        <w:r w:rsidRPr="009A0D62">
          <w:rPr>
            <w:rFonts w:ascii="Noto Sans" w:hAnsi="Noto Sans" w:cs="Noto Sans"/>
            <w:webHidden/>
            <w:sz w:val="20"/>
            <w:szCs w:val="20"/>
          </w:rPr>
          <w:instrText xml:space="preserve"> PAGEREF _Toc197433972 \h </w:instrText>
        </w:r>
        <w:r w:rsidRPr="009A0D62">
          <w:rPr>
            <w:rFonts w:ascii="Noto Sans" w:hAnsi="Noto Sans" w:cs="Noto Sans"/>
            <w:webHidden/>
            <w:sz w:val="20"/>
            <w:szCs w:val="20"/>
          </w:rPr>
        </w:r>
        <w:r w:rsidRPr="009A0D62">
          <w:rPr>
            <w:rFonts w:ascii="Noto Sans" w:hAnsi="Noto Sans" w:cs="Noto Sans"/>
            <w:webHidden/>
            <w:sz w:val="20"/>
            <w:szCs w:val="20"/>
          </w:rPr>
          <w:fldChar w:fldCharType="separate"/>
        </w:r>
        <w:r w:rsidR="001D530A">
          <w:rPr>
            <w:rFonts w:ascii="Noto Sans" w:hAnsi="Noto Sans" w:cs="Noto Sans"/>
            <w:webHidden/>
            <w:sz w:val="20"/>
            <w:szCs w:val="20"/>
          </w:rPr>
          <w:t>43</w:t>
        </w:r>
        <w:r w:rsidRPr="009A0D62">
          <w:rPr>
            <w:rFonts w:ascii="Noto Sans" w:hAnsi="Noto Sans" w:cs="Noto Sans"/>
            <w:webHidden/>
            <w:sz w:val="20"/>
            <w:szCs w:val="20"/>
          </w:rPr>
          <w:fldChar w:fldCharType="end"/>
        </w:r>
      </w:hyperlink>
    </w:p>
    <w:p w14:paraId="2B64F62C" w14:textId="68748D50" w:rsidR="00CA2EDD" w:rsidRPr="009A0D62" w:rsidRDefault="00CA2EDD">
      <w:pPr>
        <w:pStyle w:val="TDC2"/>
        <w:rPr>
          <w:rFonts w:ascii="Noto Sans" w:eastAsiaTheme="minorEastAsia" w:hAnsi="Noto Sans" w:cs="Noto Sans"/>
          <w:kern w:val="2"/>
          <w:sz w:val="20"/>
          <w:szCs w:val="20"/>
          <w:lang w:eastAsia="es-MX"/>
          <w14:ligatures w14:val="standardContextual"/>
        </w:rPr>
      </w:pPr>
      <w:hyperlink w:anchor="_Toc197433973" w:history="1">
        <w:r w:rsidRPr="009A0D62">
          <w:rPr>
            <w:rStyle w:val="Hipervnculo"/>
            <w:rFonts w:ascii="Noto Sans" w:hAnsi="Noto Sans" w:cs="Noto Sans"/>
            <w:sz w:val="20"/>
            <w:szCs w:val="20"/>
          </w:rPr>
          <w:t>Penas Convencionales</w:t>
        </w:r>
        <w:r w:rsidRPr="009A0D62">
          <w:rPr>
            <w:rFonts w:ascii="Noto Sans" w:hAnsi="Noto Sans" w:cs="Noto Sans"/>
            <w:webHidden/>
            <w:sz w:val="20"/>
            <w:szCs w:val="20"/>
          </w:rPr>
          <w:tab/>
        </w:r>
        <w:r w:rsidRPr="009A0D62">
          <w:rPr>
            <w:rFonts w:ascii="Noto Sans" w:hAnsi="Noto Sans" w:cs="Noto Sans"/>
            <w:webHidden/>
            <w:sz w:val="20"/>
            <w:szCs w:val="20"/>
          </w:rPr>
          <w:fldChar w:fldCharType="begin"/>
        </w:r>
        <w:r w:rsidRPr="009A0D62">
          <w:rPr>
            <w:rFonts w:ascii="Noto Sans" w:hAnsi="Noto Sans" w:cs="Noto Sans"/>
            <w:webHidden/>
            <w:sz w:val="20"/>
            <w:szCs w:val="20"/>
          </w:rPr>
          <w:instrText xml:space="preserve"> PAGEREF _Toc197433973 \h </w:instrText>
        </w:r>
        <w:r w:rsidRPr="009A0D62">
          <w:rPr>
            <w:rFonts w:ascii="Noto Sans" w:hAnsi="Noto Sans" w:cs="Noto Sans"/>
            <w:webHidden/>
            <w:sz w:val="20"/>
            <w:szCs w:val="20"/>
          </w:rPr>
        </w:r>
        <w:r w:rsidRPr="009A0D62">
          <w:rPr>
            <w:rFonts w:ascii="Noto Sans" w:hAnsi="Noto Sans" w:cs="Noto Sans"/>
            <w:webHidden/>
            <w:sz w:val="20"/>
            <w:szCs w:val="20"/>
          </w:rPr>
          <w:fldChar w:fldCharType="separate"/>
        </w:r>
        <w:r w:rsidR="001D530A">
          <w:rPr>
            <w:rFonts w:ascii="Noto Sans" w:hAnsi="Noto Sans" w:cs="Noto Sans"/>
            <w:webHidden/>
            <w:sz w:val="20"/>
            <w:szCs w:val="20"/>
          </w:rPr>
          <w:t>44</w:t>
        </w:r>
        <w:r w:rsidRPr="009A0D62">
          <w:rPr>
            <w:rFonts w:ascii="Noto Sans" w:hAnsi="Noto Sans" w:cs="Noto Sans"/>
            <w:webHidden/>
            <w:sz w:val="20"/>
            <w:szCs w:val="20"/>
          </w:rPr>
          <w:fldChar w:fldCharType="end"/>
        </w:r>
      </w:hyperlink>
    </w:p>
    <w:p w14:paraId="5B44B320" w14:textId="694C6EC9" w:rsidR="00CA2EDD" w:rsidRPr="009A0D62" w:rsidRDefault="00CA2EDD">
      <w:pPr>
        <w:pStyle w:val="TDC2"/>
        <w:rPr>
          <w:rFonts w:ascii="Noto Sans" w:eastAsiaTheme="minorEastAsia" w:hAnsi="Noto Sans" w:cs="Noto Sans"/>
          <w:kern w:val="2"/>
          <w:sz w:val="20"/>
          <w:szCs w:val="20"/>
          <w:lang w:eastAsia="es-MX"/>
          <w14:ligatures w14:val="standardContextual"/>
        </w:rPr>
      </w:pPr>
      <w:hyperlink w:anchor="_Toc197433974" w:history="1">
        <w:r w:rsidRPr="009A0D62">
          <w:rPr>
            <w:rStyle w:val="Hipervnculo"/>
            <w:rFonts w:ascii="Noto Sans" w:hAnsi="Noto Sans" w:cs="Noto Sans"/>
            <w:sz w:val="20"/>
            <w:szCs w:val="20"/>
          </w:rPr>
          <w:t>Deductivas</w:t>
        </w:r>
        <w:r w:rsidRPr="009A0D62">
          <w:rPr>
            <w:rFonts w:ascii="Noto Sans" w:hAnsi="Noto Sans" w:cs="Noto Sans"/>
            <w:webHidden/>
            <w:sz w:val="20"/>
            <w:szCs w:val="20"/>
          </w:rPr>
          <w:tab/>
        </w:r>
        <w:r w:rsidRPr="009A0D62">
          <w:rPr>
            <w:rFonts w:ascii="Noto Sans" w:hAnsi="Noto Sans" w:cs="Noto Sans"/>
            <w:webHidden/>
            <w:sz w:val="20"/>
            <w:szCs w:val="20"/>
          </w:rPr>
          <w:fldChar w:fldCharType="begin"/>
        </w:r>
        <w:r w:rsidRPr="009A0D62">
          <w:rPr>
            <w:rFonts w:ascii="Noto Sans" w:hAnsi="Noto Sans" w:cs="Noto Sans"/>
            <w:webHidden/>
            <w:sz w:val="20"/>
            <w:szCs w:val="20"/>
          </w:rPr>
          <w:instrText xml:space="preserve"> PAGEREF _Toc197433974 \h </w:instrText>
        </w:r>
        <w:r w:rsidRPr="009A0D62">
          <w:rPr>
            <w:rFonts w:ascii="Noto Sans" w:hAnsi="Noto Sans" w:cs="Noto Sans"/>
            <w:webHidden/>
            <w:sz w:val="20"/>
            <w:szCs w:val="20"/>
          </w:rPr>
        </w:r>
        <w:r w:rsidRPr="009A0D62">
          <w:rPr>
            <w:rFonts w:ascii="Noto Sans" w:hAnsi="Noto Sans" w:cs="Noto Sans"/>
            <w:webHidden/>
            <w:sz w:val="20"/>
            <w:szCs w:val="20"/>
          </w:rPr>
          <w:fldChar w:fldCharType="separate"/>
        </w:r>
        <w:r w:rsidR="001D530A">
          <w:rPr>
            <w:rFonts w:ascii="Noto Sans" w:hAnsi="Noto Sans" w:cs="Noto Sans"/>
            <w:webHidden/>
            <w:sz w:val="20"/>
            <w:szCs w:val="20"/>
          </w:rPr>
          <w:t>47</w:t>
        </w:r>
        <w:r w:rsidRPr="009A0D62">
          <w:rPr>
            <w:rFonts w:ascii="Noto Sans" w:hAnsi="Noto Sans" w:cs="Noto Sans"/>
            <w:webHidden/>
            <w:sz w:val="20"/>
            <w:szCs w:val="20"/>
          </w:rPr>
          <w:fldChar w:fldCharType="end"/>
        </w:r>
      </w:hyperlink>
    </w:p>
    <w:p w14:paraId="7598B4DA" w14:textId="07F1B2AA" w:rsidR="00CA2EDD" w:rsidRPr="009A0D62" w:rsidRDefault="00CA2EDD">
      <w:pPr>
        <w:pStyle w:val="TDC2"/>
        <w:rPr>
          <w:rFonts w:ascii="Noto Sans" w:eastAsiaTheme="minorEastAsia" w:hAnsi="Noto Sans" w:cs="Noto Sans"/>
          <w:kern w:val="2"/>
          <w:sz w:val="20"/>
          <w:szCs w:val="20"/>
          <w:lang w:eastAsia="es-MX"/>
          <w14:ligatures w14:val="standardContextual"/>
        </w:rPr>
      </w:pPr>
      <w:hyperlink w:anchor="_Toc197433975" w:history="1">
        <w:r w:rsidRPr="009A0D62">
          <w:rPr>
            <w:rStyle w:val="Hipervnculo"/>
            <w:rFonts w:ascii="Noto Sans" w:hAnsi="Noto Sans" w:cs="Noto Sans"/>
            <w:sz w:val="20"/>
            <w:szCs w:val="20"/>
          </w:rPr>
          <w:t>i)</w:t>
        </w:r>
        <w:r w:rsidRPr="009A0D62">
          <w:rPr>
            <w:rFonts w:ascii="Noto Sans" w:eastAsiaTheme="minorEastAsia" w:hAnsi="Noto Sans" w:cs="Noto Sans"/>
            <w:kern w:val="2"/>
            <w:sz w:val="20"/>
            <w:szCs w:val="20"/>
            <w:lang w:eastAsia="es-MX"/>
            <w14:ligatures w14:val="standardContextual"/>
          </w:rPr>
          <w:tab/>
        </w:r>
        <w:r w:rsidRPr="009A0D62">
          <w:rPr>
            <w:rStyle w:val="Hipervnculo"/>
            <w:rFonts w:ascii="Noto Sans" w:hAnsi="Noto Sans" w:cs="Noto Sans"/>
            <w:sz w:val="20"/>
            <w:szCs w:val="20"/>
          </w:rPr>
          <w:t>Mecanismos requeridos al proveedor para responder por defectos o vicios ocultos de los bienes o de la calidad de los servicios.</w:t>
        </w:r>
        <w:r w:rsidRPr="009A0D62">
          <w:rPr>
            <w:rFonts w:ascii="Noto Sans" w:hAnsi="Noto Sans" w:cs="Noto Sans"/>
            <w:webHidden/>
            <w:sz w:val="20"/>
            <w:szCs w:val="20"/>
          </w:rPr>
          <w:tab/>
        </w:r>
        <w:r w:rsidRPr="009A0D62">
          <w:rPr>
            <w:rFonts w:ascii="Noto Sans" w:hAnsi="Noto Sans" w:cs="Noto Sans"/>
            <w:webHidden/>
            <w:sz w:val="20"/>
            <w:szCs w:val="20"/>
          </w:rPr>
          <w:fldChar w:fldCharType="begin"/>
        </w:r>
        <w:r w:rsidRPr="009A0D62">
          <w:rPr>
            <w:rFonts w:ascii="Noto Sans" w:hAnsi="Noto Sans" w:cs="Noto Sans"/>
            <w:webHidden/>
            <w:sz w:val="20"/>
            <w:szCs w:val="20"/>
          </w:rPr>
          <w:instrText xml:space="preserve"> PAGEREF _Toc197433975 \h </w:instrText>
        </w:r>
        <w:r w:rsidRPr="009A0D62">
          <w:rPr>
            <w:rFonts w:ascii="Noto Sans" w:hAnsi="Noto Sans" w:cs="Noto Sans"/>
            <w:webHidden/>
            <w:sz w:val="20"/>
            <w:szCs w:val="20"/>
          </w:rPr>
        </w:r>
        <w:r w:rsidRPr="009A0D62">
          <w:rPr>
            <w:rFonts w:ascii="Noto Sans" w:hAnsi="Noto Sans" w:cs="Noto Sans"/>
            <w:webHidden/>
            <w:sz w:val="20"/>
            <w:szCs w:val="20"/>
          </w:rPr>
          <w:fldChar w:fldCharType="separate"/>
        </w:r>
        <w:r w:rsidR="001D530A">
          <w:rPr>
            <w:rFonts w:ascii="Noto Sans" w:hAnsi="Noto Sans" w:cs="Noto Sans"/>
            <w:webHidden/>
            <w:sz w:val="20"/>
            <w:szCs w:val="20"/>
          </w:rPr>
          <w:t>73</w:t>
        </w:r>
        <w:r w:rsidRPr="009A0D62">
          <w:rPr>
            <w:rFonts w:ascii="Noto Sans" w:hAnsi="Noto Sans" w:cs="Noto Sans"/>
            <w:webHidden/>
            <w:sz w:val="20"/>
            <w:szCs w:val="20"/>
          </w:rPr>
          <w:fldChar w:fldCharType="end"/>
        </w:r>
      </w:hyperlink>
    </w:p>
    <w:p w14:paraId="7E5F146A" w14:textId="1F3B1A2D" w:rsidR="00CA2EDD" w:rsidRPr="009A0D62" w:rsidRDefault="00CA2EDD">
      <w:pPr>
        <w:pStyle w:val="TDC2"/>
        <w:rPr>
          <w:rFonts w:ascii="Noto Sans" w:eastAsiaTheme="minorEastAsia" w:hAnsi="Noto Sans" w:cs="Noto Sans"/>
          <w:kern w:val="2"/>
          <w:sz w:val="20"/>
          <w:szCs w:val="20"/>
          <w:lang w:eastAsia="es-MX"/>
          <w14:ligatures w14:val="standardContextual"/>
        </w:rPr>
      </w:pPr>
      <w:hyperlink w:anchor="_Toc197433976" w:history="1">
        <w:r w:rsidRPr="009A0D62">
          <w:rPr>
            <w:rStyle w:val="Hipervnculo"/>
            <w:rFonts w:ascii="Noto Sans" w:hAnsi="Noto Sans" w:cs="Noto Sans"/>
            <w:sz w:val="20"/>
            <w:szCs w:val="20"/>
          </w:rPr>
          <w:t>j)</w:t>
        </w:r>
        <w:r w:rsidRPr="009A0D62">
          <w:rPr>
            <w:rFonts w:ascii="Noto Sans" w:eastAsiaTheme="minorEastAsia" w:hAnsi="Noto Sans" w:cs="Noto Sans"/>
            <w:kern w:val="2"/>
            <w:sz w:val="20"/>
            <w:szCs w:val="20"/>
            <w:lang w:eastAsia="es-MX"/>
            <w14:ligatures w14:val="standardContextual"/>
          </w:rPr>
          <w:tab/>
        </w:r>
        <w:r w:rsidRPr="009A0D62">
          <w:rPr>
            <w:rStyle w:val="Hipervnculo"/>
            <w:rFonts w:ascii="Noto Sans" w:hAnsi="Noto Sans" w:cs="Noto Sans"/>
            <w:sz w:val="20"/>
            <w:szCs w:val="20"/>
          </w:rPr>
          <w:t>Garantías de anticipos y cumplimiento:</w:t>
        </w:r>
        <w:r w:rsidRPr="009A0D62">
          <w:rPr>
            <w:rFonts w:ascii="Noto Sans" w:hAnsi="Noto Sans" w:cs="Noto Sans"/>
            <w:webHidden/>
            <w:sz w:val="20"/>
            <w:szCs w:val="20"/>
          </w:rPr>
          <w:tab/>
        </w:r>
        <w:r w:rsidRPr="009A0D62">
          <w:rPr>
            <w:rFonts w:ascii="Noto Sans" w:hAnsi="Noto Sans" w:cs="Noto Sans"/>
            <w:webHidden/>
            <w:sz w:val="20"/>
            <w:szCs w:val="20"/>
          </w:rPr>
          <w:fldChar w:fldCharType="begin"/>
        </w:r>
        <w:r w:rsidRPr="009A0D62">
          <w:rPr>
            <w:rFonts w:ascii="Noto Sans" w:hAnsi="Noto Sans" w:cs="Noto Sans"/>
            <w:webHidden/>
            <w:sz w:val="20"/>
            <w:szCs w:val="20"/>
          </w:rPr>
          <w:instrText xml:space="preserve"> PAGEREF _Toc197433976 \h </w:instrText>
        </w:r>
        <w:r w:rsidRPr="009A0D62">
          <w:rPr>
            <w:rFonts w:ascii="Noto Sans" w:hAnsi="Noto Sans" w:cs="Noto Sans"/>
            <w:webHidden/>
            <w:sz w:val="20"/>
            <w:szCs w:val="20"/>
          </w:rPr>
        </w:r>
        <w:r w:rsidRPr="009A0D62">
          <w:rPr>
            <w:rFonts w:ascii="Noto Sans" w:hAnsi="Noto Sans" w:cs="Noto Sans"/>
            <w:webHidden/>
            <w:sz w:val="20"/>
            <w:szCs w:val="20"/>
          </w:rPr>
          <w:fldChar w:fldCharType="separate"/>
        </w:r>
        <w:r w:rsidR="001D530A">
          <w:rPr>
            <w:rFonts w:ascii="Noto Sans" w:hAnsi="Noto Sans" w:cs="Noto Sans"/>
            <w:webHidden/>
            <w:sz w:val="20"/>
            <w:szCs w:val="20"/>
          </w:rPr>
          <w:t>73</w:t>
        </w:r>
        <w:r w:rsidRPr="009A0D62">
          <w:rPr>
            <w:rFonts w:ascii="Noto Sans" w:hAnsi="Noto Sans" w:cs="Noto Sans"/>
            <w:webHidden/>
            <w:sz w:val="20"/>
            <w:szCs w:val="20"/>
          </w:rPr>
          <w:fldChar w:fldCharType="end"/>
        </w:r>
      </w:hyperlink>
    </w:p>
    <w:p w14:paraId="14636874" w14:textId="6436C952" w:rsidR="00CA2EDD" w:rsidRPr="009A0D62" w:rsidRDefault="00CA2EDD">
      <w:pPr>
        <w:pStyle w:val="TDC2"/>
        <w:rPr>
          <w:rFonts w:ascii="Noto Sans" w:eastAsiaTheme="minorEastAsia" w:hAnsi="Noto Sans" w:cs="Noto Sans"/>
          <w:kern w:val="2"/>
          <w:sz w:val="20"/>
          <w:szCs w:val="20"/>
          <w:lang w:eastAsia="es-MX"/>
          <w14:ligatures w14:val="standardContextual"/>
        </w:rPr>
      </w:pPr>
      <w:hyperlink w:anchor="_Toc197433978" w:history="1">
        <w:r w:rsidRPr="009A0D62">
          <w:rPr>
            <w:rStyle w:val="Hipervnculo"/>
            <w:rFonts w:ascii="Noto Sans" w:hAnsi="Noto Sans" w:cs="Noto Sans"/>
            <w:sz w:val="20"/>
            <w:szCs w:val="20"/>
          </w:rPr>
          <w:t>Garantía de cumplimiento de contrato.</w:t>
        </w:r>
        <w:r w:rsidRPr="009A0D62">
          <w:rPr>
            <w:rFonts w:ascii="Noto Sans" w:hAnsi="Noto Sans" w:cs="Noto Sans"/>
            <w:webHidden/>
            <w:sz w:val="20"/>
            <w:szCs w:val="20"/>
          </w:rPr>
          <w:tab/>
        </w:r>
        <w:r w:rsidRPr="009A0D62">
          <w:rPr>
            <w:rFonts w:ascii="Noto Sans" w:hAnsi="Noto Sans" w:cs="Noto Sans"/>
            <w:webHidden/>
            <w:sz w:val="20"/>
            <w:szCs w:val="20"/>
          </w:rPr>
          <w:fldChar w:fldCharType="begin"/>
        </w:r>
        <w:r w:rsidRPr="009A0D62">
          <w:rPr>
            <w:rFonts w:ascii="Noto Sans" w:hAnsi="Noto Sans" w:cs="Noto Sans"/>
            <w:webHidden/>
            <w:sz w:val="20"/>
            <w:szCs w:val="20"/>
          </w:rPr>
          <w:instrText xml:space="preserve"> PAGEREF _Toc197433978 \h </w:instrText>
        </w:r>
        <w:r w:rsidRPr="009A0D62">
          <w:rPr>
            <w:rFonts w:ascii="Noto Sans" w:hAnsi="Noto Sans" w:cs="Noto Sans"/>
            <w:webHidden/>
            <w:sz w:val="20"/>
            <w:szCs w:val="20"/>
          </w:rPr>
        </w:r>
        <w:r w:rsidRPr="009A0D62">
          <w:rPr>
            <w:rFonts w:ascii="Noto Sans" w:hAnsi="Noto Sans" w:cs="Noto Sans"/>
            <w:webHidden/>
            <w:sz w:val="20"/>
            <w:szCs w:val="20"/>
          </w:rPr>
          <w:fldChar w:fldCharType="separate"/>
        </w:r>
        <w:r w:rsidR="001D530A">
          <w:rPr>
            <w:rFonts w:ascii="Noto Sans" w:hAnsi="Noto Sans" w:cs="Noto Sans"/>
            <w:webHidden/>
            <w:sz w:val="20"/>
            <w:szCs w:val="20"/>
          </w:rPr>
          <w:t>75</w:t>
        </w:r>
        <w:r w:rsidRPr="009A0D62">
          <w:rPr>
            <w:rFonts w:ascii="Noto Sans" w:hAnsi="Noto Sans" w:cs="Noto Sans"/>
            <w:webHidden/>
            <w:sz w:val="20"/>
            <w:szCs w:val="20"/>
          </w:rPr>
          <w:fldChar w:fldCharType="end"/>
        </w:r>
      </w:hyperlink>
    </w:p>
    <w:p w14:paraId="44AAE9D4" w14:textId="474335C3" w:rsidR="00CA2EDD" w:rsidRPr="009A0D62" w:rsidRDefault="00CA2EDD">
      <w:pPr>
        <w:pStyle w:val="TDC2"/>
        <w:rPr>
          <w:rFonts w:ascii="Noto Sans" w:eastAsiaTheme="minorEastAsia" w:hAnsi="Noto Sans" w:cs="Noto Sans"/>
          <w:kern w:val="2"/>
          <w:sz w:val="20"/>
          <w:szCs w:val="20"/>
          <w:lang w:eastAsia="es-MX"/>
          <w14:ligatures w14:val="standardContextual"/>
        </w:rPr>
      </w:pPr>
      <w:hyperlink w:anchor="_Toc197433979" w:history="1">
        <w:r w:rsidRPr="009A0D62">
          <w:rPr>
            <w:rStyle w:val="Hipervnculo"/>
            <w:rFonts w:ascii="Noto Sans" w:hAnsi="Noto Sans" w:cs="Noto Sans"/>
            <w:sz w:val="20"/>
            <w:szCs w:val="20"/>
          </w:rPr>
          <w:t>k)</w:t>
        </w:r>
        <w:r w:rsidRPr="009A0D62">
          <w:rPr>
            <w:rFonts w:ascii="Noto Sans" w:eastAsiaTheme="minorEastAsia" w:hAnsi="Noto Sans" w:cs="Noto Sans"/>
            <w:kern w:val="2"/>
            <w:sz w:val="20"/>
            <w:szCs w:val="20"/>
            <w:lang w:eastAsia="es-MX"/>
            <w14:ligatures w14:val="standardContextual"/>
          </w:rPr>
          <w:tab/>
        </w:r>
        <w:r w:rsidRPr="009A0D62">
          <w:rPr>
            <w:rStyle w:val="Hipervnculo"/>
            <w:rFonts w:ascii="Noto Sans" w:hAnsi="Noto Sans" w:cs="Noto Sans"/>
            <w:sz w:val="20"/>
            <w:szCs w:val="20"/>
          </w:rPr>
          <w:t>Forma de Pago</w:t>
        </w:r>
        <w:r w:rsidRPr="009A0D62">
          <w:rPr>
            <w:rFonts w:ascii="Noto Sans" w:hAnsi="Noto Sans" w:cs="Noto Sans"/>
            <w:webHidden/>
            <w:sz w:val="20"/>
            <w:szCs w:val="20"/>
          </w:rPr>
          <w:tab/>
        </w:r>
        <w:r w:rsidRPr="009A0D62">
          <w:rPr>
            <w:rFonts w:ascii="Noto Sans" w:hAnsi="Noto Sans" w:cs="Noto Sans"/>
            <w:webHidden/>
            <w:sz w:val="20"/>
            <w:szCs w:val="20"/>
          </w:rPr>
          <w:fldChar w:fldCharType="begin"/>
        </w:r>
        <w:r w:rsidRPr="009A0D62">
          <w:rPr>
            <w:rFonts w:ascii="Noto Sans" w:hAnsi="Noto Sans" w:cs="Noto Sans"/>
            <w:webHidden/>
            <w:sz w:val="20"/>
            <w:szCs w:val="20"/>
          </w:rPr>
          <w:instrText xml:space="preserve"> PAGEREF _Toc197433979 \h </w:instrText>
        </w:r>
        <w:r w:rsidRPr="009A0D62">
          <w:rPr>
            <w:rFonts w:ascii="Noto Sans" w:hAnsi="Noto Sans" w:cs="Noto Sans"/>
            <w:webHidden/>
            <w:sz w:val="20"/>
            <w:szCs w:val="20"/>
          </w:rPr>
        </w:r>
        <w:r w:rsidRPr="009A0D62">
          <w:rPr>
            <w:rFonts w:ascii="Noto Sans" w:hAnsi="Noto Sans" w:cs="Noto Sans"/>
            <w:webHidden/>
            <w:sz w:val="20"/>
            <w:szCs w:val="20"/>
          </w:rPr>
          <w:fldChar w:fldCharType="separate"/>
        </w:r>
        <w:r w:rsidR="001D530A">
          <w:rPr>
            <w:rFonts w:ascii="Noto Sans" w:hAnsi="Noto Sans" w:cs="Noto Sans"/>
            <w:webHidden/>
            <w:sz w:val="20"/>
            <w:szCs w:val="20"/>
          </w:rPr>
          <w:t>76</w:t>
        </w:r>
        <w:r w:rsidRPr="009A0D62">
          <w:rPr>
            <w:rFonts w:ascii="Noto Sans" w:hAnsi="Noto Sans" w:cs="Noto Sans"/>
            <w:webHidden/>
            <w:sz w:val="20"/>
            <w:szCs w:val="20"/>
          </w:rPr>
          <w:fldChar w:fldCharType="end"/>
        </w:r>
      </w:hyperlink>
    </w:p>
    <w:p w14:paraId="6BD952FD" w14:textId="56EF75A3" w:rsidR="00CA2EDD" w:rsidRPr="009A0D62" w:rsidRDefault="00CA2EDD">
      <w:pPr>
        <w:pStyle w:val="TDC2"/>
        <w:rPr>
          <w:rFonts w:ascii="Noto Sans" w:eastAsiaTheme="minorEastAsia" w:hAnsi="Noto Sans" w:cs="Noto Sans"/>
          <w:kern w:val="2"/>
          <w:sz w:val="20"/>
          <w:szCs w:val="20"/>
          <w:lang w:eastAsia="es-MX"/>
          <w14:ligatures w14:val="standardContextual"/>
        </w:rPr>
      </w:pPr>
      <w:hyperlink w:anchor="_Toc197433980" w:history="1">
        <w:r w:rsidRPr="009A0D62">
          <w:rPr>
            <w:rStyle w:val="Hipervnculo"/>
            <w:rFonts w:ascii="Noto Sans" w:hAnsi="Noto Sans" w:cs="Noto Sans"/>
            <w:sz w:val="20"/>
            <w:szCs w:val="20"/>
          </w:rPr>
          <w:t>l)</w:t>
        </w:r>
        <w:r w:rsidRPr="009A0D62">
          <w:rPr>
            <w:rFonts w:ascii="Noto Sans" w:eastAsiaTheme="minorEastAsia" w:hAnsi="Noto Sans" w:cs="Noto Sans"/>
            <w:kern w:val="2"/>
            <w:sz w:val="20"/>
            <w:szCs w:val="20"/>
            <w:lang w:eastAsia="es-MX"/>
            <w14:ligatures w14:val="standardContextual"/>
          </w:rPr>
          <w:tab/>
        </w:r>
        <w:r w:rsidRPr="009A0D62">
          <w:rPr>
            <w:rStyle w:val="Hipervnculo"/>
            <w:rFonts w:ascii="Noto Sans" w:hAnsi="Noto Sans" w:cs="Noto Sans"/>
            <w:sz w:val="20"/>
            <w:szCs w:val="20"/>
          </w:rPr>
          <w:t>Mecanismos de comprobación, supervisión y verificación de los servicios contratados y efectivamente prestados, así como del cumplimiento de las requisiciones de cada entregable.</w:t>
        </w:r>
        <w:r w:rsidRPr="009A0D62">
          <w:rPr>
            <w:rFonts w:ascii="Noto Sans" w:hAnsi="Noto Sans" w:cs="Noto Sans"/>
            <w:webHidden/>
            <w:sz w:val="20"/>
            <w:szCs w:val="20"/>
          </w:rPr>
          <w:tab/>
        </w:r>
        <w:r w:rsidRPr="009A0D62">
          <w:rPr>
            <w:rFonts w:ascii="Noto Sans" w:hAnsi="Noto Sans" w:cs="Noto Sans"/>
            <w:webHidden/>
            <w:sz w:val="20"/>
            <w:szCs w:val="20"/>
          </w:rPr>
          <w:fldChar w:fldCharType="begin"/>
        </w:r>
        <w:r w:rsidRPr="009A0D62">
          <w:rPr>
            <w:rFonts w:ascii="Noto Sans" w:hAnsi="Noto Sans" w:cs="Noto Sans"/>
            <w:webHidden/>
            <w:sz w:val="20"/>
            <w:szCs w:val="20"/>
          </w:rPr>
          <w:instrText xml:space="preserve"> PAGEREF _Toc197433980 \h </w:instrText>
        </w:r>
        <w:r w:rsidRPr="009A0D62">
          <w:rPr>
            <w:rFonts w:ascii="Noto Sans" w:hAnsi="Noto Sans" w:cs="Noto Sans"/>
            <w:webHidden/>
            <w:sz w:val="20"/>
            <w:szCs w:val="20"/>
          </w:rPr>
        </w:r>
        <w:r w:rsidRPr="009A0D62">
          <w:rPr>
            <w:rFonts w:ascii="Noto Sans" w:hAnsi="Noto Sans" w:cs="Noto Sans"/>
            <w:webHidden/>
            <w:sz w:val="20"/>
            <w:szCs w:val="20"/>
          </w:rPr>
          <w:fldChar w:fldCharType="separate"/>
        </w:r>
        <w:r w:rsidR="001D530A">
          <w:rPr>
            <w:rFonts w:ascii="Noto Sans" w:hAnsi="Noto Sans" w:cs="Noto Sans"/>
            <w:webHidden/>
            <w:sz w:val="20"/>
            <w:szCs w:val="20"/>
          </w:rPr>
          <w:t>76</w:t>
        </w:r>
        <w:r w:rsidRPr="009A0D62">
          <w:rPr>
            <w:rFonts w:ascii="Noto Sans" w:hAnsi="Noto Sans" w:cs="Noto Sans"/>
            <w:webHidden/>
            <w:sz w:val="20"/>
            <w:szCs w:val="20"/>
          </w:rPr>
          <w:fldChar w:fldCharType="end"/>
        </w:r>
      </w:hyperlink>
    </w:p>
    <w:p w14:paraId="0B51A01C" w14:textId="597E709D" w:rsidR="00CA2EDD" w:rsidRPr="009A0D62" w:rsidRDefault="00CA2EDD">
      <w:pPr>
        <w:pStyle w:val="TDC2"/>
        <w:rPr>
          <w:rFonts w:ascii="Noto Sans" w:eastAsiaTheme="minorEastAsia" w:hAnsi="Noto Sans" w:cs="Noto Sans"/>
          <w:kern w:val="2"/>
          <w:sz w:val="20"/>
          <w:szCs w:val="20"/>
          <w:lang w:eastAsia="es-MX"/>
          <w14:ligatures w14:val="standardContextual"/>
        </w:rPr>
      </w:pPr>
      <w:hyperlink w:anchor="_Toc197433981" w:history="1">
        <w:r w:rsidRPr="009A0D62">
          <w:rPr>
            <w:rStyle w:val="Hipervnculo"/>
            <w:rFonts w:ascii="Noto Sans" w:hAnsi="Noto Sans" w:cs="Noto Sans"/>
            <w:sz w:val="20"/>
            <w:szCs w:val="20"/>
          </w:rPr>
          <w:t>m)</w:t>
        </w:r>
        <w:r w:rsidRPr="009A0D62">
          <w:rPr>
            <w:rFonts w:ascii="Noto Sans" w:eastAsiaTheme="minorEastAsia" w:hAnsi="Noto Sans" w:cs="Noto Sans"/>
            <w:kern w:val="2"/>
            <w:sz w:val="20"/>
            <w:szCs w:val="20"/>
            <w:lang w:eastAsia="es-MX"/>
            <w14:ligatures w14:val="standardContextual"/>
          </w:rPr>
          <w:tab/>
        </w:r>
        <w:r w:rsidRPr="009A0D62">
          <w:rPr>
            <w:rStyle w:val="Hipervnculo"/>
            <w:rFonts w:ascii="Noto Sans" w:hAnsi="Noto Sans" w:cs="Noto Sans"/>
            <w:sz w:val="20"/>
            <w:szCs w:val="20"/>
          </w:rPr>
          <w:t>Otorgamiento de anticipo</w:t>
        </w:r>
        <w:r w:rsidRPr="009A0D62">
          <w:rPr>
            <w:rFonts w:ascii="Noto Sans" w:hAnsi="Noto Sans" w:cs="Noto Sans"/>
            <w:webHidden/>
            <w:sz w:val="20"/>
            <w:szCs w:val="20"/>
          </w:rPr>
          <w:tab/>
        </w:r>
        <w:r w:rsidRPr="009A0D62">
          <w:rPr>
            <w:rFonts w:ascii="Noto Sans" w:hAnsi="Noto Sans" w:cs="Noto Sans"/>
            <w:webHidden/>
            <w:sz w:val="20"/>
            <w:szCs w:val="20"/>
          </w:rPr>
          <w:fldChar w:fldCharType="begin"/>
        </w:r>
        <w:r w:rsidRPr="009A0D62">
          <w:rPr>
            <w:rFonts w:ascii="Noto Sans" w:hAnsi="Noto Sans" w:cs="Noto Sans"/>
            <w:webHidden/>
            <w:sz w:val="20"/>
            <w:szCs w:val="20"/>
          </w:rPr>
          <w:instrText xml:space="preserve"> PAGEREF _Toc197433981 \h </w:instrText>
        </w:r>
        <w:r w:rsidRPr="009A0D62">
          <w:rPr>
            <w:rFonts w:ascii="Noto Sans" w:hAnsi="Noto Sans" w:cs="Noto Sans"/>
            <w:webHidden/>
            <w:sz w:val="20"/>
            <w:szCs w:val="20"/>
          </w:rPr>
        </w:r>
        <w:r w:rsidRPr="009A0D62">
          <w:rPr>
            <w:rFonts w:ascii="Noto Sans" w:hAnsi="Noto Sans" w:cs="Noto Sans"/>
            <w:webHidden/>
            <w:sz w:val="20"/>
            <w:szCs w:val="20"/>
          </w:rPr>
          <w:fldChar w:fldCharType="separate"/>
        </w:r>
        <w:r w:rsidR="001D530A">
          <w:rPr>
            <w:rFonts w:ascii="Noto Sans" w:hAnsi="Noto Sans" w:cs="Noto Sans"/>
            <w:webHidden/>
            <w:sz w:val="20"/>
            <w:szCs w:val="20"/>
          </w:rPr>
          <w:t>77</w:t>
        </w:r>
        <w:r w:rsidRPr="009A0D62">
          <w:rPr>
            <w:rFonts w:ascii="Noto Sans" w:hAnsi="Noto Sans" w:cs="Noto Sans"/>
            <w:webHidden/>
            <w:sz w:val="20"/>
            <w:szCs w:val="20"/>
          </w:rPr>
          <w:fldChar w:fldCharType="end"/>
        </w:r>
      </w:hyperlink>
    </w:p>
    <w:p w14:paraId="557810BC" w14:textId="0E38C968" w:rsidR="00CA2EDD" w:rsidRPr="009A0D62" w:rsidRDefault="00CA2EDD">
      <w:pPr>
        <w:pStyle w:val="TDC2"/>
        <w:rPr>
          <w:rFonts w:ascii="Noto Sans" w:eastAsiaTheme="minorEastAsia" w:hAnsi="Noto Sans" w:cs="Noto Sans"/>
          <w:kern w:val="2"/>
          <w:sz w:val="20"/>
          <w:szCs w:val="20"/>
          <w:lang w:eastAsia="es-MX"/>
          <w14:ligatures w14:val="standardContextual"/>
        </w:rPr>
      </w:pPr>
      <w:hyperlink w:anchor="_Toc197433982" w:history="1">
        <w:r w:rsidRPr="009A0D62">
          <w:rPr>
            <w:rStyle w:val="Hipervnculo"/>
            <w:rFonts w:ascii="Noto Sans" w:hAnsi="Noto Sans" w:cs="Noto Sans"/>
            <w:sz w:val="20"/>
            <w:szCs w:val="20"/>
          </w:rPr>
          <w:t>n)</w:t>
        </w:r>
        <w:r w:rsidRPr="009A0D62">
          <w:rPr>
            <w:rFonts w:ascii="Noto Sans" w:eastAsiaTheme="minorEastAsia" w:hAnsi="Noto Sans" w:cs="Noto Sans"/>
            <w:kern w:val="2"/>
            <w:sz w:val="20"/>
            <w:szCs w:val="20"/>
            <w:lang w:eastAsia="es-MX"/>
            <w14:ligatures w14:val="standardContextual"/>
          </w:rPr>
          <w:tab/>
        </w:r>
        <w:r w:rsidRPr="009A0D62">
          <w:rPr>
            <w:rStyle w:val="Hipervnculo"/>
            <w:rFonts w:ascii="Noto Sans" w:hAnsi="Noto Sans" w:cs="Noto Sans"/>
            <w:sz w:val="20"/>
            <w:szCs w:val="20"/>
          </w:rPr>
          <w:t>Aviso de privacidad</w:t>
        </w:r>
        <w:r w:rsidRPr="009A0D62">
          <w:rPr>
            <w:rFonts w:ascii="Noto Sans" w:hAnsi="Noto Sans" w:cs="Noto Sans"/>
            <w:webHidden/>
            <w:sz w:val="20"/>
            <w:szCs w:val="20"/>
          </w:rPr>
          <w:tab/>
        </w:r>
        <w:r w:rsidRPr="009A0D62">
          <w:rPr>
            <w:rFonts w:ascii="Noto Sans" w:hAnsi="Noto Sans" w:cs="Noto Sans"/>
            <w:webHidden/>
            <w:sz w:val="20"/>
            <w:szCs w:val="20"/>
          </w:rPr>
          <w:fldChar w:fldCharType="begin"/>
        </w:r>
        <w:r w:rsidRPr="009A0D62">
          <w:rPr>
            <w:rFonts w:ascii="Noto Sans" w:hAnsi="Noto Sans" w:cs="Noto Sans"/>
            <w:webHidden/>
            <w:sz w:val="20"/>
            <w:szCs w:val="20"/>
          </w:rPr>
          <w:instrText xml:space="preserve"> PAGEREF _Toc197433982 \h </w:instrText>
        </w:r>
        <w:r w:rsidRPr="009A0D62">
          <w:rPr>
            <w:rFonts w:ascii="Noto Sans" w:hAnsi="Noto Sans" w:cs="Noto Sans"/>
            <w:webHidden/>
            <w:sz w:val="20"/>
            <w:szCs w:val="20"/>
          </w:rPr>
        </w:r>
        <w:r w:rsidRPr="009A0D62">
          <w:rPr>
            <w:rFonts w:ascii="Noto Sans" w:hAnsi="Noto Sans" w:cs="Noto Sans"/>
            <w:webHidden/>
            <w:sz w:val="20"/>
            <w:szCs w:val="20"/>
          </w:rPr>
          <w:fldChar w:fldCharType="separate"/>
        </w:r>
        <w:r w:rsidR="001D530A">
          <w:rPr>
            <w:rFonts w:ascii="Noto Sans" w:hAnsi="Noto Sans" w:cs="Noto Sans"/>
            <w:webHidden/>
            <w:sz w:val="20"/>
            <w:szCs w:val="20"/>
          </w:rPr>
          <w:t>77</w:t>
        </w:r>
        <w:r w:rsidRPr="009A0D62">
          <w:rPr>
            <w:rFonts w:ascii="Noto Sans" w:hAnsi="Noto Sans" w:cs="Noto Sans"/>
            <w:webHidden/>
            <w:sz w:val="20"/>
            <w:szCs w:val="20"/>
          </w:rPr>
          <w:fldChar w:fldCharType="end"/>
        </w:r>
      </w:hyperlink>
    </w:p>
    <w:p w14:paraId="7A26EFD5" w14:textId="37787144" w:rsidR="00CA2EDD" w:rsidRPr="009A0D62" w:rsidRDefault="00CA2EDD">
      <w:pPr>
        <w:pStyle w:val="TDC2"/>
        <w:rPr>
          <w:rFonts w:ascii="Noto Sans" w:eastAsiaTheme="minorEastAsia" w:hAnsi="Noto Sans" w:cs="Noto Sans"/>
          <w:kern w:val="2"/>
          <w:sz w:val="20"/>
          <w:szCs w:val="20"/>
          <w:lang w:eastAsia="es-MX"/>
          <w14:ligatures w14:val="standardContextual"/>
        </w:rPr>
      </w:pPr>
      <w:hyperlink w:anchor="_Toc197433983" w:history="1">
        <w:r w:rsidRPr="009A0D62">
          <w:rPr>
            <w:rStyle w:val="Hipervnculo"/>
            <w:rFonts w:ascii="Noto Sans" w:hAnsi="Noto Sans" w:cs="Noto Sans"/>
            <w:sz w:val="20"/>
            <w:szCs w:val="20"/>
          </w:rPr>
          <w:t>Contrato de Confidencialidad.</w:t>
        </w:r>
        <w:r w:rsidRPr="009A0D62">
          <w:rPr>
            <w:rFonts w:ascii="Noto Sans" w:hAnsi="Noto Sans" w:cs="Noto Sans"/>
            <w:webHidden/>
            <w:sz w:val="20"/>
            <w:szCs w:val="20"/>
          </w:rPr>
          <w:tab/>
        </w:r>
        <w:r w:rsidRPr="009A0D62">
          <w:rPr>
            <w:rFonts w:ascii="Noto Sans" w:hAnsi="Noto Sans" w:cs="Noto Sans"/>
            <w:webHidden/>
            <w:sz w:val="20"/>
            <w:szCs w:val="20"/>
          </w:rPr>
          <w:fldChar w:fldCharType="begin"/>
        </w:r>
        <w:r w:rsidRPr="009A0D62">
          <w:rPr>
            <w:rFonts w:ascii="Noto Sans" w:hAnsi="Noto Sans" w:cs="Noto Sans"/>
            <w:webHidden/>
            <w:sz w:val="20"/>
            <w:szCs w:val="20"/>
          </w:rPr>
          <w:instrText xml:space="preserve"> PAGEREF _Toc197433983 \h </w:instrText>
        </w:r>
        <w:r w:rsidRPr="009A0D62">
          <w:rPr>
            <w:rFonts w:ascii="Noto Sans" w:hAnsi="Noto Sans" w:cs="Noto Sans"/>
            <w:webHidden/>
            <w:sz w:val="20"/>
            <w:szCs w:val="20"/>
          </w:rPr>
        </w:r>
        <w:r w:rsidRPr="009A0D62">
          <w:rPr>
            <w:rFonts w:ascii="Noto Sans" w:hAnsi="Noto Sans" w:cs="Noto Sans"/>
            <w:webHidden/>
            <w:sz w:val="20"/>
            <w:szCs w:val="20"/>
          </w:rPr>
          <w:fldChar w:fldCharType="separate"/>
        </w:r>
        <w:r w:rsidR="001D530A">
          <w:rPr>
            <w:rFonts w:ascii="Noto Sans" w:hAnsi="Noto Sans" w:cs="Noto Sans"/>
            <w:webHidden/>
            <w:sz w:val="20"/>
            <w:szCs w:val="20"/>
          </w:rPr>
          <w:t>77</w:t>
        </w:r>
        <w:r w:rsidRPr="009A0D62">
          <w:rPr>
            <w:rFonts w:ascii="Noto Sans" w:hAnsi="Noto Sans" w:cs="Noto Sans"/>
            <w:webHidden/>
            <w:sz w:val="20"/>
            <w:szCs w:val="20"/>
          </w:rPr>
          <w:fldChar w:fldCharType="end"/>
        </w:r>
      </w:hyperlink>
    </w:p>
    <w:p w14:paraId="42CBC207" w14:textId="26673C41" w:rsidR="00CA2EDD" w:rsidRPr="009A0D62" w:rsidRDefault="00CA2EDD">
      <w:pPr>
        <w:pStyle w:val="TDC2"/>
        <w:rPr>
          <w:rFonts w:ascii="Noto Sans" w:eastAsiaTheme="minorEastAsia" w:hAnsi="Noto Sans" w:cs="Noto Sans"/>
          <w:kern w:val="2"/>
          <w:sz w:val="20"/>
          <w:szCs w:val="20"/>
          <w:lang w:eastAsia="es-MX"/>
          <w14:ligatures w14:val="standardContextual"/>
        </w:rPr>
      </w:pPr>
      <w:hyperlink w:anchor="_Toc197433984" w:history="1">
        <w:r w:rsidRPr="009A0D62">
          <w:rPr>
            <w:rStyle w:val="Hipervnculo"/>
            <w:rFonts w:ascii="Noto Sans" w:hAnsi="Noto Sans" w:cs="Noto Sans"/>
            <w:sz w:val="20"/>
            <w:szCs w:val="20"/>
          </w:rPr>
          <w:t>Derechos de Autor</w:t>
        </w:r>
        <w:r w:rsidRPr="009A0D62">
          <w:rPr>
            <w:rFonts w:ascii="Noto Sans" w:hAnsi="Noto Sans" w:cs="Noto Sans"/>
            <w:webHidden/>
            <w:sz w:val="20"/>
            <w:szCs w:val="20"/>
          </w:rPr>
          <w:tab/>
        </w:r>
        <w:r w:rsidRPr="009A0D62">
          <w:rPr>
            <w:rFonts w:ascii="Noto Sans" w:hAnsi="Noto Sans" w:cs="Noto Sans"/>
            <w:webHidden/>
            <w:sz w:val="20"/>
            <w:szCs w:val="20"/>
          </w:rPr>
          <w:fldChar w:fldCharType="begin"/>
        </w:r>
        <w:r w:rsidRPr="009A0D62">
          <w:rPr>
            <w:rFonts w:ascii="Noto Sans" w:hAnsi="Noto Sans" w:cs="Noto Sans"/>
            <w:webHidden/>
            <w:sz w:val="20"/>
            <w:szCs w:val="20"/>
          </w:rPr>
          <w:instrText xml:space="preserve"> PAGEREF _Toc197433984 \h </w:instrText>
        </w:r>
        <w:r w:rsidRPr="009A0D62">
          <w:rPr>
            <w:rFonts w:ascii="Noto Sans" w:hAnsi="Noto Sans" w:cs="Noto Sans"/>
            <w:webHidden/>
            <w:sz w:val="20"/>
            <w:szCs w:val="20"/>
          </w:rPr>
        </w:r>
        <w:r w:rsidRPr="009A0D62">
          <w:rPr>
            <w:rFonts w:ascii="Noto Sans" w:hAnsi="Noto Sans" w:cs="Noto Sans"/>
            <w:webHidden/>
            <w:sz w:val="20"/>
            <w:szCs w:val="20"/>
          </w:rPr>
          <w:fldChar w:fldCharType="separate"/>
        </w:r>
        <w:r w:rsidR="001D530A">
          <w:rPr>
            <w:rFonts w:ascii="Noto Sans" w:hAnsi="Noto Sans" w:cs="Noto Sans"/>
            <w:webHidden/>
            <w:sz w:val="20"/>
            <w:szCs w:val="20"/>
          </w:rPr>
          <w:t>77</w:t>
        </w:r>
        <w:r w:rsidRPr="009A0D62">
          <w:rPr>
            <w:rFonts w:ascii="Noto Sans" w:hAnsi="Noto Sans" w:cs="Noto Sans"/>
            <w:webHidden/>
            <w:sz w:val="20"/>
            <w:szCs w:val="20"/>
          </w:rPr>
          <w:fldChar w:fldCharType="end"/>
        </w:r>
      </w:hyperlink>
    </w:p>
    <w:p w14:paraId="1DDF65EE" w14:textId="6E8D3105" w:rsidR="00CA2EDD" w:rsidRPr="009A0D62" w:rsidRDefault="00CA2EDD">
      <w:pPr>
        <w:pStyle w:val="TDC2"/>
        <w:rPr>
          <w:rFonts w:ascii="Noto Sans" w:eastAsiaTheme="minorEastAsia" w:hAnsi="Noto Sans" w:cs="Noto Sans"/>
          <w:kern w:val="2"/>
          <w:sz w:val="20"/>
          <w:szCs w:val="20"/>
          <w:lang w:eastAsia="es-MX"/>
          <w14:ligatures w14:val="standardContextual"/>
        </w:rPr>
      </w:pPr>
      <w:hyperlink w:anchor="_Toc197433985" w:history="1">
        <w:r w:rsidRPr="009A0D62">
          <w:rPr>
            <w:rStyle w:val="Hipervnculo"/>
            <w:rFonts w:ascii="Noto Sans" w:hAnsi="Noto Sans" w:cs="Noto Sans"/>
            <w:sz w:val="20"/>
            <w:szCs w:val="20"/>
          </w:rPr>
          <w:t>Confidencialidad</w:t>
        </w:r>
        <w:r w:rsidRPr="009A0D62">
          <w:rPr>
            <w:rFonts w:ascii="Noto Sans" w:hAnsi="Noto Sans" w:cs="Noto Sans"/>
            <w:webHidden/>
            <w:sz w:val="20"/>
            <w:szCs w:val="20"/>
          </w:rPr>
          <w:tab/>
        </w:r>
        <w:r w:rsidRPr="009A0D62">
          <w:rPr>
            <w:rFonts w:ascii="Noto Sans" w:hAnsi="Noto Sans" w:cs="Noto Sans"/>
            <w:webHidden/>
            <w:sz w:val="20"/>
            <w:szCs w:val="20"/>
          </w:rPr>
          <w:fldChar w:fldCharType="begin"/>
        </w:r>
        <w:r w:rsidRPr="009A0D62">
          <w:rPr>
            <w:rFonts w:ascii="Noto Sans" w:hAnsi="Noto Sans" w:cs="Noto Sans"/>
            <w:webHidden/>
            <w:sz w:val="20"/>
            <w:szCs w:val="20"/>
          </w:rPr>
          <w:instrText xml:space="preserve"> PAGEREF _Toc197433985 \h </w:instrText>
        </w:r>
        <w:r w:rsidRPr="009A0D62">
          <w:rPr>
            <w:rFonts w:ascii="Noto Sans" w:hAnsi="Noto Sans" w:cs="Noto Sans"/>
            <w:webHidden/>
            <w:sz w:val="20"/>
            <w:szCs w:val="20"/>
          </w:rPr>
        </w:r>
        <w:r w:rsidRPr="009A0D62">
          <w:rPr>
            <w:rFonts w:ascii="Noto Sans" w:hAnsi="Noto Sans" w:cs="Noto Sans"/>
            <w:webHidden/>
            <w:sz w:val="20"/>
            <w:szCs w:val="20"/>
          </w:rPr>
          <w:fldChar w:fldCharType="separate"/>
        </w:r>
        <w:r w:rsidR="001D530A">
          <w:rPr>
            <w:rFonts w:ascii="Noto Sans" w:hAnsi="Noto Sans" w:cs="Noto Sans"/>
            <w:webHidden/>
            <w:sz w:val="20"/>
            <w:szCs w:val="20"/>
          </w:rPr>
          <w:t>77</w:t>
        </w:r>
        <w:r w:rsidRPr="009A0D62">
          <w:rPr>
            <w:rFonts w:ascii="Noto Sans" w:hAnsi="Noto Sans" w:cs="Noto Sans"/>
            <w:webHidden/>
            <w:sz w:val="20"/>
            <w:szCs w:val="20"/>
          </w:rPr>
          <w:fldChar w:fldCharType="end"/>
        </w:r>
      </w:hyperlink>
    </w:p>
    <w:p w14:paraId="1E5617B5" w14:textId="0DA9C336" w:rsidR="00CA2EDD" w:rsidRPr="009A0D62" w:rsidRDefault="00CA2EDD">
      <w:pPr>
        <w:pStyle w:val="TDC2"/>
        <w:rPr>
          <w:rFonts w:ascii="Noto Sans" w:eastAsiaTheme="minorEastAsia" w:hAnsi="Noto Sans" w:cs="Noto Sans"/>
          <w:kern w:val="2"/>
          <w:sz w:val="20"/>
          <w:szCs w:val="20"/>
          <w:lang w:eastAsia="es-MX"/>
          <w14:ligatures w14:val="standardContextual"/>
        </w:rPr>
      </w:pPr>
      <w:hyperlink w:anchor="_Toc197433986" w:history="1">
        <w:r w:rsidRPr="009A0D62">
          <w:rPr>
            <w:rStyle w:val="Hipervnculo"/>
            <w:rFonts w:ascii="Noto Sans" w:hAnsi="Noto Sans" w:cs="Noto Sans"/>
            <w:sz w:val="20"/>
            <w:szCs w:val="20"/>
          </w:rPr>
          <w:t>o)</w:t>
        </w:r>
        <w:r w:rsidRPr="009A0D62">
          <w:rPr>
            <w:rFonts w:ascii="Noto Sans" w:eastAsiaTheme="minorEastAsia" w:hAnsi="Noto Sans" w:cs="Noto Sans"/>
            <w:kern w:val="2"/>
            <w:sz w:val="20"/>
            <w:szCs w:val="20"/>
            <w:lang w:eastAsia="es-MX"/>
            <w14:ligatures w14:val="standardContextual"/>
          </w:rPr>
          <w:tab/>
        </w:r>
        <w:r w:rsidRPr="009A0D62">
          <w:rPr>
            <w:rStyle w:val="Hipervnculo"/>
            <w:rFonts w:ascii="Noto Sans" w:hAnsi="Noto Sans" w:cs="Noto Sans"/>
            <w:sz w:val="20"/>
            <w:szCs w:val="20"/>
          </w:rPr>
          <w:t>Seguro de Responsabilidad Civil</w:t>
        </w:r>
        <w:r w:rsidRPr="009A0D62">
          <w:rPr>
            <w:rFonts w:ascii="Noto Sans" w:hAnsi="Noto Sans" w:cs="Noto Sans"/>
            <w:webHidden/>
            <w:sz w:val="20"/>
            <w:szCs w:val="20"/>
          </w:rPr>
          <w:tab/>
        </w:r>
        <w:r w:rsidRPr="009A0D62">
          <w:rPr>
            <w:rFonts w:ascii="Noto Sans" w:hAnsi="Noto Sans" w:cs="Noto Sans"/>
            <w:webHidden/>
            <w:sz w:val="20"/>
            <w:szCs w:val="20"/>
          </w:rPr>
          <w:fldChar w:fldCharType="begin"/>
        </w:r>
        <w:r w:rsidRPr="009A0D62">
          <w:rPr>
            <w:rFonts w:ascii="Noto Sans" w:hAnsi="Noto Sans" w:cs="Noto Sans"/>
            <w:webHidden/>
            <w:sz w:val="20"/>
            <w:szCs w:val="20"/>
          </w:rPr>
          <w:instrText xml:space="preserve"> PAGEREF _Toc197433986 \h </w:instrText>
        </w:r>
        <w:r w:rsidRPr="009A0D62">
          <w:rPr>
            <w:rFonts w:ascii="Noto Sans" w:hAnsi="Noto Sans" w:cs="Noto Sans"/>
            <w:webHidden/>
            <w:sz w:val="20"/>
            <w:szCs w:val="20"/>
          </w:rPr>
        </w:r>
        <w:r w:rsidRPr="009A0D62">
          <w:rPr>
            <w:rFonts w:ascii="Noto Sans" w:hAnsi="Noto Sans" w:cs="Noto Sans"/>
            <w:webHidden/>
            <w:sz w:val="20"/>
            <w:szCs w:val="20"/>
          </w:rPr>
          <w:fldChar w:fldCharType="separate"/>
        </w:r>
        <w:r w:rsidR="001D530A">
          <w:rPr>
            <w:rFonts w:ascii="Noto Sans" w:hAnsi="Noto Sans" w:cs="Noto Sans"/>
            <w:webHidden/>
            <w:sz w:val="20"/>
            <w:szCs w:val="20"/>
          </w:rPr>
          <w:t>79</w:t>
        </w:r>
        <w:r w:rsidRPr="009A0D62">
          <w:rPr>
            <w:rFonts w:ascii="Noto Sans" w:hAnsi="Noto Sans" w:cs="Noto Sans"/>
            <w:webHidden/>
            <w:sz w:val="20"/>
            <w:szCs w:val="20"/>
          </w:rPr>
          <w:fldChar w:fldCharType="end"/>
        </w:r>
      </w:hyperlink>
    </w:p>
    <w:p w14:paraId="67D82FBA" w14:textId="154615C8" w:rsidR="00CA2EDD" w:rsidRPr="009A0D62" w:rsidRDefault="00CA2EDD">
      <w:pPr>
        <w:pStyle w:val="TDC2"/>
        <w:rPr>
          <w:rFonts w:ascii="Noto Sans" w:eastAsiaTheme="minorEastAsia" w:hAnsi="Noto Sans" w:cs="Noto Sans"/>
          <w:kern w:val="2"/>
          <w:sz w:val="20"/>
          <w:szCs w:val="20"/>
          <w:lang w:eastAsia="es-MX"/>
          <w14:ligatures w14:val="standardContextual"/>
        </w:rPr>
      </w:pPr>
      <w:hyperlink w:anchor="_Toc197433987" w:history="1">
        <w:r w:rsidRPr="009A0D62">
          <w:rPr>
            <w:rStyle w:val="Hipervnculo"/>
            <w:rFonts w:ascii="Noto Sans" w:hAnsi="Noto Sans" w:cs="Noto Sans"/>
            <w:sz w:val="20"/>
            <w:szCs w:val="20"/>
          </w:rPr>
          <w:t>p)</w:t>
        </w:r>
        <w:r w:rsidRPr="009A0D62">
          <w:rPr>
            <w:rFonts w:ascii="Noto Sans" w:eastAsiaTheme="minorEastAsia" w:hAnsi="Noto Sans" w:cs="Noto Sans"/>
            <w:kern w:val="2"/>
            <w:sz w:val="20"/>
            <w:szCs w:val="20"/>
            <w:lang w:eastAsia="es-MX"/>
            <w14:ligatures w14:val="standardContextual"/>
          </w:rPr>
          <w:tab/>
        </w:r>
        <w:r w:rsidRPr="009A0D62">
          <w:rPr>
            <w:rStyle w:val="Hipervnculo"/>
            <w:rFonts w:ascii="Noto Sans" w:hAnsi="Noto Sans" w:cs="Noto Sans"/>
            <w:sz w:val="20"/>
            <w:szCs w:val="20"/>
          </w:rPr>
          <w:t>Tratándose de reuniones, conferencias, seminarios, cursos, capacitaciones, asambleas, justas deportivas y, en general, cualquier tipo de evento o acto en el que personas servidoras públicas participen fuera de las instalaciones del IMSS, se deberá contar con los dictámenes de protección civil emitidos por las autoridades competentes en la materia.</w:t>
        </w:r>
        <w:r w:rsidRPr="009A0D62">
          <w:rPr>
            <w:rFonts w:ascii="Noto Sans" w:hAnsi="Noto Sans" w:cs="Noto Sans"/>
            <w:webHidden/>
            <w:sz w:val="20"/>
            <w:szCs w:val="20"/>
          </w:rPr>
          <w:tab/>
        </w:r>
        <w:r w:rsidRPr="009A0D62">
          <w:rPr>
            <w:rFonts w:ascii="Noto Sans" w:hAnsi="Noto Sans" w:cs="Noto Sans"/>
            <w:webHidden/>
            <w:sz w:val="20"/>
            <w:szCs w:val="20"/>
          </w:rPr>
          <w:fldChar w:fldCharType="begin"/>
        </w:r>
        <w:r w:rsidRPr="009A0D62">
          <w:rPr>
            <w:rFonts w:ascii="Noto Sans" w:hAnsi="Noto Sans" w:cs="Noto Sans"/>
            <w:webHidden/>
            <w:sz w:val="20"/>
            <w:szCs w:val="20"/>
          </w:rPr>
          <w:instrText xml:space="preserve"> PAGEREF _Toc197433987 \h </w:instrText>
        </w:r>
        <w:r w:rsidRPr="009A0D62">
          <w:rPr>
            <w:rFonts w:ascii="Noto Sans" w:hAnsi="Noto Sans" w:cs="Noto Sans"/>
            <w:webHidden/>
            <w:sz w:val="20"/>
            <w:szCs w:val="20"/>
          </w:rPr>
        </w:r>
        <w:r w:rsidRPr="009A0D62">
          <w:rPr>
            <w:rFonts w:ascii="Noto Sans" w:hAnsi="Noto Sans" w:cs="Noto Sans"/>
            <w:webHidden/>
            <w:sz w:val="20"/>
            <w:szCs w:val="20"/>
          </w:rPr>
          <w:fldChar w:fldCharType="separate"/>
        </w:r>
        <w:r w:rsidR="001D530A">
          <w:rPr>
            <w:rFonts w:ascii="Noto Sans" w:hAnsi="Noto Sans" w:cs="Noto Sans"/>
            <w:webHidden/>
            <w:sz w:val="20"/>
            <w:szCs w:val="20"/>
          </w:rPr>
          <w:t>79</w:t>
        </w:r>
        <w:r w:rsidRPr="009A0D62">
          <w:rPr>
            <w:rFonts w:ascii="Noto Sans" w:hAnsi="Noto Sans" w:cs="Noto Sans"/>
            <w:webHidden/>
            <w:sz w:val="20"/>
            <w:szCs w:val="20"/>
          </w:rPr>
          <w:fldChar w:fldCharType="end"/>
        </w:r>
      </w:hyperlink>
    </w:p>
    <w:p w14:paraId="6BABDC84" w14:textId="6AC48CFB" w:rsidR="00CA2EDD" w:rsidRPr="009A0D62" w:rsidRDefault="00CA2EDD">
      <w:pPr>
        <w:pStyle w:val="TDC2"/>
        <w:rPr>
          <w:rFonts w:ascii="Noto Sans" w:eastAsiaTheme="minorEastAsia" w:hAnsi="Noto Sans" w:cs="Noto Sans"/>
          <w:kern w:val="2"/>
          <w:sz w:val="20"/>
          <w:szCs w:val="20"/>
          <w:lang w:eastAsia="es-MX"/>
          <w14:ligatures w14:val="standardContextual"/>
        </w:rPr>
      </w:pPr>
      <w:hyperlink w:anchor="_Toc197433988" w:history="1">
        <w:r w:rsidRPr="009A0D62">
          <w:rPr>
            <w:rStyle w:val="Hipervnculo"/>
            <w:rFonts w:ascii="Noto Sans" w:hAnsi="Noto Sans" w:cs="Noto Sans"/>
            <w:sz w:val="20"/>
            <w:szCs w:val="20"/>
          </w:rPr>
          <w:t>q)</w:t>
        </w:r>
        <w:r w:rsidRPr="009A0D62">
          <w:rPr>
            <w:rFonts w:ascii="Noto Sans" w:eastAsiaTheme="minorEastAsia" w:hAnsi="Noto Sans" w:cs="Noto Sans"/>
            <w:kern w:val="2"/>
            <w:sz w:val="20"/>
            <w:szCs w:val="20"/>
            <w:lang w:eastAsia="es-MX"/>
            <w14:ligatures w14:val="standardContextual"/>
          </w:rPr>
          <w:tab/>
        </w:r>
        <w:r w:rsidRPr="009A0D62">
          <w:rPr>
            <w:rStyle w:val="Hipervnculo"/>
            <w:rFonts w:ascii="Noto Sans" w:hAnsi="Noto Sans" w:cs="Noto Sans"/>
            <w:sz w:val="20"/>
            <w:szCs w:val="20"/>
          </w:rPr>
          <w:t>Conformación de la Propuesta</w:t>
        </w:r>
        <w:r w:rsidRPr="009A0D62">
          <w:rPr>
            <w:rFonts w:ascii="Noto Sans" w:hAnsi="Noto Sans" w:cs="Noto Sans"/>
            <w:webHidden/>
            <w:sz w:val="20"/>
            <w:szCs w:val="20"/>
          </w:rPr>
          <w:tab/>
        </w:r>
        <w:r w:rsidRPr="009A0D62">
          <w:rPr>
            <w:rFonts w:ascii="Noto Sans" w:hAnsi="Noto Sans" w:cs="Noto Sans"/>
            <w:webHidden/>
            <w:sz w:val="20"/>
            <w:szCs w:val="20"/>
          </w:rPr>
          <w:fldChar w:fldCharType="begin"/>
        </w:r>
        <w:r w:rsidRPr="009A0D62">
          <w:rPr>
            <w:rFonts w:ascii="Noto Sans" w:hAnsi="Noto Sans" w:cs="Noto Sans"/>
            <w:webHidden/>
            <w:sz w:val="20"/>
            <w:szCs w:val="20"/>
          </w:rPr>
          <w:instrText xml:space="preserve"> PAGEREF _Toc197433988 \h </w:instrText>
        </w:r>
        <w:r w:rsidRPr="009A0D62">
          <w:rPr>
            <w:rFonts w:ascii="Noto Sans" w:hAnsi="Noto Sans" w:cs="Noto Sans"/>
            <w:webHidden/>
            <w:sz w:val="20"/>
            <w:szCs w:val="20"/>
          </w:rPr>
        </w:r>
        <w:r w:rsidRPr="009A0D62">
          <w:rPr>
            <w:rFonts w:ascii="Noto Sans" w:hAnsi="Noto Sans" w:cs="Noto Sans"/>
            <w:webHidden/>
            <w:sz w:val="20"/>
            <w:szCs w:val="20"/>
          </w:rPr>
          <w:fldChar w:fldCharType="separate"/>
        </w:r>
        <w:r w:rsidR="001D530A">
          <w:rPr>
            <w:rFonts w:ascii="Noto Sans" w:hAnsi="Noto Sans" w:cs="Noto Sans"/>
            <w:webHidden/>
            <w:sz w:val="20"/>
            <w:szCs w:val="20"/>
          </w:rPr>
          <w:t>79</w:t>
        </w:r>
        <w:r w:rsidRPr="009A0D62">
          <w:rPr>
            <w:rFonts w:ascii="Noto Sans" w:hAnsi="Noto Sans" w:cs="Noto Sans"/>
            <w:webHidden/>
            <w:sz w:val="20"/>
            <w:szCs w:val="20"/>
          </w:rPr>
          <w:fldChar w:fldCharType="end"/>
        </w:r>
      </w:hyperlink>
    </w:p>
    <w:p w14:paraId="3B37AE03" w14:textId="5F392DA6" w:rsidR="00CA2EDD" w:rsidRPr="009A0D62" w:rsidRDefault="00CA2EDD">
      <w:pPr>
        <w:pStyle w:val="TDC2"/>
        <w:rPr>
          <w:rFonts w:ascii="Noto Sans" w:eastAsiaTheme="minorEastAsia" w:hAnsi="Noto Sans" w:cs="Noto Sans"/>
          <w:kern w:val="2"/>
          <w:sz w:val="20"/>
          <w:szCs w:val="20"/>
          <w:lang w:eastAsia="es-MX"/>
          <w14:ligatures w14:val="standardContextual"/>
        </w:rPr>
      </w:pPr>
      <w:hyperlink w:anchor="_Toc197433989" w:history="1">
        <w:r w:rsidRPr="009A0D62">
          <w:rPr>
            <w:rStyle w:val="Hipervnculo"/>
            <w:rFonts w:ascii="Noto Sans" w:hAnsi="Noto Sans" w:cs="Noto Sans"/>
            <w:sz w:val="20"/>
            <w:szCs w:val="20"/>
          </w:rPr>
          <w:t>r)</w:t>
        </w:r>
        <w:r w:rsidRPr="009A0D62">
          <w:rPr>
            <w:rFonts w:ascii="Noto Sans" w:eastAsiaTheme="minorEastAsia" w:hAnsi="Noto Sans" w:cs="Noto Sans"/>
            <w:kern w:val="2"/>
            <w:sz w:val="20"/>
            <w:szCs w:val="20"/>
            <w:lang w:eastAsia="es-MX"/>
            <w14:ligatures w14:val="standardContextual"/>
          </w:rPr>
          <w:tab/>
        </w:r>
        <w:r w:rsidRPr="009A0D62">
          <w:rPr>
            <w:rStyle w:val="Hipervnculo"/>
            <w:rFonts w:ascii="Noto Sans" w:hAnsi="Noto Sans" w:cs="Noto Sans"/>
            <w:sz w:val="20"/>
            <w:szCs w:val="20"/>
          </w:rPr>
          <w:t>Consideraciones para la finalización del contrato</w:t>
        </w:r>
        <w:r w:rsidRPr="009A0D62">
          <w:rPr>
            <w:rFonts w:ascii="Noto Sans" w:hAnsi="Noto Sans" w:cs="Noto Sans"/>
            <w:webHidden/>
            <w:sz w:val="20"/>
            <w:szCs w:val="20"/>
          </w:rPr>
          <w:tab/>
        </w:r>
        <w:r w:rsidRPr="009A0D62">
          <w:rPr>
            <w:rFonts w:ascii="Noto Sans" w:hAnsi="Noto Sans" w:cs="Noto Sans"/>
            <w:webHidden/>
            <w:sz w:val="20"/>
            <w:szCs w:val="20"/>
          </w:rPr>
          <w:fldChar w:fldCharType="begin"/>
        </w:r>
        <w:r w:rsidRPr="009A0D62">
          <w:rPr>
            <w:rFonts w:ascii="Noto Sans" w:hAnsi="Noto Sans" w:cs="Noto Sans"/>
            <w:webHidden/>
            <w:sz w:val="20"/>
            <w:szCs w:val="20"/>
          </w:rPr>
          <w:instrText xml:space="preserve"> PAGEREF _Toc197433989 \h </w:instrText>
        </w:r>
        <w:r w:rsidRPr="009A0D62">
          <w:rPr>
            <w:rFonts w:ascii="Noto Sans" w:hAnsi="Noto Sans" w:cs="Noto Sans"/>
            <w:webHidden/>
            <w:sz w:val="20"/>
            <w:szCs w:val="20"/>
          </w:rPr>
        </w:r>
        <w:r w:rsidRPr="009A0D62">
          <w:rPr>
            <w:rFonts w:ascii="Noto Sans" w:hAnsi="Noto Sans" w:cs="Noto Sans"/>
            <w:webHidden/>
            <w:sz w:val="20"/>
            <w:szCs w:val="20"/>
          </w:rPr>
          <w:fldChar w:fldCharType="separate"/>
        </w:r>
        <w:r w:rsidR="001D530A">
          <w:rPr>
            <w:rFonts w:ascii="Noto Sans" w:hAnsi="Noto Sans" w:cs="Noto Sans"/>
            <w:webHidden/>
            <w:sz w:val="20"/>
            <w:szCs w:val="20"/>
          </w:rPr>
          <w:t>81</w:t>
        </w:r>
        <w:r w:rsidRPr="009A0D62">
          <w:rPr>
            <w:rFonts w:ascii="Noto Sans" w:hAnsi="Noto Sans" w:cs="Noto Sans"/>
            <w:webHidden/>
            <w:sz w:val="20"/>
            <w:szCs w:val="20"/>
          </w:rPr>
          <w:fldChar w:fldCharType="end"/>
        </w:r>
      </w:hyperlink>
    </w:p>
    <w:p w14:paraId="621B7EE2" w14:textId="228835B0" w:rsidR="00CA2EDD" w:rsidRPr="009A0D62" w:rsidRDefault="00CA2EDD">
      <w:pPr>
        <w:pStyle w:val="TDC2"/>
        <w:rPr>
          <w:rFonts w:ascii="Noto Sans" w:eastAsiaTheme="minorEastAsia" w:hAnsi="Noto Sans" w:cs="Noto Sans"/>
          <w:kern w:val="2"/>
          <w:sz w:val="20"/>
          <w:szCs w:val="20"/>
          <w:lang w:eastAsia="es-MX"/>
          <w14:ligatures w14:val="standardContextual"/>
        </w:rPr>
      </w:pPr>
      <w:hyperlink w:anchor="_Toc197433990" w:history="1">
        <w:r w:rsidRPr="009A0D62">
          <w:rPr>
            <w:rStyle w:val="Hipervnculo"/>
            <w:rFonts w:ascii="Noto Sans" w:hAnsi="Noto Sans" w:cs="Noto Sans"/>
            <w:sz w:val="20"/>
            <w:szCs w:val="20"/>
          </w:rPr>
          <w:t>s)</w:t>
        </w:r>
        <w:r w:rsidRPr="009A0D62">
          <w:rPr>
            <w:rFonts w:ascii="Noto Sans" w:eastAsiaTheme="minorEastAsia" w:hAnsi="Noto Sans" w:cs="Noto Sans"/>
            <w:kern w:val="2"/>
            <w:sz w:val="20"/>
            <w:szCs w:val="20"/>
            <w:lang w:eastAsia="es-MX"/>
            <w14:ligatures w14:val="standardContextual"/>
          </w:rPr>
          <w:tab/>
        </w:r>
        <w:r w:rsidRPr="009A0D62">
          <w:rPr>
            <w:rStyle w:val="Hipervnculo"/>
            <w:rFonts w:ascii="Noto Sans" w:hAnsi="Noto Sans" w:cs="Noto Sans"/>
            <w:sz w:val="20"/>
            <w:szCs w:val="20"/>
          </w:rPr>
          <w:t>Responsabilidad Laboral</w:t>
        </w:r>
        <w:r w:rsidRPr="009A0D62">
          <w:rPr>
            <w:rFonts w:ascii="Noto Sans" w:hAnsi="Noto Sans" w:cs="Noto Sans"/>
            <w:webHidden/>
            <w:sz w:val="20"/>
            <w:szCs w:val="20"/>
          </w:rPr>
          <w:tab/>
        </w:r>
        <w:r w:rsidRPr="009A0D62">
          <w:rPr>
            <w:rFonts w:ascii="Noto Sans" w:hAnsi="Noto Sans" w:cs="Noto Sans"/>
            <w:webHidden/>
            <w:sz w:val="20"/>
            <w:szCs w:val="20"/>
          </w:rPr>
          <w:fldChar w:fldCharType="begin"/>
        </w:r>
        <w:r w:rsidRPr="009A0D62">
          <w:rPr>
            <w:rFonts w:ascii="Noto Sans" w:hAnsi="Noto Sans" w:cs="Noto Sans"/>
            <w:webHidden/>
            <w:sz w:val="20"/>
            <w:szCs w:val="20"/>
          </w:rPr>
          <w:instrText xml:space="preserve"> PAGEREF _Toc197433990 \h </w:instrText>
        </w:r>
        <w:r w:rsidRPr="009A0D62">
          <w:rPr>
            <w:rFonts w:ascii="Noto Sans" w:hAnsi="Noto Sans" w:cs="Noto Sans"/>
            <w:webHidden/>
            <w:sz w:val="20"/>
            <w:szCs w:val="20"/>
          </w:rPr>
        </w:r>
        <w:r w:rsidRPr="009A0D62">
          <w:rPr>
            <w:rFonts w:ascii="Noto Sans" w:hAnsi="Noto Sans" w:cs="Noto Sans"/>
            <w:webHidden/>
            <w:sz w:val="20"/>
            <w:szCs w:val="20"/>
          </w:rPr>
          <w:fldChar w:fldCharType="separate"/>
        </w:r>
        <w:r w:rsidR="001D530A">
          <w:rPr>
            <w:rFonts w:ascii="Noto Sans" w:hAnsi="Noto Sans" w:cs="Noto Sans"/>
            <w:webHidden/>
            <w:sz w:val="20"/>
            <w:szCs w:val="20"/>
          </w:rPr>
          <w:t>81</w:t>
        </w:r>
        <w:r w:rsidRPr="009A0D62">
          <w:rPr>
            <w:rFonts w:ascii="Noto Sans" w:hAnsi="Noto Sans" w:cs="Noto Sans"/>
            <w:webHidden/>
            <w:sz w:val="20"/>
            <w:szCs w:val="20"/>
          </w:rPr>
          <w:fldChar w:fldCharType="end"/>
        </w:r>
      </w:hyperlink>
    </w:p>
    <w:p w14:paraId="53DF7D1E" w14:textId="7EA2FC1D" w:rsidR="00CA2EDD" w:rsidRPr="009A0D62" w:rsidRDefault="00CA2EDD">
      <w:pPr>
        <w:pStyle w:val="TDC2"/>
        <w:rPr>
          <w:rFonts w:ascii="Noto Sans" w:eastAsiaTheme="minorEastAsia" w:hAnsi="Noto Sans" w:cs="Noto Sans"/>
          <w:kern w:val="2"/>
          <w:sz w:val="20"/>
          <w:szCs w:val="20"/>
          <w:lang w:eastAsia="es-MX"/>
          <w14:ligatures w14:val="standardContextual"/>
        </w:rPr>
      </w:pPr>
      <w:hyperlink w:anchor="_Toc197433991" w:history="1">
        <w:r w:rsidRPr="009A0D62">
          <w:rPr>
            <w:rStyle w:val="Hipervnculo"/>
            <w:rFonts w:ascii="Noto Sans" w:hAnsi="Noto Sans" w:cs="Noto Sans"/>
            <w:sz w:val="20"/>
            <w:szCs w:val="20"/>
          </w:rPr>
          <w:t>t)</w:t>
        </w:r>
        <w:r w:rsidRPr="009A0D62">
          <w:rPr>
            <w:rFonts w:ascii="Noto Sans" w:eastAsiaTheme="minorEastAsia" w:hAnsi="Noto Sans" w:cs="Noto Sans"/>
            <w:kern w:val="2"/>
            <w:sz w:val="20"/>
            <w:szCs w:val="20"/>
            <w:lang w:eastAsia="es-MX"/>
            <w14:ligatures w14:val="standardContextual"/>
          </w:rPr>
          <w:tab/>
        </w:r>
        <w:r w:rsidRPr="009A0D62">
          <w:rPr>
            <w:rStyle w:val="Hipervnculo"/>
            <w:rFonts w:ascii="Noto Sans" w:hAnsi="Noto Sans" w:cs="Noto Sans"/>
            <w:sz w:val="20"/>
            <w:szCs w:val="20"/>
          </w:rPr>
          <w:t>Perfil del Proveedor.</w:t>
        </w:r>
        <w:r w:rsidRPr="009A0D62">
          <w:rPr>
            <w:rFonts w:ascii="Noto Sans" w:hAnsi="Noto Sans" w:cs="Noto Sans"/>
            <w:webHidden/>
            <w:sz w:val="20"/>
            <w:szCs w:val="20"/>
          </w:rPr>
          <w:tab/>
        </w:r>
        <w:r w:rsidRPr="009A0D62">
          <w:rPr>
            <w:rFonts w:ascii="Noto Sans" w:hAnsi="Noto Sans" w:cs="Noto Sans"/>
            <w:webHidden/>
            <w:sz w:val="20"/>
            <w:szCs w:val="20"/>
          </w:rPr>
          <w:fldChar w:fldCharType="begin"/>
        </w:r>
        <w:r w:rsidRPr="009A0D62">
          <w:rPr>
            <w:rFonts w:ascii="Noto Sans" w:hAnsi="Noto Sans" w:cs="Noto Sans"/>
            <w:webHidden/>
            <w:sz w:val="20"/>
            <w:szCs w:val="20"/>
          </w:rPr>
          <w:instrText xml:space="preserve"> PAGEREF _Toc197433991 \h </w:instrText>
        </w:r>
        <w:r w:rsidRPr="009A0D62">
          <w:rPr>
            <w:rFonts w:ascii="Noto Sans" w:hAnsi="Noto Sans" w:cs="Noto Sans"/>
            <w:webHidden/>
            <w:sz w:val="20"/>
            <w:szCs w:val="20"/>
          </w:rPr>
        </w:r>
        <w:r w:rsidRPr="009A0D62">
          <w:rPr>
            <w:rFonts w:ascii="Noto Sans" w:hAnsi="Noto Sans" w:cs="Noto Sans"/>
            <w:webHidden/>
            <w:sz w:val="20"/>
            <w:szCs w:val="20"/>
          </w:rPr>
          <w:fldChar w:fldCharType="separate"/>
        </w:r>
        <w:r w:rsidR="001D530A">
          <w:rPr>
            <w:rFonts w:ascii="Noto Sans" w:hAnsi="Noto Sans" w:cs="Noto Sans"/>
            <w:webHidden/>
            <w:sz w:val="20"/>
            <w:szCs w:val="20"/>
          </w:rPr>
          <w:t>81</w:t>
        </w:r>
        <w:r w:rsidRPr="009A0D62">
          <w:rPr>
            <w:rFonts w:ascii="Noto Sans" w:hAnsi="Noto Sans" w:cs="Noto Sans"/>
            <w:webHidden/>
            <w:sz w:val="20"/>
            <w:szCs w:val="20"/>
          </w:rPr>
          <w:fldChar w:fldCharType="end"/>
        </w:r>
      </w:hyperlink>
    </w:p>
    <w:p w14:paraId="3FCFB9A5" w14:textId="47AFADD2" w:rsidR="00CA2EDD" w:rsidRPr="009A0D62" w:rsidRDefault="00CA2EDD">
      <w:pPr>
        <w:pStyle w:val="TDC2"/>
        <w:rPr>
          <w:rFonts w:ascii="Noto Sans" w:eastAsiaTheme="minorEastAsia" w:hAnsi="Noto Sans" w:cs="Noto Sans"/>
          <w:kern w:val="2"/>
          <w:sz w:val="20"/>
          <w:szCs w:val="20"/>
          <w:lang w:eastAsia="es-MX"/>
          <w14:ligatures w14:val="standardContextual"/>
        </w:rPr>
      </w:pPr>
      <w:hyperlink w:anchor="_Toc197433992" w:history="1">
        <w:r w:rsidRPr="009A0D62">
          <w:rPr>
            <w:rStyle w:val="Hipervnculo"/>
            <w:rFonts w:ascii="Noto Sans" w:hAnsi="Noto Sans" w:cs="Noto Sans"/>
            <w:sz w:val="20"/>
            <w:szCs w:val="20"/>
          </w:rPr>
          <w:t>u)</w:t>
        </w:r>
        <w:r w:rsidRPr="009A0D62">
          <w:rPr>
            <w:rFonts w:ascii="Noto Sans" w:eastAsiaTheme="minorEastAsia" w:hAnsi="Noto Sans" w:cs="Noto Sans"/>
            <w:kern w:val="2"/>
            <w:sz w:val="20"/>
            <w:szCs w:val="20"/>
            <w:lang w:eastAsia="es-MX"/>
            <w14:ligatures w14:val="standardContextual"/>
          </w:rPr>
          <w:tab/>
        </w:r>
        <w:r w:rsidRPr="009A0D62">
          <w:rPr>
            <w:rStyle w:val="Hipervnculo"/>
            <w:rFonts w:ascii="Noto Sans" w:hAnsi="Noto Sans" w:cs="Noto Sans"/>
            <w:sz w:val="20"/>
            <w:szCs w:val="20"/>
          </w:rPr>
          <w:t>Firmas de elaboración, revisión y aprobación</w:t>
        </w:r>
        <w:r w:rsidRPr="009A0D62">
          <w:rPr>
            <w:rFonts w:ascii="Noto Sans" w:hAnsi="Noto Sans" w:cs="Noto Sans"/>
            <w:webHidden/>
            <w:sz w:val="20"/>
            <w:szCs w:val="20"/>
          </w:rPr>
          <w:tab/>
        </w:r>
        <w:r w:rsidRPr="009A0D62">
          <w:rPr>
            <w:rFonts w:ascii="Noto Sans" w:hAnsi="Noto Sans" w:cs="Noto Sans"/>
            <w:webHidden/>
            <w:sz w:val="20"/>
            <w:szCs w:val="20"/>
          </w:rPr>
          <w:fldChar w:fldCharType="begin"/>
        </w:r>
        <w:r w:rsidRPr="009A0D62">
          <w:rPr>
            <w:rFonts w:ascii="Noto Sans" w:hAnsi="Noto Sans" w:cs="Noto Sans"/>
            <w:webHidden/>
            <w:sz w:val="20"/>
            <w:szCs w:val="20"/>
          </w:rPr>
          <w:instrText xml:space="preserve"> PAGEREF _Toc197433992 \h </w:instrText>
        </w:r>
        <w:r w:rsidRPr="009A0D62">
          <w:rPr>
            <w:rFonts w:ascii="Noto Sans" w:hAnsi="Noto Sans" w:cs="Noto Sans"/>
            <w:webHidden/>
            <w:sz w:val="20"/>
            <w:szCs w:val="20"/>
          </w:rPr>
        </w:r>
        <w:r w:rsidRPr="009A0D62">
          <w:rPr>
            <w:rFonts w:ascii="Noto Sans" w:hAnsi="Noto Sans" w:cs="Noto Sans"/>
            <w:webHidden/>
            <w:sz w:val="20"/>
            <w:szCs w:val="20"/>
          </w:rPr>
          <w:fldChar w:fldCharType="separate"/>
        </w:r>
        <w:r w:rsidR="001D530A">
          <w:rPr>
            <w:rFonts w:ascii="Noto Sans" w:hAnsi="Noto Sans" w:cs="Noto Sans"/>
            <w:webHidden/>
            <w:sz w:val="20"/>
            <w:szCs w:val="20"/>
          </w:rPr>
          <w:t>88</w:t>
        </w:r>
        <w:r w:rsidRPr="009A0D62">
          <w:rPr>
            <w:rFonts w:ascii="Noto Sans" w:hAnsi="Noto Sans" w:cs="Noto Sans"/>
            <w:webHidden/>
            <w:sz w:val="20"/>
            <w:szCs w:val="20"/>
          </w:rPr>
          <w:fldChar w:fldCharType="end"/>
        </w:r>
      </w:hyperlink>
    </w:p>
    <w:p w14:paraId="755248E8" w14:textId="1F11CF4D" w:rsidR="00CA2EDD" w:rsidRPr="00CA2EDD" w:rsidRDefault="00571097" w:rsidP="000C08BD">
      <w:pPr>
        <w:pStyle w:val="TDC2"/>
        <w:rPr>
          <w:rStyle w:val="Hipervnculo"/>
          <w:rFonts w:cs="Arial"/>
          <w:bCs/>
          <w:szCs w:val="18"/>
        </w:rPr>
      </w:pPr>
      <w:r w:rsidRPr="009A0D62">
        <w:rPr>
          <w:rStyle w:val="Hipervnculo"/>
          <w:rFonts w:ascii="Noto Sans" w:hAnsi="Noto Sans" w:cs="Noto Sans"/>
          <w:bCs/>
          <w:sz w:val="20"/>
          <w:szCs w:val="20"/>
        </w:rPr>
        <w:fldChar w:fldCharType="end"/>
      </w:r>
    </w:p>
    <w:p w14:paraId="7A0B2B90" w14:textId="77777777" w:rsidR="00CA2EDD" w:rsidRPr="00CA2EDD" w:rsidRDefault="00CA2EDD">
      <w:pPr>
        <w:rPr>
          <w:rStyle w:val="Hipervnculo"/>
          <w:rFonts w:ascii="Montserrat" w:hAnsi="Montserrat" w:cs="Arial"/>
          <w:bCs/>
          <w:noProof/>
          <w:sz w:val="18"/>
          <w:szCs w:val="18"/>
        </w:rPr>
      </w:pPr>
      <w:r w:rsidRPr="00CA2EDD">
        <w:rPr>
          <w:rStyle w:val="Hipervnculo"/>
          <w:rFonts w:cs="Arial"/>
          <w:bCs/>
          <w:szCs w:val="18"/>
        </w:rPr>
        <w:br w:type="page"/>
      </w:r>
    </w:p>
    <w:p w14:paraId="44A4B5A0" w14:textId="77777777" w:rsidR="00C93D20" w:rsidRPr="00CA2EDD" w:rsidRDefault="00C93D20" w:rsidP="000C08BD">
      <w:pPr>
        <w:pStyle w:val="TDC2"/>
        <w:rPr>
          <w:szCs w:val="20"/>
        </w:rPr>
      </w:pPr>
    </w:p>
    <w:p w14:paraId="1D055976" w14:textId="450F3041" w:rsidR="00B57724" w:rsidRPr="009A0D62" w:rsidRDefault="00B57724" w:rsidP="00465D47">
      <w:pPr>
        <w:pStyle w:val="Ttulo2"/>
        <w:tabs>
          <w:tab w:val="center" w:pos="1848"/>
        </w:tabs>
        <w:spacing w:before="0" w:after="0"/>
        <w:ind w:right="51"/>
        <w:jc w:val="both"/>
        <w:rPr>
          <w:rFonts w:ascii="Noto Sans" w:hAnsi="Noto Sans" w:cs="Noto Sans"/>
          <w:sz w:val="20"/>
          <w:szCs w:val="20"/>
        </w:rPr>
      </w:pPr>
      <w:bookmarkStart w:id="0" w:name="_Toc83215702"/>
      <w:bookmarkStart w:id="1" w:name="_Toc197433963"/>
      <w:r w:rsidRPr="009A0D62">
        <w:rPr>
          <w:rFonts w:ascii="Noto Sans" w:hAnsi="Noto Sans" w:cs="Noto Sans"/>
          <w:sz w:val="20"/>
          <w:szCs w:val="20"/>
        </w:rPr>
        <w:t>Objetivo del documento</w:t>
      </w:r>
      <w:bookmarkEnd w:id="0"/>
      <w:bookmarkEnd w:id="1"/>
    </w:p>
    <w:p w14:paraId="72BB055A" w14:textId="0EB2D9D3" w:rsidR="00973649" w:rsidRPr="009A0D62" w:rsidRDefault="00973649" w:rsidP="00214DF5">
      <w:pPr>
        <w:jc w:val="both"/>
        <w:rPr>
          <w:rFonts w:ascii="Noto Sans" w:hAnsi="Noto Sans" w:cs="Noto Sans"/>
          <w:sz w:val="20"/>
          <w:szCs w:val="20"/>
        </w:rPr>
      </w:pPr>
    </w:p>
    <w:p w14:paraId="221EC4BD" w14:textId="76F187DB" w:rsidR="004C1807" w:rsidRPr="009A0D62" w:rsidRDefault="00802DB9" w:rsidP="00214DF5">
      <w:pPr>
        <w:ind w:right="58"/>
        <w:jc w:val="both"/>
        <w:rPr>
          <w:rFonts w:ascii="Noto Sans" w:hAnsi="Noto Sans" w:cs="Noto Sans"/>
          <w:b/>
          <w:sz w:val="20"/>
          <w:szCs w:val="20"/>
        </w:rPr>
      </w:pPr>
      <w:r w:rsidRPr="009A0D62">
        <w:rPr>
          <w:rFonts w:ascii="Noto Sans" w:hAnsi="Noto Sans" w:cs="Noto Sans"/>
          <w:sz w:val="20"/>
          <w:szCs w:val="20"/>
        </w:rPr>
        <w:t xml:space="preserve">Elaborar el documento que contenga los términos y condiciones que deberán cumplirse </w:t>
      </w:r>
      <w:r w:rsidR="004C1807" w:rsidRPr="009A0D62">
        <w:rPr>
          <w:rFonts w:ascii="Noto Sans" w:hAnsi="Noto Sans" w:cs="Noto Sans"/>
          <w:sz w:val="20"/>
          <w:szCs w:val="20"/>
        </w:rPr>
        <w:t xml:space="preserve">para la prestación del </w:t>
      </w:r>
      <w:r w:rsidR="0075323A" w:rsidRPr="009A0D62">
        <w:rPr>
          <w:rFonts w:ascii="Noto Sans" w:hAnsi="Noto Sans" w:cs="Noto Sans"/>
          <w:b/>
          <w:bCs/>
          <w:sz w:val="20"/>
          <w:szCs w:val="20"/>
        </w:rPr>
        <w:t>“</w:t>
      </w:r>
      <w:r w:rsidR="004C1807" w:rsidRPr="009A0D62">
        <w:rPr>
          <w:rFonts w:ascii="Noto Sans" w:hAnsi="Noto Sans" w:cs="Noto Sans"/>
          <w:b/>
          <w:sz w:val="20"/>
          <w:szCs w:val="20"/>
        </w:rPr>
        <w:t>Servicio de Infraestructura Lógica de Migración de la Nube IMSS 202</w:t>
      </w:r>
      <w:r w:rsidR="00573385" w:rsidRPr="009A0D62">
        <w:rPr>
          <w:rFonts w:ascii="Noto Sans" w:hAnsi="Noto Sans" w:cs="Noto Sans"/>
          <w:b/>
          <w:sz w:val="20"/>
          <w:szCs w:val="20"/>
        </w:rPr>
        <w:t>6</w:t>
      </w:r>
      <w:r w:rsidR="0075323A" w:rsidRPr="009A0D62">
        <w:rPr>
          <w:rFonts w:ascii="Noto Sans" w:hAnsi="Noto Sans" w:cs="Noto Sans"/>
          <w:b/>
          <w:sz w:val="20"/>
          <w:szCs w:val="20"/>
        </w:rPr>
        <w:t>”</w:t>
      </w:r>
      <w:r w:rsidR="002B105C" w:rsidRPr="009A0D62">
        <w:rPr>
          <w:rFonts w:ascii="Noto Sans" w:hAnsi="Noto Sans" w:cs="Noto Sans"/>
          <w:b/>
          <w:sz w:val="20"/>
          <w:szCs w:val="20"/>
        </w:rPr>
        <w:t>.</w:t>
      </w:r>
    </w:p>
    <w:p w14:paraId="0D742F16" w14:textId="77777777" w:rsidR="00180F12" w:rsidRPr="009A0D62" w:rsidRDefault="00180F12" w:rsidP="00214DF5">
      <w:pPr>
        <w:jc w:val="both"/>
        <w:rPr>
          <w:rFonts w:ascii="Noto Sans" w:hAnsi="Noto Sans" w:cs="Noto Sans"/>
          <w:i/>
          <w:color w:val="0000FF"/>
          <w:sz w:val="20"/>
          <w:szCs w:val="20"/>
        </w:rPr>
      </w:pPr>
    </w:p>
    <w:p w14:paraId="13878323" w14:textId="280C4891" w:rsidR="0075323A" w:rsidRPr="009A0D62" w:rsidRDefault="0075323A" w:rsidP="00214DF5">
      <w:pPr>
        <w:pStyle w:val="Ttulo2"/>
        <w:numPr>
          <w:ilvl w:val="0"/>
          <w:numId w:val="1"/>
        </w:numPr>
        <w:tabs>
          <w:tab w:val="center" w:pos="1848"/>
        </w:tabs>
        <w:spacing w:before="0" w:after="0"/>
        <w:ind w:left="357" w:right="51" w:hanging="357"/>
        <w:jc w:val="both"/>
        <w:rPr>
          <w:rFonts w:ascii="Noto Sans" w:hAnsi="Noto Sans" w:cs="Noto Sans"/>
          <w:sz w:val="20"/>
          <w:szCs w:val="20"/>
        </w:rPr>
      </w:pPr>
      <w:bookmarkStart w:id="2" w:name="_Toc197433964"/>
      <w:r w:rsidRPr="009A0D62">
        <w:rPr>
          <w:rFonts w:ascii="Noto Sans" w:hAnsi="Noto Sans" w:cs="Noto Sans"/>
          <w:sz w:val="20"/>
          <w:szCs w:val="20"/>
        </w:rPr>
        <w:t>Vigencia de la contratación:</w:t>
      </w:r>
      <w:bookmarkEnd w:id="2"/>
    </w:p>
    <w:p w14:paraId="7A48AF2D" w14:textId="51753CA5" w:rsidR="00344EF3" w:rsidRPr="009A0D62" w:rsidRDefault="00344EF3" w:rsidP="00214DF5">
      <w:pPr>
        <w:jc w:val="both"/>
        <w:rPr>
          <w:rFonts w:ascii="Noto Sans" w:hAnsi="Noto Sans" w:cs="Noto Sans"/>
          <w:sz w:val="20"/>
          <w:szCs w:val="20"/>
        </w:rPr>
      </w:pPr>
    </w:p>
    <w:p w14:paraId="61A79FD5" w14:textId="75058948" w:rsidR="006B424C" w:rsidRPr="009A0D62" w:rsidRDefault="00344EF3" w:rsidP="00214DF5">
      <w:pPr>
        <w:jc w:val="both"/>
        <w:rPr>
          <w:rFonts w:ascii="Noto Sans" w:hAnsi="Noto Sans" w:cs="Noto Sans"/>
          <w:b/>
          <w:sz w:val="20"/>
          <w:szCs w:val="20"/>
        </w:rPr>
      </w:pPr>
      <w:r w:rsidRPr="009A0D62">
        <w:rPr>
          <w:rFonts w:ascii="Noto Sans" w:hAnsi="Noto Sans" w:cs="Noto Sans"/>
          <w:sz w:val="20"/>
          <w:szCs w:val="20"/>
        </w:rPr>
        <w:t xml:space="preserve">La </w:t>
      </w:r>
      <w:r w:rsidR="00437D05" w:rsidRPr="009A0D62">
        <w:rPr>
          <w:rFonts w:ascii="Noto Sans" w:hAnsi="Noto Sans" w:cs="Noto Sans"/>
          <w:sz w:val="20"/>
          <w:szCs w:val="20"/>
        </w:rPr>
        <w:t xml:space="preserve">vigencia del </w:t>
      </w:r>
      <w:r w:rsidR="00C93D20" w:rsidRPr="009A0D62">
        <w:rPr>
          <w:rFonts w:ascii="Noto Sans" w:hAnsi="Noto Sans" w:cs="Noto Sans"/>
          <w:sz w:val="20"/>
          <w:szCs w:val="20"/>
        </w:rPr>
        <w:t>contrato</w:t>
      </w:r>
      <w:r w:rsidRPr="009A0D62">
        <w:rPr>
          <w:rFonts w:ascii="Noto Sans" w:hAnsi="Noto Sans" w:cs="Noto Sans"/>
          <w:sz w:val="20"/>
          <w:szCs w:val="20"/>
        </w:rPr>
        <w:t xml:space="preserve"> </w:t>
      </w:r>
      <w:r w:rsidR="000C08BD" w:rsidRPr="009A0D62">
        <w:rPr>
          <w:rFonts w:ascii="Noto Sans" w:hAnsi="Noto Sans" w:cs="Noto Sans"/>
          <w:bCs/>
          <w:sz w:val="20"/>
          <w:szCs w:val="20"/>
        </w:rPr>
        <w:t>será a partir del día hábil siguiente a la notificación del fallo y hasta el 31 de diciembre de 202</w:t>
      </w:r>
      <w:r w:rsidR="00573385" w:rsidRPr="009A0D62">
        <w:rPr>
          <w:rFonts w:ascii="Noto Sans" w:hAnsi="Noto Sans" w:cs="Noto Sans"/>
          <w:bCs/>
          <w:sz w:val="20"/>
          <w:szCs w:val="20"/>
        </w:rPr>
        <w:t>6</w:t>
      </w:r>
      <w:r w:rsidR="000C08BD" w:rsidRPr="009A0D62">
        <w:rPr>
          <w:rFonts w:ascii="Noto Sans" w:hAnsi="Noto Sans" w:cs="Noto Sans"/>
          <w:bCs/>
          <w:sz w:val="20"/>
          <w:szCs w:val="20"/>
        </w:rPr>
        <w:t>.</w:t>
      </w:r>
    </w:p>
    <w:p w14:paraId="59557872" w14:textId="77777777" w:rsidR="000C08BD" w:rsidRPr="009A0D62" w:rsidRDefault="000C08BD" w:rsidP="00214DF5">
      <w:pPr>
        <w:jc w:val="both"/>
        <w:rPr>
          <w:rFonts w:ascii="Noto Sans" w:hAnsi="Noto Sans" w:cs="Noto Sans"/>
          <w:b/>
          <w:sz w:val="20"/>
          <w:szCs w:val="20"/>
        </w:rPr>
      </w:pPr>
    </w:p>
    <w:p w14:paraId="32C9B3BB" w14:textId="1EB5727F" w:rsidR="006B424C" w:rsidRPr="009A0D62" w:rsidRDefault="006B424C" w:rsidP="00214DF5">
      <w:pPr>
        <w:pStyle w:val="Ttulo2"/>
        <w:numPr>
          <w:ilvl w:val="0"/>
          <w:numId w:val="1"/>
        </w:numPr>
        <w:tabs>
          <w:tab w:val="center" w:pos="1848"/>
        </w:tabs>
        <w:spacing w:before="0" w:after="0"/>
        <w:ind w:left="357" w:right="51" w:hanging="357"/>
        <w:jc w:val="both"/>
        <w:rPr>
          <w:rFonts w:ascii="Noto Sans" w:hAnsi="Noto Sans" w:cs="Noto Sans"/>
          <w:sz w:val="20"/>
          <w:szCs w:val="20"/>
        </w:rPr>
      </w:pPr>
      <w:bookmarkStart w:id="3" w:name="_Toc197433965"/>
      <w:r w:rsidRPr="009A0D62">
        <w:rPr>
          <w:rFonts w:ascii="Noto Sans" w:hAnsi="Noto Sans" w:cs="Noto Sans"/>
          <w:sz w:val="20"/>
          <w:szCs w:val="20"/>
        </w:rPr>
        <w:t>Plazo</w:t>
      </w:r>
      <w:r w:rsidR="006F019F" w:rsidRPr="009A0D62">
        <w:rPr>
          <w:rFonts w:ascii="Noto Sans" w:hAnsi="Noto Sans" w:cs="Noto Sans"/>
          <w:sz w:val="20"/>
          <w:szCs w:val="20"/>
        </w:rPr>
        <w:t xml:space="preserve"> y </w:t>
      </w:r>
      <w:r w:rsidRPr="009A0D62">
        <w:rPr>
          <w:rFonts w:ascii="Noto Sans" w:hAnsi="Noto Sans" w:cs="Noto Sans"/>
          <w:sz w:val="20"/>
          <w:szCs w:val="20"/>
        </w:rPr>
        <w:t xml:space="preserve">lugar </w:t>
      </w:r>
      <w:r w:rsidR="006F019F" w:rsidRPr="009A0D62">
        <w:rPr>
          <w:rFonts w:ascii="Noto Sans" w:hAnsi="Noto Sans" w:cs="Noto Sans"/>
          <w:sz w:val="20"/>
          <w:szCs w:val="20"/>
        </w:rPr>
        <w:t>para</w:t>
      </w:r>
      <w:r w:rsidRPr="009A0D62">
        <w:rPr>
          <w:rFonts w:ascii="Noto Sans" w:hAnsi="Noto Sans" w:cs="Noto Sans"/>
          <w:sz w:val="20"/>
          <w:szCs w:val="20"/>
        </w:rPr>
        <w:t xml:space="preserve"> la prestación del servicio</w:t>
      </w:r>
      <w:r w:rsidR="006F019F" w:rsidRPr="009A0D62">
        <w:rPr>
          <w:rFonts w:ascii="Noto Sans" w:hAnsi="Noto Sans" w:cs="Noto Sans"/>
          <w:sz w:val="20"/>
          <w:szCs w:val="20"/>
        </w:rPr>
        <w:t>.</w:t>
      </w:r>
      <w:bookmarkEnd w:id="3"/>
    </w:p>
    <w:p w14:paraId="31AF373B" w14:textId="77777777" w:rsidR="00840320" w:rsidRPr="009A0D62" w:rsidRDefault="00840320" w:rsidP="00214DF5">
      <w:pPr>
        <w:ind w:right="49"/>
        <w:jc w:val="both"/>
        <w:rPr>
          <w:rFonts w:ascii="Noto Sans" w:hAnsi="Noto Sans" w:cs="Noto Sans"/>
          <w:sz w:val="20"/>
          <w:szCs w:val="20"/>
        </w:rPr>
      </w:pPr>
    </w:p>
    <w:p w14:paraId="08F4FA90" w14:textId="0AB6ECDF" w:rsidR="00344EF3" w:rsidRPr="009A0D62" w:rsidRDefault="00344EF3" w:rsidP="008357B0">
      <w:pPr>
        <w:jc w:val="both"/>
        <w:rPr>
          <w:rFonts w:ascii="Noto Sans" w:hAnsi="Noto Sans" w:cs="Noto Sans"/>
          <w:sz w:val="20"/>
          <w:szCs w:val="20"/>
        </w:rPr>
      </w:pPr>
      <w:r w:rsidRPr="009A0D62">
        <w:rPr>
          <w:rFonts w:ascii="Noto Sans" w:hAnsi="Noto Sans" w:cs="Noto Sans"/>
          <w:sz w:val="20"/>
          <w:szCs w:val="20"/>
        </w:rPr>
        <w:t xml:space="preserve">El plazo para la prestación de los servicios </w:t>
      </w:r>
      <w:r w:rsidR="004104F4" w:rsidRPr="009A0D62">
        <w:rPr>
          <w:rFonts w:ascii="Noto Sans" w:hAnsi="Noto Sans" w:cs="Noto Sans"/>
          <w:bCs/>
          <w:sz w:val="20"/>
          <w:szCs w:val="20"/>
        </w:rPr>
        <w:t>será a partir del día</w:t>
      </w:r>
      <w:r w:rsidR="00633C3D">
        <w:rPr>
          <w:rFonts w:ascii="Noto Sans" w:hAnsi="Noto Sans" w:cs="Noto Sans"/>
          <w:bCs/>
          <w:sz w:val="20"/>
          <w:szCs w:val="20"/>
        </w:rPr>
        <w:t xml:space="preserve"> natural</w:t>
      </w:r>
      <w:r w:rsidR="004104F4" w:rsidRPr="009A0D62">
        <w:rPr>
          <w:rFonts w:ascii="Noto Sans" w:hAnsi="Noto Sans" w:cs="Noto Sans"/>
          <w:bCs/>
          <w:sz w:val="20"/>
          <w:szCs w:val="20"/>
        </w:rPr>
        <w:t xml:space="preserve"> siguiente a la notificación del fallo y hasta el 31 de diciembre de 202</w:t>
      </w:r>
      <w:r w:rsidR="00573385" w:rsidRPr="009A0D62">
        <w:rPr>
          <w:rFonts w:ascii="Noto Sans" w:hAnsi="Noto Sans" w:cs="Noto Sans"/>
          <w:bCs/>
          <w:sz w:val="20"/>
          <w:szCs w:val="20"/>
        </w:rPr>
        <w:t>6</w:t>
      </w:r>
      <w:r w:rsidR="004104F4" w:rsidRPr="009A0D62">
        <w:rPr>
          <w:rFonts w:ascii="Noto Sans" w:hAnsi="Noto Sans" w:cs="Noto Sans"/>
          <w:bCs/>
          <w:sz w:val="20"/>
          <w:szCs w:val="20"/>
        </w:rPr>
        <w:t>.</w:t>
      </w:r>
    </w:p>
    <w:p w14:paraId="3179F570" w14:textId="37A8BB65" w:rsidR="00326DDD" w:rsidRPr="009A0D62" w:rsidRDefault="00326DDD" w:rsidP="00214DF5">
      <w:pPr>
        <w:ind w:right="49"/>
        <w:jc w:val="both"/>
        <w:rPr>
          <w:rFonts w:ascii="Noto Sans" w:hAnsi="Noto Sans" w:cs="Noto Sans"/>
          <w:sz w:val="20"/>
          <w:szCs w:val="20"/>
        </w:rPr>
      </w:pPr>
    </w:p>
    <w:p w14:paraId="5F29DBCB" w14:textId="67EB0692" w:rsidR="00D0374A" w:rsidRPr="009A0D62" w:rsidRDefault="003A09CD" w:rsidP="00214DF5">
      <w:pPr>
        <w:ind w:right="49"/>
        <w:jc w:val="both"/>
        <w:rPr>
          <w:rFonts w:ascii="Noto Sans" w:hAnsi="Noto Sans" w:cs="Noto Sans"/>
          <w:sz w:val="20"/>
          <w:szCs w:val="20"/>
        </w:rPr>
      </w:pPr>
      <w:r w:rsidRPr="009A0D62">
        <w:rPr>
          <w:rFonts w:ascii="Noto Sans" w:hAnsi="Noto Sans" w:cs="Noto Sans"/>
          <w:sz w:val="20"/>
          <w:szCs w:val="20"/>
        </w:rPr>
        <w:t xml:space="preserve">El LICITANTE tiene la obligación de prestar el </w:t>
      </w:r>
      <w:r w:rsidRPr="009A0D62">
        <w:rPr>
          <w:rFonts w:ascii="Noto Sans" w:hAnsi="Noto Sans" w:cs="Noto Sans"/>
          <w:b/>
          <w:bCs/>
          <w:sz w:val="20"/>
          <w:szCs w:val="20"/>
        </w:rPr>
        <w:t>“Servicio de Infraestructura Lógica de Migración de la Nube IMSS 202</w:t>
      </w:r>
      <w:r w:rsidR="00573385" w:rsidRPr="009A0D62">
        <w:rPr>
          <w:rFonts w:ascii="Noto Sans" w:hAnsi="Noto Sans" w:cs="Noto Sans"/>
          <w:b/>
          <w:bCs/>
          <w:sz w:val="20"/>
          <w:szCs w:val="20"/>
        </w:rPr>
        <w:t>6</w:t>
      </w:r>
      <w:r w:rsidRPr="009A0D62">
        <w:rPr>
          <w:rFonts w:ascii="Noto Sans" w:hAnsi="Noto Sans" w:cs="Noto Sans"/>
          <w:b/>
          <w:bCs/>
          <w:sz w:val="20"/>
          <w:szCs w:val="20"/>
        </w:rPr>
        <w:t>”</w:t>
      </w:r>
      <w:r w:rsidRPr="009A0D62">
        <w:rPr>
          <w:rFonts w:ascii="Noto Sans" w:hAnsi="Noto Sans" w:cs="Noto Sans"/>
          <w:sz w:val="20"/>
          <w:szCs w:val="20"/>
        </w:rPr>
        <w:t xml:space="preserve">, en </w:t>
      </w:r>
      <w:r w:rsidR="00282675" w:rsidRPr="009A0D62">
        <w:rPr>
          <w:rFonts w:ascii="Noto Sans" w:hAnsi="Noto Sans" w:cs="Noto Sans"/>
          <w:sz w:val="20"/>
          <w:szCs w:val="20"/>
        </w:rPr>
        <w:t>el</w:t>
      </w:r>
      <w:r w:rsidRPr="009A0D62">
        <w:rPr>
          <w:rFonts w:ascii="Noto Sans" w:hAnsi="Noto Sans" w:cs="Noto Sans"/>
          <w:sz w:val="20"/>
          <w:szCs w:val="20"/>
        </w:rPr>
        <w:t xml:space="preserve"> Centro de Datos </w:t>
      </w:r>
      <w:r w:rsidR="00282675" w:rsidRPr="009A0D62">
        <w:rPr>
          <w:rFonts w:ascii="Noto Sans" w:hAnsi="Noto Sans" w:cs="Noto Sans"/>
          <w:sz w:val="20"/>
          <w:szCs w:val="20"/>
        </w:rPr>
        <w:t xml:space="preserve">Principal y la nube </w:t>
      </w:r>
      <w:r w:rsidR="00767A39" w:rsidRPr="009A0D62">
        <w:rPr>
          <w:rFonts w:ascii="Noto Sans" w:hAnsi="Noto Sans" w:cs="Noto Sans"/>
          <w:sz w:val="20"/>
          <w:szCs w:val="20"/>
        </w:rPr>
        <w:t>ofertados.</w:t>
      </w:r>
    </w:p>
    <w:p w14:paraId="160B1273" w14:textId="77777777" w:rsidR="003A09CD" w:rsidRPr="009A0D62" w:rsidRDefault="003A09CD" w:rsidP="00214DF5">
      <w:pPr>
        <w:ind w:right="49"/>
        <w:jc w:val="both"/>
        <w:rPr>
          <w:rFonts w:ascii="Noto Sans" w:hAnsi="Noto Sans" w:cs="Noto Sans"/>
          <w:sz w:val="20"/>
          <w:szCs w:val="20"/>
        </w:rPr>
      </w:pPr>
    </w:p>
    <w:p w14:paraId="669B3AA9" w14:textId="3734EE9C" w:rsidR="00840320" w:rsidRPr="009A0D62" w:rsidRDefault="00840320" w:rsidP="00214DF5">
      <w:pPr>
        <w:ind w:right="49"/>
        <w:jc w:val="both"/>
        <w:rPr>
          <w:rFonts w:ascii="Noto Sans" w:hAnsi="Noto Sans" w:cs="Noto Sans"/>
          <w:sz w:val="20"/>
          <w:szCs w:val="20"/>
          <w:lang w:val="es-ES_tradnl"/>
        </w:rPr>
      </w:pPr>
      <w:r w:rsidRPr="009A0D62">
        <w:rPr>
          <w:rFonts w:ascii="Noto Sans" w:hAnsi="Noto Sans" w:cs="Noto Sans"/>
          <w:sz w:val="20"/>
          <w:szCs w:val="20"/>
          <w:lang w:val="es-ES_tradnl"/>
        </w:rPr>
        <w:t xml:space="preserve">El licitante deberá entregar </w:t>
      </w:r>
      <w:r w:rsidR="00282675" w:rsidRPr="009A0D62">
        <w:rPr>
          <w:rFonts w:ascii="Noto Sans" w:hAnsi="Noto Sans" w:cs="Noto Sans"/>
          <w:sz w:val="20"/>
          <w:szCs w:val="20"/>
          <w:lang w:val="es-ES_tradnl"/>
        </w:rPr>
        <w:t>a</w:t>
      </w:r>
      <w:r w:rsidRPr="009A0D62">
        <w:rPr>
          <w:rFonts w:ascii="Noto Sans" w:hAnsi="Noto Sans" w:cs="Noto Sans"/>
          <w:sz w:val="20"/>
          <w:szCs w:val="20"/>
          <w:lang w:val="es-ES_tradnl"/>
        </w:rPr>
        <w:t xml:space="preserve">l día </w:t>
      </w:r>
      <w:r w:rsidR="00973075" w:rsidRPr="009A0D62">
        <w:rPr>
          <w:rFonts w:ascii="Noto Sans" w:hAnsi="Noto Sans" w:cs="Noto Sans"/>
          <w:sz w:val="20"/>
          <w:szCs w:val="20"/>
          <w:lang w:val="es-ES_tradnl"/>
        </w:rPr>
        <w:t>hábil</w:t>
      </w:r>
      <w:r w:rsidRPr="009A0D62">
        <w:rPr>
          <w:rFonts w:ascii="Noto Sans" w:hAnsi="Noto Sans" w:cs="Noto Sans"/>
          <w:sz w:val="20"/>
          <w:szCs w:val="20"/>
          <w:lang w:val="es-ES_tradnl"/>
        </w:rPr>
        <w:t xml:space="preserve"> siguiente al de la fecha de notificación de</w:t>
      </w:r>
      <w:r w:rsidR="00BD6FF2" w:rsidRPr="009A0D62">
        <w:rPr>
          <w:rFonts w:ascii="Noto Sans" w:hAnsi="Noto Sans" w:cs="Noto Sans"/>
          <w:sz w:val="20"/>
          <w:szCs w:val="20"/>
          <w:lang w:val="es-ES_tradnl"/>
        </w:rPr>
        <w:t xml:space="preserve">l fallo </w:t>
      </w:r>
      <w:r w:rsidRPr="009A0D62">
        <w:rPr>
          <w:rFonts w:ascii="Noto Sans" w:hAnsi="Noto Sans" w:cs="Noto Sans"/>
          <w:sz w:val="20"/>
          <w:szCs w:val="20"/>
          <w:lang w:val="es-ES_tradnl"/>
        </w:rPr>
        <w:t>el plan de trabajo correspondiente para su validación por parte del área técnica</w:t>
      </w:r>
      <w:r w:rsidR="004315CB" w:rsidRPr="009A0D62">
        <w:rPr>
          <w:rFonts w:ascii="Noto Sans" w:hAnsi="Noto Sans" w:cs="Noto Sans"/>
          <w:sz w:val="20"/>
          <w:szCs w:val="20"/>
        </w:rPr>
        <w:t xml:space="preserve"> en medio electrónico e impreso, </w:t>
      </w:r>
      <w:r w:rsidR="004315CB" w:rsidRPr="009A0D62">
        <w:rPr>
          <w:rFonts w:ascii="Noto Sans" w:hAnsi="Noto Sans" w:cs="Noto Sans"/>
          <w:color w:val="000000"/>
          <w:sz w:val="20"/>
          <w:szCs w:val="20"/>
          <w:shd w:val="clear" w:color="auto" w:fill="FFFFFF"/>
        </w:rPr>
        <w:t>debidamente formalizados por el Administrador del Contrato y Administrador del Proyecto de “EL LICITANTE"</w:t>
      </w:r>
      <w:r w:rsidRPr="009A0D62">
        <w:rPr>
          <w:rFonts w:ascii="Noto Sans" w:hAnsi="Noto Sans" w:cs="Noto Sans"/>
          <w:sz w:val="20"/>
          <w:szCs w:val="20"/>
          <w:lang w:val="es-ES_tradnl"/>
        </w:rPr>
        <w:t xml:space="preserve">, el cual deberá cumplir con los plazos establecidos en el numeral </w:t>
      </w:r>
      <w:r w:rsidR="00282675" w:rsidRPr="009A0D62">
        <w:rPr>
          <w:rFonts w:ascii="Noto Sans" w:hAnsi="Noto Sans" w:cs="Noto Sans"/>
          <w:sz w:val="20"/>
          <w:szCs w:val="20"/>
          <w:lang w:val="es-ES_tradnl"/>
        </w:rPr>
        <w:t>2</w:t>
      </w:r>
      <w:r w:rsidR="004315CB" w:rsidRPr="009A0D62">
        <w:rPr>
          <w:rFonts w:ascii="Noto Sans" w:hAnsi="Noto Sans" w:cs="Noto Sans"/>
          <w:sz w:val="20"/>
          <w:szCs w:val="20"/>
          <w:lang w:val="es-ES_tradnl"/>
        </w:rPr>
        <w:t>3.</w:t>
      </w:r>
      <w:r w:rsidR="00282675" w:rsidRPr="009A0D62">
        <w:rPr>
          <w:rFonts w:ascii="Noto Sans" w:hAnsi="Noto Sans" w:cs="Noto Sans"/>
          <w:sz w:val="20"/>
          <w:szCs w:val="20"/>
        </w:rPr>
        <w:t xml:space="preserve"> </w:t>
      </w:r>
      <w:r w:rsidRPr="009A0D62">
        <w:rPr>
          <w:rFonts w:ascii="Noto Sans" w:hAnsi="Noto Sans" w:cs="Noto Sans"/>
          <w:sz w:val="20"/>
          <w:szCs w:val="20"/>
          <w:lang w:val="es-ES_tradnl"/>
        </w:rPr>
        <w:t>Cronograma de Actividades del Anexo Técnico</w:t>
      </w:r>
      <w:r w:rsidR="00A6780F" w:rsidRPr="009A0D62">
        <w:rPr>
          <w:rFonts w:ascii="Noto Sans" w:hAnsi="Noto Sans" w:cs="Noto Sans"/>
          <w:sz w:val="20"/>
          <w:szCs w:val="20"/>
          <w:lang w:val="es-ES_tradnl"/>
        </w:rPr>
        <w:t>.</w:t>
      </w:r>
    </w:p>
    <w:p w14:paraId="303DF3B6" w14:textId="77777777" w:rsidR="00465D47" w:rsidRPr="009A0D62" w:rsidRDefault="00465D47" w:rsidP="00465D47">
      <w:pPr>
        <w:pStyle w:val="Ttulo2"/>
        <w:tabs>
          <w:tab w:val="center" w:pos="426"/>
        </w:tabs>
        <w:spacing w:before="0" w:after="0"/>
        <w:jc w:val="both"/>
        <w:rPr>
          <w:rFonts w:ascii="Noto Sans" w:hAnsi="Noto Sans" w:cs="Noto Sans"/>
          <w:sz w:val="20"/>
          <w:szCs w:val="20"/>
        </w:rPr>
      </w:pPr>
      <w:bookmarkStart w:id="4" w:name="_Toc97059200"/>
    </w:p>
    <w:p w14:paraId="646D6304" w14:textId="0F5AFA38" w:rsidR="00A6780F" w:rsidRPr="009A0D62" w:rsidRDefault="00A6780F" w:rsidP="00465D47">
      <w:pPr>
        <w:pStyle w:val="Ttulo2"/>
        <w:tabs>
          <w:tab w:val="center" w:pos="426"/>
        </w:tabs>
        <w:spacing w:before="0" w:after="0"/>
        <w:jc w:val="both"/>
        <w:rPr>
          <w:rFonts w:ascii="Noto Sans" w:hAnsi="Noto Sans" w:cs="Noto Sans"/>
          <w:sz w:val="20"/>
          <w:szCs w:val="20"/>
        </w:rPr>
      </w:pPr>
      <w:bookmarkStart w:id="5" w:name="_Toc197433966"/>
      <w:r w:rsidRPr="009A0D62">
        <w:rPr>
          <w:rFonts w:ascii="Noto Sans" w:hAnsi="Noto Sans" w:cs="Noto Sans"/>
          <w:sz w:val="20"/>
          <w:szCs w:val="20"/>
        </w:rPr>
        <w:t>Tipo de contrato.</w:t>
      </w:r>
      <w:bookmarkEnd w:id="4"/>
      <w:bookmarkEnd w:id="5"/>
    </w:p>
    <w:p w14:paraId="537C809F" w14:textId="77777777" w:rsidR="00A6780F" w:rsidRPr="009A0D62" w:rsidRDefault="00A6780F" w:rsidP="00214DF5">
      <w:pPr>
        <w:jc w:val="both"/>
        <w:rPr>
          <w:rFonts w:ascii="Noto Sans" w:hAnsi="Noto Sans" w:cs="Noto Sans"/>
          <w:sz w:val="20"/>
          <w:szCs w:val="20"/>
        </w:rPr>
      </w:pPr>
    </w:p>
    <w:p w14:paraId="6A5F2A60" w14:textId="46BE591A" w:rsidR="00A6780F" w:rsidRPr="009A0D62" w:rsidRDefault="00A6780F" w:rsidP="00214DF5">
      <w:pPr>
        <w:jc w:val="both"/>
        <w:rPr>
          <w:rFonts w:ascii="Noto Sans" w:hAnsi="Noto Sans" w:cs="Noto Sans"/>
          <w:sz w:val="20"/>
          <w:szCs w:val="20"/>
          <w:lang w:val="es-ES_tradnl"/>
        </w:rPr>
      </w:pPr>
      <w:r w:rsidRPr="009A0D62">
        <w:rPr>
          <w:rFonts w:ascii="Noto Sans" w:hAnsi="Noto Sans" w:cs="Noto Sans"/>
          <w:sz w:val="20"/>
          <w:szCs w:val="20"/>
          <w:lang w:val="es-ES_tradnl"/>
        </w:rPr>
        <w:t xml:space="preserve">El contrato por celebrarse será abierto en presupuesto, con fundamento en el artículo </w:t>
      </w:r>
      <w:r w:rsidR="00C0636D" w:rsidRPr="009A0D62">
        <w:rPr>
          <w:rFonts w:ascii="Noto Sans" w:hAnsi="Noto Sans" w:cs="Noto Sans"/>
          <w:sz w:val="20"/>
          <w:szCs w:val="20"/>
          <w:lang w:val="es-ES_tradnl"/>
        </w:rPr>
        <w:t>68</w:t>
      </w:r>
      <w:r w:rsidRPr="009A0D62">
        <w:rPr>
          <w:rFonts w:ascii="Noto Sans" w:hAnsi="Noto Sans" w:cs="Noto Sans"/>
          <w:sz w:val="20"/>
          <w:szCs w:val="20"/>
          <w:lang w:val="es-ES_tradnl"/>
        </w:rPr>
        <w:t xml:space="preserve">, fracción I de la Ley de Adquisiciones, Arrendamientos y Servicios del </w:t>
      </w:r>
      <w:r w:rsidR="00C0636D" w:rsidRPr="009A0D62">
        <w:rPr>
          <w:rFonts w:ascii="Noto Sans" w:hAnsi="Noto Sans" w:cs="Noto Sans"/>
          <w:sz w:val="20"/>
          <w:szCs w:val="20"/>
          <w:lang w:val="es-ES_tradnl"/>
        </w:rPr>
        <w:t>Sector Público</w:t>
      </w:r>
      <w:r w:rsidRPr="009A0D62">
        <w:rPr>
          <w:rFonts w:ascii="Noto Sans" w:hAnsi="Noto Sans" w:cs="Noto Sans"/>
          <w:sz w:val="20"/>
          <w:szCs w:val="20"/>
          <w:lang w:val="es-ES_tradnl"/>
        </w:rPr>
        <w:t xml:space="preserve">, </w:t>
      </w:r>
      <w:r w:rsidR="00C0636D" w:rsidRPr="009A0D62">
        <w:rPr>
          <w:rFonts w:ascii="Noto Sans" w:hAnsi="Noto Sans" w:cs="Noto Sans"/>
          <w:sz w:val="20"/>
          <w:szCs w:val="20"/>
          <w:lang w:val="es-ES_tradnl"/>
        </w:rPr>
        <w:t xml:space="preserve">publicado en el Diario Oficial de la Federación el 16 de abril de 2025, </w:t>
      </w:r>
      <w:r w:rsidR="00D36669" w:rsidRPr="009A0D62">
        <w:rPr>
          <w:rFonts w:ascii="Noto Sans" w:hAnsi="Noto Sans" w:cs="Noto Sans"/>
          <w:sz w:val="20"/>
          <w:szCs w:val="20"/>
          <w:lang w:val="es-ES_tradnl"/>
        </w:rPr>
        <w:t>con</w:t>
      </w:r>
      <w:r w:rsidRPr="009A0D62">
        <w:rPr>
          <w:rFonts w:ascii="Noto Sans" w:hAnsi="Noto Sans" w:cs="Noto Sans"/>
          <w:sz w:val="20"/>
          <w:szCs w:val="20"/>
          <w:lang w:val="es-ES_tradnl"/>
        </w:rPr>
        <w:t xml:space="preserve"> precios </w:t>
      </w:r>
      <w:r w:rsidR="00D36669" w:rsidRPr="009A0D62">
        <w:rPr>
          <w:rFonts w:ascii="Noto Sans" w:hAnsi="Noto Sans" w:cs="Noto Sans"/>
          <w:sz w:val="20"/>
          <w:szCs w:val="20"/>
          <w:lang w:val="es-ES_tradnl"/>
        </w:rPr>
        <w:t>unitarios</w:t>
      </w:r>
      <w:r w:rsidRPr="009A0D62">
        <w:rPr>
          <w:rFonts w:ascii="Noto Sans" w:hAnsi="Noto Sans" w:cs="Noto Sans"/>
          <w:sz w:val="20"/>
          <w:szCs w:val="20"/>
          <w:lang w:val="es-ES_tradnl"/>
        </w:rPr>
        <w:t xml:space="preserve"> fijos y permanecerán durante la </w:t>
      </w:r>
      <w:r w:rsidR="00437D05" w:rsidRPr="009A0D62">
        <w:rPr>
          <w:rFonts w:ascii="Noto Sans" w:hAnsi="Noto Sans" w:cs="Noto Sans"/>
          <w:sz w:val="20"/>
          <w:szCs w:val="20"/>
          <w:lang w:val="es-ES_tradnl"/>
        </w:rPr>
        <w:t>vigencia del servicio</w:t>
      </w:r>
      <w:r w:rsidRPr="009A0D62">
        <w:rPr>
          <w:rFonts w:ascii="Noto Sans" w:hAnsi="Noto Sans" w:cs="Noto Sans"/>
          <w:sz w:val="20"/>
          <w:szCs w:val="20"/>
          <w:lang w:val="es-ES_tradnl"/>
        </w:rPr>
        <w:t>.</w:t>
      </w:r>
    </w:p>
    <w:p w14:paraId="3696D0A2" w14:textId="52CEA53A" w:rsidR="00D36669" w:rsidRPr="009A0D62" w:rsidRDefault="00D36669" w:rsidP="00214DF5">
      <w:pPr>
        <w:jc w:val="both"/>
        <w:rPr>
          <w:rFonts w:ascii="Noto Sans" w:hAnsi="Noto Sans" w:cs="Noto Sans"/>
          <w:sz w:val="20"/>
          <w:szCs w:val="20"/>
        </w:rPr>
      </w:pPr>
    </w:p>
    <w:p w14:paraId="74A90EBE" w14:textId="77777777" w:rsidR="00D36669" w:rsidRPr="009A0D62" w:rsidRDefault="00D36669" w:rsidP="00214DF5">
      <w:pPr>
        <w:jc w:val="both"/>
        <w:rPr>
          <w:rFonts w:ascii="Noto Sans" w:hAnsi="Noto Sans" w:cs="Noto Sans"/>
          <w:sz w:val="20"/>
          <w:szCs w:val="20"/>
        </w:rPr>
      </w:pPr>
      <w:r w:rsidRPr="009A0D62">
        <w:rPr>
          <w:rFonts w:ascii="Noto Sans" w:hAnsi="Noto Sans" w:cs="Noto Sans"/>
          <w:sz w:val="20"/>
          <w:szCs w:val="20"/>
        </w:rPr>
        <w:t xml:space="preserve">La volumetría que se proporciona en el presente Anexo Técnico y en el </w:t>
      </w:r>
      <w:r w:rsidRPr="009A0D62">
        <w:rPr>
          <w:rFonts w:ascii="Noto Sans" w:hAnsi="Noto Sans" w:cs="Noto Sans"/>
          <w:b/>
          <w:bCs/>
          <w:sz w:val="20"/>
          <w:szCs w:val="20"/>
        </w:rPr>
        <w:t xml:space="preserve">Apéndice 4. Formato de Propuesta Económica, </w:t>
      </w:r>
      <w:r w:rsidRPr="009A0D62">
        <w:rPr>
          <w:rFonts w:ascii="Noto Sans" w:hAnsi="Noto Sans" w:cs="Noto Sans"/>
          <w:sz w:val="20"/>
          <w:szCs w:val="20"/>
        </w:rPr>
        <w:t>es exclusivamente para efectos de cotización y no necesariamente refleja los requerimientos de “EL INSTITUTO”, por lo que no se deberá considerar como las cantidades a contratar. La cantidad de servicios a contratar se determinarán por el presupuesto mínimo y máximo establecidos para la prestación del servicio objeto del presente Anexo Técnico, los cuales se determinan conforme a las necesidades de “EL INSTITUTO”.</w:t>
      </w:r>
    </w:p>
    <w:p w14:paraId="5BB2FC48" w14:textId="77777777" w:rsidR="00282675" w:rsidRPr="009A0D62" w:rsidRDefault="00282675" w:rsidP="00214DF5">
      <w:pPr>
        <w:jc w:val="both"/>
        <w:rPr>
          <w:rFonts w:ascii="Noto Sans" w:hAnsi="Noto Sans" w:cs="Noto Sans"/>
          <w:sz w:val="20"/>
          <w:szCs w:val="20"/>
        </w:rPr>
      </w:pPr>
    </w:p>
    <w:p w14:paraId="7FAADB4F" w14:textId="32FCAD22" w:rsidR="00101E8C" w:rsidRPr="009A0D62" w:rsidRDefault="00465D47" w:rsidP="00214DF5">
      <w:pPr>
        <w:pStyle w:val="Ttulo2"/>
        <w:numPr>
          <w:ilvl w:val="0"/>
          <w:numId w:val="1"/>
        </w:numPr>
        <w:tabs>
          <w:tab w:val="center" w:pos="1848"/>
        </w:tabs>
        <w:spacing w:before="0" w:after="0"/>
        <w:ind w:left="357" w:right="51" w:hanging="357"/>
        <w:jc w:val="both"/>
        <w:rPr>
          <w:rFonts w:ascii="Noto Sans" w:hAnsi="Noto Sans" w:cs="Noto Sans"/>
          <w:sz w:val="20"/>
          <w:szCs w:val="20"/>
        </w:rPr>
      </w:pPr>
      <w:bookmarkStart w:id="6" w:name="_Toc197433967"/>
      <w:r w:rsidRPr="009A0D62">
        <w:rPr>
          <w:rFonts w:ascii="Noto Sans" w:hAnsi="Noto Sans" w:cs="Noto Sans"/>
          <w:sz w:val="20"/>
          <w:szCs w:val="20"/>
        </w:rPr>
        <w:t>Criterios</w:t>
      </w:r>
      <w:r w:rsidR="00101E8C" w:rsidRPr="009A0D62">
        <w:rPr>
          <w:rFonts w:ascii="Noto Sans" w:hAnsi="Noto Sans" w:cs="Noto Sans"/>
          <w:sz w:val="20"/>
          <w:szCs w:val="20"/>
        </w:rPr>
        <w:t xml:space="preserve"> de evaluación de proposiciones:</w:t>
      </w:r>
      <w:bookmarkEnd w:id="6"/>
    </w:p>
    <w:p w14:paraId="1490739F" w14:textId="77777777" w:rsidR="005F6A4A" w:rsidRPr="009A0D62" w:rsidRDefault="005F6A4A" w:rsidP="00214DF5">
      <w:pPr>
        <w:jc w:val="both"/>
        <w:rPr>
          <w:rFonts w:ascii="Noto Sans" w:hAnsi="Noto Sans" w:cs="Noto Sans"/>
          <w:sz w:val="20"/>
          <w:szCs w:val="20"/>
          <w:lang w:eastAsia="ar-SA"/>
        </w:rPr>
      </w:pPr>
    </w:p>
    <w:p w14:paraId="2A1F6E69" w14:textId="6D73F525" w:rsidR="003C56B3" w:rsidRPr="009A0D62" w:rsidRDefault="003C56B3" w:rsidP="00214DF5">
      <w:pPr>
        <w:jc w:val="both"/>
        <w:rPr>
          <w:rFonts w:ascii="Noto Sans" w:hAnsi="Noto Sans" w:cs="Noto Sans"/>
          <w:sz w:val="20"/>
          <w:szCs w:val="20"/>
          <w:lang w:eastAsia="ar-SA"/>
        </w:rPr>
      </w:pPr>
      <w:r w:rsidRPr="009A0D62">
        <w:rPr>
          <w:rFonts w:ascii="Noto Sans" w:hAnsi="Noto Sans" w:cs="Noto Sans"/>
          <w:sz w:val="20"/>
          <w:szCs w:val="20"/>
          <w:lang w:eastAsia="ar-SA"/>
        </w:rPr>
        <w:t>La evaluación de las proposiciones se realizará utilizando el criterio de puntos, considerando exclusivamente los requisitos y condiciones establecidos en el anexo técnico, términos y condiciones, así como en el formato de propuesta económica, a efecto de que se garantice satisfactoriamente el cumplimiento de las obligaciones respectivas.</w:t>
      </w:r>
    </w:p>
    <w:p w14:paraId="12DB8000" w14:textId="77777777" w:rsidR="003C56B3" w:rsidRPr="009A0D62" w:rsidRDefault="003C56B3" w:rsidP="00214DF5">
      <w:pPr>
        <w:jc w:val="both"/>
        <w:rPr>
          <w:rFonts w:ascii="Noto Sans" w:hAnsi="Noto Sans" w:cs="Noto Sans"/>
          <w:sz w:val="20"/>
          <w:szCs w:val="20"/>
          <w:lang w:eastAsia="ar-SA"/>
        </w:rPr>
      </w:pPr>
    </w:p>
    <w:p w14:paraId="09CA28EA" w14:textId="57961C7B" w:rsidR="003C56B3" w:rsidRPr="009A0D62" w:rsidRDefault="003C56B3" w:rsidP="00214DF5">
      <w:pPr>
        <w:jc w:val="both"/>
        <w:rPr>
          <w:rFonts w:ascii="Noto Sans" w:hAnsi="Noto Sans" w:cs="Noto Sans"/>
          <w:sz w:val="20"/>
          <w:szCs w:val="20"/>
          <w:lang w:eastAsia="ar-SA"/>
        </w:rPr>
      </w:pPr>
      <w:r w:rsidRPr="009A0D62">
        <w:rPr>
          <w:rFonts w:ascii="Noto Sans" w:hAnsi="Noto Sans" w:cs="Noto Sans"/>
          <w:sz w:val="20"/>
          <w:szCs w:val="20"/>
          <w:lang w:eastAsia="ar-SA"/>
        </w:rPr>
        <w:t xml:space="preserve">En esta modalidad, la adjudicación se hará a </w:t>
      </w:r>
      <w:r w:rsidRPr="009A0D62">
        <w:rPr>
          <w:rFonts w:ascii="Noto Sans" w:eastAsia="Calibri" w:hAnsi="Noto Sans" w:cs="Noto Sans"/>
          <w:b/>
          <w:sz w:val="20"/>
          <w:szCs w:val="20"/>
          <w:lang w:eastAsia="es-MX"/>
        </w:rPr>
        <w:t>“EL LICITANTE”</w:t>
      </w:r>
      <w:r w:rsidRPr="009A0D62">
        <w:rPr>
          <w:rFonts w:ascii="Noto Sans" w:eastAsia="Calibri" w:hAnsi="Noto Sans" w:cs="Noto Sans"/>
          <w:sz w:val="20"/>
          <w:szCs w:val="20"/>
          <w:lang w:eastAsia="es-MX"/>
        </w:rPr>
        <w:t xml:space="preserve"> </w:t>
      </w:r>
      <w:r w:rsidRPr="009A0D62">
        <w:rPr>
          <w:rFonts w:ascii="Noto Sans" w:hAnsi="Noto Sans" w:cs="Noto Sans"/>
          <w:sz w:val="20"/>
          <w:szCs w:val="20"/>
          <w:lang w:eastAsia="ar-SA"/>
        </w:rPr>
        <w:t xml:space="preserve">que haya obtenido el mayor puntaje en cuanto a su propuesta técnica y económica, en su caso, para lo no previsto será aplicable lo establecido en los </w:t>
      </w:r>
      <w:r w:rsidRPr="009A0D62">
        <w:rPr>
          <w:rFonts w:ascii="Noto Sans" w:hAnsi="Noto Sans" w:cs="Noto Sans"/>
          <w:i/>
          <w:sz w:val="20"/>
          <w:szCs w:val="20"/>
          <w:lang w:eastAsia="ar-SA"/>
        </w:rPr>
        <w:t>“LINEAMIENTOS PARA LA APLICACIÓN DEL CRITERIO DE EVALUACIÓN DE PROPOSICIONES A TRAVÉS DEL MECANISMO DE PUNTOS O PORCENTAJES EN LOS PROCEDIMIENTOS DE CONTRATACIÓN”</w:t>
      </w:r>
      <w:r w:rsidRPr="009A0D62">
        <w:rPr>
          <w:rFonts w:ascii="Noto Sans" w:hAnsi="Noto Sans" w:cs="Noto Sans"/>
          <w:sz w:val="20"/>
          <w:szCs w:val="20"/>
          <w:lang w:eastAsia="ar-SA"/>
        </w:rPr>
        <w:t xml:space="preserve"> publicados en el Diario Oficial de la Federación</w:t>
      </w:r>
      <w:r w:rsidR="00C561F4">
        <w:rPr>
          <w:rFonts w:ascii="Noto Sans" w:hAnsi="Noto Sans" w:cs="Noto Sans"/>
          <w:sz w:val="20"/>
          <w:szCs w:val="20"/>
          <w:lang w:eastAsia="ar-SA"/>
        </w:rPr>
        <w:t xml:space="preserve"> en fecha 09 de septiembre de 2010.</w:t>
      </w:r>
    </w:p>
    <w:p w14:paraId="2B90533B" w14:textId="77777777" w:rsidR="003C56B3" w:rsidRPr="009A0D62" w:rsidRDefault="003C56B3" w:rsidP="00214DF5">
      <w:pPr>
        <w:jc w:val="both"/>
        <w:rPr>
          <w:rFonts w:ascii="Noto Sans" w:hAnsi="Noto Sans" w:cs="Noto Sans"/>
          <w:sz w:val="20"/>
          <w:szCs w:val="20"/>
          <w:lang w:eastAsia="ar-SA"/>
        </w:rPr>
      </w:pPr>
    </w:p>
    <w:p w14:paraId="5AD5B714" w14:textId="1C54962E" w:rsidR="003C56B3" w:rsidRPr="009A0D62" w:rsidRDefault="003C56B3" w:rsidP="00214DF5">
      <w:pPr>
        <w:jc w:val="both"/>
        <w:rPr>
          <w:rFonts w:ascii="Noto Sans" w:hAnsi="Noto Sans" w:cs="Noto Sans"/>
          <w:sz w:val="20"/>
          <w:szCs w:val="20"/>
          <w:lang w:eastAsia="ar-SA"/>
        </w:rPr>
      </w:pPr>
      <w:r w:rsidRPr="009A0D62">
        <w:rPr>
          <w:rFonts w:ascii="Noto Sans" w:hAnsi="Noto Sans" w:cs="Noto Sans"/>
          <w:sz w:val="20"/>
          <w:szCs w:val="20"/>
          <w:lang w:eastAsia="ar-SA"/>
        </w:rPr>
        <w:t>La propuesta económica más baja tendrá el puntaje más alto siendo éste de 40 puntos, el valor de las propuestas económicas mayores a la más baja se obtendrá de la siguiente operación:</w:t>
      </w:r>
    </w:p>
    <w:p w14:paraId="741219A1" w14:textId="77777777" w:rsidR="00E2427B" w:rsidRPr="009A0D62" w:rsidRDefault="00E2427B" w:rsidP="00214DF5">
      <w:pPr>
        <w:jc w:val="both"/>
        <w:rPr>
          <w:rFonts w:ascii="Noto Sans" w:hAnsi="Noto Sans" w:cs="Noto Sans"/>
          <w:sz w:val="20"/>
          <w:szCs w:val="20"/>
          <w:lang w:eastAsia="ar-SA"/>
        </w:rPr>
      </w:pPr>
    </w:p>
    <w:p w14:paraId="53DD6064" w14:textId="77777777" w:rsidR="003C56B3" w:rsidRPr="009A0D62" w:rsidRDefault="003C56B3" w:rsidP="00214DF5">
      <w:pPr>
        <w:jc w:val="center"/>
        <w:rPr>
          <w:rFonts w:ascii="Noto Sans" w:hAnsi="Noto Sans" w:cs="Noto Sans"/>
          <w:b/>
          <w:sz w:val="20"/>
          <w:szCs w:val="20"/>
          <w:lang w:eastAsia="ar-SA"/>
        </w:rPr>
      </w:pPr>
      <w:r w:rsidRPr="009A0D62">
        <w:rPr>
          <w:rFonts w:ascii="Noto Sans" w:hAnsi="Noto Sans" w:cs="Noto Sans"/>
          <w:b/>
          <w:sz w:val="20"/>
          <w:szCs w:val="20"/>
          <w:lang w:eastAsia="ar-SA"/>
        </w:rPr>
        <w:t>PPE = MPemb x 40 / MPi.</w:t>
      </w:r>
    </w:p>
    <w:p w14:paraId="6EC7CC45" w14:textId="77777777" w:rsidR="003C56B3" w:rsidRPr="009A0D62" w:rsidRDefault="003C56B3" w:rsidP="00214DF5">
      <w:pPr>
        <w:jc w:val="both"/>
        <w:rPr>
          <w:rFonts w:ascii="Noto Sans" w:hAnsi="Noto Sans" w:cs="Noto Sans"/>
          <w:b/>
          <w:i/>
          <w:sz w:val="20"/>
          <w:szCs w:val="20"/>
          <w:lang w:eastAsia="ar-SA"/>
        </w:rPr>
      </w:pPr>
    </w:p>
    <w:p w14:paraId="01F45B25" w14:textId="77777777" w:rsidR="003C56B3" w:rsidRPr="009A0D62" w:rsidRDefault="003C56B3" w:rsidP="00214DF5">
      <w:pPr>
        <w:jc w:val="both"/>
        <w:rPr>
          <w:rFonts w:ascii="Noto Sans" w:hAnsi="Noto Sans" w:cs="Noto Sans"/>
          <w:i/>
          <w:sz w:val="20"/>
          <w:szCs w:val="20"/>
          <w:lang w:eastAsia="ar-SA"/>
        </w:rPr>
      </w:pPr>
      <w:r w:rsidRPr="009A0D62">
        <w:rPr>
          <w:rFonts w:ascii="Noto Sans" w:hAnsi="Noto Sans" w:cs="Noto Sans"/>
          <w:b/>
          <w:i/>
          <w:sz w:val="20"/>
          <w:szCs w:val="20"/>
          <w:lang w:eastAsia="ar-SA"/>
        </w:rPr>
        <w:t>Dónde</w:t>
      </w:r>
      <w:r w:rsidRPr="009A0D62">
        <w:rPr>
          <w:rFonts w:ascii="Noto Sans" w:hAnsi="Noto Sans" w:cs="Noto Sans"/>
          <w:i/>
          <w:sz w:val="20"/>
          <w:szCs w:val="20"/>
          <w:lang w:eastAsia="ar-SA"/>
        </w:rPr>
        <w:t>:</w:t>
      </w:r>
    </w:p>
    <w:p w14:paraId="16595975" w14:textId="77777777" w:rsidR="003C56B3" w:rsidRPr="009A0D62" w:rsidRDefault="003C56B3" w:rsidP="00214DF5">
      <w:pPr>
        <w:jc w:val="both"/>
        <w:rPr>
          <w:rFonts w:ascii="Noto Sans" w:hAnsi="Noto Sans" w:cs="Noto Sans"/>
          <w:i/>
          <w:sz w:val="20"/>
          <w:szCs w:val="20"/>
          <w:lang w:eastAsia="ar-SA"/>
        </w:rPr>
      </w:pPr>
      <w:r w:rsidRPr="009A0D62">
        <w:rPr>
          <w:rFonts w:ascii="Noto Sans" w:hAnsi="Noto Sans" w:cs="Noto Sans"/>
          <w:b/>
          <w:i/>
          <w:sz w:val="20"/>
          <w:szCs w:val="20"/>
          <w:lang w:eastAsia="ar-SA"/>
        </w:rPr>
        <w:t>PPE</w:t>
      </w:r>
      <w:r w:rsidRPr="009A0D62">
        <w:rPr>
          <w:rFonts w:ascii="Noto Sans" w:hAnsi="Noto Sans" w:cs="Noto Sans"/>
          <w:i/>
          <w:sz w:val="20"/>
          <w:szCs w:val="20"/>
          <w:lang w:eastAsia="ar-SA"/>
        </w:rPr>
        <w:t xml:space="preserve"> = Puntuación o unidades porcentuales que corresponde a la Propuesta Económica</w:t>
      </w:r>
    </w:p>
    <w:p w14:paraId="7CC9AE20" w14:textId="77777777" w:rsidR="003C56B3" w:rsidRPr="009A0D62" w:rsidRDefault="003C56B3" w:rsidP="00214DF5">
      <w:pPr>
        <w:jc w:val="both"/>
        <w:rPr>
          <w:rFonts w:ascii="Noto Sans" w:hAnsi="Noto Sans" w:cs="Noto Sans"/>
          <w:i/>
          <w:sz w:val="20"/>
          <w:szCs w:val="20"/>
          <w:lang w:eastAsia="ar-SA"/>
        </w:rPr>
      </w:pPr>
      <w:r w:rsidRPr="009A0D62">
        <w:rPr>
          <w:rFonts w:ascii="Noto Sans" w:hAnsi="Noto Sans" w:cs="Noto Sans"/>
          <w:b/>
          <w:i/>
          <w:sz w:val="20"/>
          <w:szCs w:val="20"/>
          <w:lang w:eastAsia="ar-SA"/>
        </w:rPr>
        <w:t>MPemb</w:t>
      </w:r>
      <w:r w:rsidRPr="009A0D62">
        <w:rPr>
          <w:rFonts w:ascii="Noto Sans" w:hAnsi="Noto Sans" w:cs="Noto Sans"/>
          <w:i/>
          <w:sz w:val="20"/>
          <w:szCs w:val="20"/>
          <w:lang w:eastAsia="ar-SA"/>
        </w:rPr>
        <w:t xml:space="preserve"> = Monto de la Propuesta Económica más baja, y</w:t>
      </w:r>
    </w:p>
    <w:p w14:paraId="602A038D" w14:textId="77777777" w:rsidR="003C56B3" w:rsidRPr="009A0D62" w:rsidRDefault="003C56B3" w:rsidP="00214DF5">
      <w:pPr>
        <w:jc w:val="both"/>
        <w:rPr>
          <w:rFonts w:ascii="Noto Sans" w:hAnsi="Noto Sans" w:cs="Noto Sans"/>
          <w:i/>
          <w:sz w:val="20"/>
          <w:szCs w:val="20"/>
          <w:lang w:eastAsia="ar-SA"/>
        </w:rPr>
      </w:pPr>
      <w:r w:rsidRPr="009A0D62">
        <w:rPr>
          <w:rFonts w:ascii="Noto Sans" w:hAnsi="Noto Sans" w:cs="Noto Sans"/>
          <w:b/>
          <w:i/>
          <w:sz w:val="20"/>
          <w:szCs w:val="20"/>
          <w:lang w:eastAsia="ar-SA"/>
        </w:rPr>
        <w:t>MPi</w:t>
      </w:r>
      <w:r w:rsidRPr="009A0D62">
        <w:rPr>
          <w:rFonts w:ascii="Noto Sans" w:hAnsi="Noto Sans" w:cs="Noto Sans"/>
          <w:i/>
          <w:sz w:val="20"/>
          <w:szCs w:val="20"/>
          <w:lang w:eastAsia="ar-SA"/>
        </w:rPr>
        <w:t xml:space="preserve"> = Monto de la i-ésima Propuesta Económica. </w:t>
      </w:r>
    </w:p>
    <w:p w14:paraId="46D710DD" w14:textId="77777777" w:rsidR="003C56B3" w:rsidRPr="009A0D62" w:rsidRDefault="003C56B3" w:rsidP="00214DF5">
      <w:pPr>
        <w:jc w:val="both"/>
        <w:rPr>
          <w:rFonts w:ascii="Noto Sans" w:hAnsi="Noto Sans" w:cs="Noto Sans"/>
          <w:sz w:val="20"/>
          <w:szCs w:val="20"/>
          <w:lang w:eastAsia="ar-SA"/>
        </w:rPr>
      </w:pPr>
    </w:p>
    <w:p w14:paraId="43AEC38E" w14:textId="75E79FBA" w:rsidR="003C56B3" w:rsidRPr="009A0D62" w:rsidRDefault="003C56B3" w:rsidP="00214DF5">
      <w:pPr>
        <w:jc w:val="both"/>
        <w:rPr>
          <w:rFonts w:ascii="Noto Sans" w:hAnsi="Noto Sans" w:cs="Noto Sans"/>
          <w:sz w:val="20"/>
          <w:szCs w:val="20"/>
          <w:lang w:eastAsia="ar-SA"/>
        </w:rPr>
      </w:pPr>
      <w:r w:rsidRPr="009A0D62">
        <w:rPr>
          <w:rFonts w:ascii="Noto Sans" w:hAnsi="Noto Sans" w:cs="Noto Sans"/>
          <w:sz w:val="20"/>
          <w:szCs w:val="20"/>
          <w:lang w:eastAsia="ar-SA"/>
        </w:rPr>
        <w:t xml:space="preserve">Se aceptarán las ofertas que cumplan con los requerimientos establecidos y cubran las características técnicas establecidas en el </w:t>
      </w:r>
      <w:r w:rsidR="00AB1B94" w:rsidRPr="009A0D62">
        <w:rPr>
          <w:rFonts w:ascii="Noto Sans" w:hAnsi="Noto Sans" w:cs="Noto Sans"/>
          <w:sz w:val="20"/>
          <w:szCs w:val="20"/>
          <w:lang w:eastAsia="ar-SA"/>
        </w:rPr>
        <w:t>A</w:t>
      </w:r>
      <w:r w:rsidRPr="009A0D62">
        <w:rPr>
          <w:rFonts w:ascii="Noto Sans" w:hAnsi="Noto Sans" w:cs="Noto Sans"/>
          <w:sz w:val="20"/>
          <w:szCs w:val="20"/>
          <w:lang w:eastAsia="ar-SA"/>
        </w:rPr>
        <w:t xml:space="preserve">nexo </w:t>
      </w:r>
      <w:r w:rsidR="00AB1B94" w:rsidRPr="009A0D62">
        <w:rPr>
          <w:rFonts w:ascii="Noto Sans" w:hAnsi="Noto Sans" w:cs="Noto Sans"/>
          <w:sz w:val="20"/>
          <w:szCs w:val="20"/>
          <w:lang w:eastAsia="ar-SA"/>
        </w:rPr>
        <w:t>T</w:t>
      </w:r>
      <w:r w:rsidRPr="009A0D62">
        <w:rPr>
          <w:rFonts w:ascii="Noto Sans" w:hAnsi="Noto Sans" w:cs="Noto Sans"/>
          <w:sz w:val="20"/>
          <w:szCs w:val="20"/>
          <w:lang w:eastAsia="ar-SA"/>
        </w:rPr>
        <w:t>écnico.</w:t>
      </w:r>
    </w:p>
    <w:p w14:paraId="2290ED30" w14:textId="77777777" w:rsidR="003C56B3" w:rsidRPr="009A0D62" w:rsidRDefault="003C56B3" w:rsidP="00214DF5">
      <w:pPr>
        <w:jc w:val="both"/>
        <w:rPr>
          <w:rFonts w:ascii="Noto Sans" w:hAnsi="Noto Sans" w:cs="Noto Sans"/>
          <w:sz w:val="20"/>
          <w:szCs w:val="20"/>
          <w:lang w:eastAsia="ar-SA"/>
        </w:rPr>
      </w:pPr>
    </w:p>
    <w:p w14:paraId="2CE812AB" w14:textId="77777777" w:rsidR="003C56B3" w:rsidRPr="009A0D62" w:rsidRDefault="003C56B3" w:rsidP="00214DF5">
      <w:pPr>
        <w:jc w:val="both"/>
        <w:rPr>
          <w:rFonts w:ascii="Noto Sans" w:hAnsi="Noto Sans" w:cs="Noto Sans"/>
          <w:sz w:val="20"/>
          <w:szCs w:val="20"/>
          <w:lang w:eastAsia="ar-SA"/>
        </w:rPr>
      </w:pPr>
      <w:r w:rsidRPr="009A0D62">
        <w:rPr>
          <w:rFonts w:ascii="Noto Sans" w:hAnsi="Noto Sans" w:cs="Noto Sans"/>
          <w:sz w:val="20"/>
          <w:szCs w:val="20"/>
          <w:lang w:eastAsia="ar-SA"/>
        </w:rPr>
        <w:t xml:space="preserve">La evaluación por el mecanismo de puntos y porcentajes consta de 100 puntos, de los cuales 40 puntos corresponden a la propuesta económica considerando el monto total de la propuesta conforme al formato de propuesta económica. </w:t>
      </w:r>
    </w:p>
    <w:p w14:paraId="5E2107DB" w14:textId="77777777" w:rsidR="003C56B3" w:rsidRPr="009A0D62" w:rsidRDefault="003C56B3" w:rsidP="00214DF5">
      <w:pPr>
        <w:jc w:val="both"/>
        <w:rPr>
          <w:rFonts w:ascii="Noto Sans" w:hAnsi="Noto Sans" w:cs="Noto Sans"/>
          <w:sz w:val="20"/>
          <w:szCs w:val="20"/>
          <w:lang w:eastAsia="ar-SA"/>
        </w:rPr>
      </w:pPr>
    </w:p>
    <w:p w14:paraId="34373F51" w14:textId="51E79AAE" w:rsidR="003C56B3" w:rsidRPr="001D530A" w:rsidRDefault="003C56B3" w:rsidP="00214DF5">
      <w:pPr>
        <w:jc w:val="both"/>
        <w:rPr>
          <w:rFonts w:ascii="Noto Sans" w:hAnsi="Noto Sans" w:cs="Noto Sans"/>
          <w:sz w:val="20"/>
          <w:szCs w:val="20"/>
          <w:lang w:eastAsia="ar-SA"/>
        </w:rPr>
      </w:pPr>
      <w:r w:rsidRPr="001D530A">
        <w:rPr>
          <w:rFonts w:ascii="Noto Sans" w:hAnsi="Noto Sans" w:cs="Noto Sans"/>
          <w:sz w:val="20"/>
          <w:szCs w:val="20"/>
          <w:lang w:eastAsia="ar-SA"/>
        </w:rPr>
        <w:t>Los 60 puntos restantes corresponden a la evaluación técnica, que consiste en la suma de la puntuación de los siguientes rubros, con sus respectivos apartados:</w:t>
      </w:r>
    </w:p>
    <w:p w14:paraId="4684C956" w14:textId="77777777" w:rsidR="003C56B3" w:rsidRPr="001D530A" w:rsidRDefault="003C56B3" w:rsidP="00214DF5">
      <w:pPr>
        <w:jc w:val="both"/>
        <w:rPr>
          <w:rFonts w:ascii="Noto Sans" w:hAnsi="Noto Sans" w:cs="Noto Sans"/>
          <w:sz w:val="20"/>
          <w:szCs w:val="20"/>
          <w:lang w:eastAsia="ar-SA"/>
        </w:rPr>
      </w:pPr>
    </w:p>
    <w:tbl>
      <w:tblPr>
        <w:tblW w:w="5135"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05"/>
        <w:gridCol w:w="5696"/>
        <w:gridCol w:w="2165"/>
      </w:tblGrid>
      <w:tr w:rsidR="003C56B3" w:rsidRPr="001D530A" w14:paraId="474C332C" w14:textId="77777777" w:rsidTr="00AB1B94">
        <w:trPr>
          <w:trHeight w:val="20"/>
          <w:tblHeader/>
          <w:jc w:val="center"/>
        </w:trPr>
        <w:tc>
          <w:tcPr>
            <w:tcW w:w="701" w:type="pct"/>
            <w:tcBorders>
              <w:top w:val="single" w:sz="4" w:space="0" w:color="000000"/>
              <w:left w:val="single" w:sz="4" w:space="0" w:color="000000"/>
              <w:bottom w:val="single" w:sz="4" w:space="0" w:color="000000"/>
              <w:right w:val="single" w:sz="4" w:space="0" w:color="000000"/>
            </w:tcBorders>
            <w:shd w:val="clear" w:color="auto" w:fill="D6E3BC"/>
            <w:vAlign w:val="center"/>
            <w:hideMark/>
          </w:tcPr>
          <w:p w14:paraId="6F2CC9F2" w14:textId="77777777" w:rsidR="003C56B3" w:rsidRPr="001D530A" w:rsidRDefault="003C56B3" w:rsidP="00214DF5">
            <w:pPr>
              <w:jc w:val="center"/>
              <w:rPr>
                <w:rFonts w:ascii="Noto Sans" w:hAnsi="Noto Sans" w:cs="Noto Sans"/>
                <w:b/>
                <w:sz w:val="20"/>
                <w:szCs w:val="20"/>
                <w:lang w:eastAsia="ar-SA"/>
              </w:rPr>
            </w:pPr>
            <w:r w:rsidRPr="001D530A">
              <w:rPr>
                <w:rFonts w:ascii="Noto Sans" w:hAnsi="Noto Sans" w:cs="Noto Sans"/>
                <w:b/>
                <w:sz w:val="20"/>
                <w:szCs w:val="20"/>
                <w:lang w:eastAsia="ar-SA"/>
              </w:rPr>
              <w:t>NÚMERO DE RUBRO</w:t>
            </w:r>
          </w:p>
        </w:tc>
        <w:tc>
          <w:tcPr>
            <w:tcW w:w="3177" w:type="pct"/>
            <w:tcBorders>
              <w:top w:val="single" w:sz="4" w:space="0" w:color="000000"/>
              <w:left w:val="single" w:sz="4" w:space="0" w:color="000000"/>
              <w:bottom w:val="single" w:sz="4" w:space="0" w:color="000000"/>
              <w:right w:val="single" w:sz="4" w:space="0" w:color="000000"/>
            </w:tcBorders>
            <w:shd w:val="clear" w:color="auto" w:fill="D6E3BC"/>
            <w:vAlign w:val="center"/>
            <w:hideMark/>
          </w:tcPr>
          <w:p w14:paraId="244C43B9" w14:textId="77777777" w:rsidR="003C56B3" w:rsidRPr="001D530A" w:rsidRDefault="003C56B3" w:rsidP="00214DF5">
            <w:pPr>
              <w:jc w:val="center"/>
              <w:rPr>
                <w:rFonts w:ascii="Noto Sans" w:hAnsi="Noto Sans" w:cs="Noto Sans"/>
                <w:b/>
                <w:sz w:val="20"/>
                <w:szCs w:val="20"/>
                <w:lang w:eastAsia="ar-SA"/>
              </w:rPr>
            </w:pPr>
            <w:r w:rsidRPr="001D530A">
              <w:rPr>
                <w:rFonts w:ascii="Noto Sans" w:hAnsi="Noto Sans" w:cs="Noto Sans"/>
                <w:b/>
                <w:sz w:val="20"/>
                <w:szCs w:val="20"/>
                <w:lang w:eastAsia="ar-SA"/>
              </w:rPr>
              <w:t>RUBRO</w:t>
            </w:r>
          </w:p>
        </w:tc>
        <w:tc>
          <w:tcPr>
            <w:tcW w:w="1122" w:type="pct"/>
            <w:tcBorders>
              <w:top w:val="single" w:sz="4" w:space="0" w:color="000000"/>
              <w:left w:val="single" w:sz="4" w:space="0" w:color="000000"/>
              <w:bottom w:val="single" w:sz="4" w:space="0" w:color="000000"/>
              <w:right w:val="single" w:sz="4" w:space="0" w:color="000000"/>
            </w:tcBorders>
            <w:shd w:val="clear" w:color="auto" w:fill="D6E3BC"/>
            <w:vAlign w:val="center"/>
            <w:hideMark/>
          </w:tcPr>
          <w:p w14:paraId="1CCEDEF6" w14:textId="77777777" w:rsidR="003C56B3" w:rsidRPr="001D530A" w:rsidRDefault="003C56B3" w:rsidP="00214DF5">
            <w:pPr>
              <w:jc w:val="center"/>
              <w:rPr>
                <w:rFonts w:ascii="Noto Sans" w:hAnsi="Noto Sans" w:cs="Noto Sans"/>
                <w:b/>
                <w:sz w:val="20"/>
                <w:szCs w:val="20"/>
                <w:lang w:eastAsia="ar-SA"/>
              </w:rPr>
            </w:pPr>
            <w:r w:rsidRPr="001D530A">
              <w:rPr>
                <w:rFonts w:ascii="Noto Sans" w:hAnsi="Noto Sans" w:cs="Noto Sans"/>
                <w:b/>
                <w:sz w:val="20"/>
                <w:szCs w:val="20"/>
                <w:lang w:eastAsia="ar-SA"/>
              </w:rPr>
              <w:t>PUNTUACIÓN A OTORGAR</w:t>
            </w:r>
          </w:p>
        </w:tc>
      </w:tr>
      <w:tr w:rsidR="003C56B3" w:rsidRPr="001D530A" w14:paraId="41D4C3F6" w14:textId="77777777" w:rsidTr="00AB1B94">
        <w:trPr>
          <w:trHeight w:val="20"/>
          <w:jc w:val="center"/>
        </w:trPr>
        <w:tc>
          <w:tcPr>
            <w:tcW w:w="701" w:type="pct"/>
            <w:tcBorders>
              <w:top w:val="single" w:sz="4" w:space="0" w:color="000000"/>
              <w:left w:val="single" w:sz="4" w:space="0" w:color="000000"/>
              <w:bottom w:val="single" w:sz="4" w:space="0" w:color="000000"/>
              <w:right w:val="single" w:sz="4" w:space="0" w:color="000000"/>
            </w:tcBorders>
            <w:hideMark/>
          </w:tcPr>
          <w:p w14:paraId="5153F47A" w14:textId="77777777" w:rsidR="003C56B3" w:rsidRPr="001D530A" w:rsidRDefault="003C56B3" w:rsidP="00214DF5">
            <w:pPr>
              <w:jc w:val="center"/>
              <w:rPr>
                <w:rFonts w:ascii="Noto Sans" w:hAnsi="Noto Sans" w:cs="Noto Sans"/>
                <w:sz w:val="20"/>
                <w:szCs w:val="20"/>
                <w:lang w:eastAsia="ar-SA"/>
              </w:rPr>
            </w:pPr>
            <w:r w:rsidRPr="001D530A">
              <w:rPr>
                <w:rFonts w:ascii="Noto Sans" w:hAnsi="Noto Sans" w:cs="Noto Sans"/>
                <w:sz w:val="20"/>
                <w:szCs w:val="20"/>
                <w:lang w:eastAsia="ar-SA"/>
              </w:rPr>
              <w:t>I</w:t>
            </w:r>
          </w:p>
        </w:tc>
        <w:tc>
          <w:tcPr>
            <w:tcW w:w="3177" w:type="pct"/>
            <w:tcBorders>
              <w:top w:val="single" w:sz="4" w:space="0" w:color="000000"/>
              <w:left w:val="single" w:sz="4" w:space="0" w:color="000000"/>
              <w:bottom w:val="single" w:sz="4" w:space="0" w:color="000000"/>
              <w:right w:val="single" w:sz="4" w:space="0" w:color="000000"/>
            </w:tcBorders>
            <w:hideMark/>
          </w:tcPr>
          <w:p w14:paraId="1CD6CFD4" w14:textId="59E57E32" w:rsidR="003C56B3" w:rsidRPr="001D530A" w:rsidRDefault="003C56B3" w:rsidP="00214DF5">
            <w:pPr>
              <w:jc w:val="both"/>
              <w:rPr>
                <w:rFonts w:ascii="Noto Sans" w:hAnsi="Noto Sans" w:cs="Noto Sans"/>
                <w:sz w:val="20"/>
                <w:szCs w:val="20"/>
                <w:lang w:eastAsia="ar-SA"/>
              </w:rPr>
            </w:pPr>
            <w:r w:rsidRPr="001D530A">
              <w:rPr>
                <w:rFonts w:ascii="Noto Sans" w:hAnsi="Noto Sans" w:cs="Noto Sans"/>
                <w:sz w:val="20"/>
                <w:szCs w:val="20"/>
              </w:rPr>
              <w:t>CAPACIDAD DEL LICITANTE</w:t>
            </w:r>
          </w:p>
        </w:tc>
        <w:tc>
          <w:tcPr>
            <w:tcW w:w="1122" w:type="pct"/>
            <w:tcBorders>
              <w:top w:val="single" w:sz="4" w:space="0" w:color="000000"/>
              <w:left w:val="single" w:sz="4" w:space="0" w:color="000000"/>
              <w:bottom w:val="single" w:sz="4" w:space="0" w:color="000000"/>
              <w:right w:val="single" w:sz="4" w:space="0" w:color="000000"/>
            </w:tcBorders>
            <w:hideMark/>
          </w:tcPr>
          <w:p w14:paraId="77EFB3E1" w14:textId="77777777" w:rsidR="003C56B3" w:rsidRPr="001D530A" w:rsidRDefault="003C56B3" w:rsidP="00214DF5">
            <w:pPr>
              <w:jc w:val="center"/>
              <w:rPr>
                <w:rFonts w:ascii="Noto Sans" w:hAnsi="Noto Sans" w:cs="Noto Sans"/>
                <w:sz w:val="20"/>
                <w:szCs w:val="20"/>
                <w:lang w:eastAsia="ar-SA"/>
              </w:rPr>
            </w:pPr>
            <w:r w:rsidRPr="001D530A">
              <w:rPr>
                <w:rFonts w:ascii="Noto Sans" w:hAnsi="Noto Sans" w:cs="Noto Sans"/>
                <w:sz w:val="20"/>
                <w:szCs w:val="20"/>
                <w:lang w:eastAsia="ar-SA"/>
              </w:rPr>
              <w:t xml:space="preserve"> PUNTOS</w:t>
            </w:r>
          </w:p>
        </w:tc>
      </w:tr>
      <w:tr w:rsidR="003C56B3" w:rsidRPr="001D530A" w14:paraId="29282695" w14:textId="77777777" w:rsidTr="00AB1B94">
        <w:trPr>
          <w:trHeight w:val="20"/>
          <w:jc w:val="center"/>
        </w:trPr>
        <w:tc>
          <w:tcPr>
            <w:tcW w:w="701" w:type="pct"/>
            <w:tcBorders>
              <w:top w:val="single" w:sz="4" w:space="0" w:color="000000"/>
              <w:left w:val="single" w:sz="4" w:space="0" w:color="000000"/>
              <w:bottom w:val="single" w:sz="4" w:space="0" w:color="000000"/>
              <w:right w:val="single" w:sz="4" w:space="0" w:color="000000"/>
            </w:tcBorders>
            <w:hideMark/>
          </w:tcPr>
          <w:p w14:paraId="1A6E8CB6" w14:textId="77777777" w:rsidR="003C56B3" w:rsidRPr="001D530A" w:rsidRDefault="003C56B3" w:rsidP="00214DF5">
            <w:pPr>
              <w:jc w:val="center"/>
              <w:rPr>
                <w:rFonts w:ascii="Noto Sans" w:hAnsi="Noto Sans" w:cs="Noto Sans"/>
                <w:sz w:val="20"/>
                <w:szCs w:val="20"/>
                <w:lang w:eastAsia="ar-SA"/>
              </w:rPr>
            </w:pPr>
            <w:r w:rsidRPr="001D530A">
              <w:rPr>
                <w:rFonts w:ascii="Noto Sans" w:hAnsi="Noto Sans" w:cs="Noto Sans"/>
                <w:sz w:val="20"/>
                <w:szCs w:val="20"/>
                <w:lang w:eastAsia="ar-SA"/>
              </w:rPr>
              <w:t>II</w:t>
            </w:r>
          </w:p>
        </w:tc>
        <w:tc>
          <w:tcPr>
            <w:tcW w:w="3177" w:type="pct"/>
            <w:tcBorders>
              <w:top w:val="single" w:sz="4" w:space="0" w:color="000000"/>
              <w:left w:val="single" w:sz="4" w:space="0" w:color="000000"/>
              <w:bottom w:val="single" w:sz="4" w:space="0" w:color="000000"/>
              <w:right w:val="single" w:sz="4" w:space="0" w:color="000000"/>
            </w:tcBorders>
            <w:hideMark/>
          </w:tcPr>
          <w:p w14:paraId="1E18DB84" w14:textId="76DB6B1D" w:rsidR="003C56B3" w:rsidRPr="001D530A" w:rsidRDefault="003C56B3" w:rsidP="00214DF5">
            <w:pPr>
              <w:jc w:val="both"/>
              <w:rPr>
                <w:rFonts w:ascii="Noto Sans" w:hAnsi="Noto Sans" w:cs="Noto Sans"/>
                <w:sz w:val="20"/>
                <w:szCs w:val="20"/>
                <w:lang w:eastAsia="ar-SA"/>
              </w:rPr>
            </w:pPr>
            <w:r w:rsidRPr="001D530A">
              <w:rPr>
                <w:rFonts w:ascii="Noto Sans" w:hAnsi="Noto Sans" w:cs="Noto Sans"/>
                <w:sz w:val="20"/>
                <w:szCs w:val="20"/>
              </w:rPr>
              <w:t>EXPERIENCIA Y ESPECIALIDAD DEL LICITANTE</w:t>
            </w:r>
          </w:p>
        </w:tc>
        <w:tc>
          <w:tcPr>
            <w:tcW w:w="1122" w:type="pct"/>
            <w:tcBorders>
              <w:top w:val="single" w:sz="4" w:space="0" w:color="000000"/>
              <w:left w:val="single" w:sz="4" w:space="0" w:color="000000"/>
              <w:bottom w:val="single" w:sz="4" w:space="0" w:color="000000"/>
              <w:right w:val="single" w:sz="4" w:space="0" w:color="000000"/>
            </w:tcBorders>
            <w:hideMark/>
          </w:tcPr>
          <w:p w14:paraId="3AAA0FAD" w14:textId="77777777" w:rsidR="003C56B3" w:rsidRPr="001D530A" w:rsidRDefault="003C56B3" w:rsidP="00214DF5">
            <w:pPr>
              <w:jc w:val="center"/>
              <w:rPr>
                <w:rFonts w:ascii="Noto Sans" w:hAnsi="Noto Sans" w:cs="Noto Sans"/>
                <w:sz w:val="20"/>
                <w:szCs w:val="20"/>
                <w:lang w:eastAsia="ar-SA"/>
              </w:rPr>
            </w:pPr>
            <w:r w:rsidRPr="001D530A">
              <w:rPr>
                <w:rFonts w:ascii="Noto Sans" w:hAnsi="Noto Sans" w:cs="Noto Sans"/>
                <w:sz w:val="20"/>
                <w:szCs w:val="20"/>
                <w:lang w:eastAsia="ar-SA"/>
              </w:rPr>
              <w:t xml:space="preserve"> PUNTOS</w:t>
            </w:r>
          </w:p>
        </w:tc>
      </w:tr>
      <w:tr w:rsidR="003C56B3" w:rsidRPr="001D530A" w14:paraId="5D2AB05D" w14:textId="77777777" w:rsidTr="00AB1B94">
        <w:trPr>
          <w:trHeight w:val="20"/>
          <w:jc w:val="center"/>
        </w:trPr>
        <w:tc>
          <w:tcPr>
            <w:tcW w:w="701" w:type="pct"/>
            <w:tcBorders>
              <w:top w:val="single" w:sz="4" w:space="0" w:color="000000"/>
              <w:left w:val="single" w:sz="4" w:space="0" w:color="000000"/>
              <w:bottom w:val="single" w:sz="4" w:space="0" w:color="000000"/>
              <w:right w:val="single" w:sz="4" w:space="0" w:color="000000"/>
            </w:tcBorders>
            <w:hideMark/>
          </w:tcPr>
          <w:p w14:paraId="045CE797" w14:textId="77777777" w:rsidR="003C56B3" w:rsidRPr="001D530A" w:rsidRDefault="003C56B3" w:rsidP="00214DF5">
            <w:pPr>
              <w:jc w:val="center"/>
              <w:rPr>
                <w:rFonts w:ascii="Noto Sans" w:hAnsi="Noto Sans" w:cs="Noto Sans"/>
                <w:sz w:val="20"/>
                <w:szCs w:val="20"/>
                <w:lang w:eastAsia="ar-SA"/>
              </w:rPr>
            </w:pPr>
            <w:r w:rsidRPr="001D530A">
              <w:rPr>
                <w:rFonts w:ascii="Noto Sans" w:hAnsi="Noto Sans" w:cs="Noto Sans"/>
                <w:sz w:val="20"/>
                <w:szCs w:val="20"/>
                <w:lang w:eastAsia="ar-SA"/>
              </w:rPr>
              <w:t>III</w:t>
            </w:r>
          </w:p>
        </w:tc>
        <w:tc>
          <w:tcPr>
            <w:tcW w:w="3177" w:type="pct"/>
            <w:tcBorders>
              <w:top w:val="single" w:sz="4" w:space="0" w:color="000000"/>
              <w:left w:val="single" w:sz="4" w:space="0" w:color="000000"/>
              <w:bottom w:val="single" w:sz="4" w:space="0" w:color="000000"/>
              <w:right w:val="single" w:sz="4" w:space="0" w:color="000000"/>
            </w:tcBorders>
            <w:hideMark/>
          </w:tcPr>
          <w:p w14:paraId="7B2D4DF0" w14:textId="77777777" w:rsidR="003C56B3" w:rsidRPr="001D530A" w:rsidRDefault="003C56B3" w:rsidP="00214DF5">
            <w:pPr>
              <w:jc w:val="both"/>
              <w:rPr>
                <w:rFonts w:ascii="Noto Sans" w:hAnsi="Noto Sans" w:cs="Noto Sans"/>
                <w:sz w:val="20"/>
                <w:szCs w:val="20"/>
                <w:lang w:eastAsia="ar-SA"/>
              </w:rPr>
            </w:pPr>
            <w:r w:rsidRPr="001D530A">
              <w:rPr>
                <w:rFonts w:ascii="Noto Sans" w:hAnsi="Noto Sans" w:cs="Noto Sans"/>
                <w:sz w:val="20"/>
                <w:szCs w:val="20"/>
              </w:rPr>
              <w:t>PROPUESTA DE TRABAJO</w:t>
            </w:r>
          </w:p>
        </w:tc>
        <w:tc>
          <w:tcPr>
            <w:tcW w:w="1122" w:type="pct"/>
            <w:tcBorders>
              <w:top w:val="single" w:sz="4" w:space="0" w:color="000000"/>
              <w:left w:val="single" w:sz="4" w:space="0" w:color="000000"/>
              <w:bottom w:val="single" w:sz="4" w:space="0" w:color="000000"/>
              <w:right w:val="single" w:sz="4" w:space="0" w:color="000000"/>
            </w:tcBorders>
            <w:hideMark/>
          </w:tcPr>
          <w:p w14:paraId="1413F856" w14:textId="77777777" w:rsidR="003C56B3" w:rsidRPr="001D530A" w:rsidRDefault="003C56B3" w:rsidP="00214DF5">
            <w:pPr>
              <w:numPr>
                <w:ilvl w:val="5"/>
                <w:numId w:val="7"/>
              </w:numPr>
              <w:suppressAutoHyphens/>
              <w:jc w:val="center"/>
              <w:outlineLvl w:val="5"/>
              <w:rPr>
                <w:rFonts w:ascii="Noto Sans" w:hAnsi="Noto Sans" w:cs="Noto Sans"/>
                <w:sz w:val="20"/>
                <w:szCs w:val="20"/>
                <w:lang w:eastAsia="ar-SA"/>
              </w:rPr>
            </w:pPr>
            <w:r w:rsidRPr="001D530A">
              <w:rPr>
                <w:rFonts w:ascii="Noto Sans" w:hAnsi="Noto Sans" w:cs="Noto Sans"/>
                <w:sz w:val="20"/>
                <w:szCs w:val="20"/>
                <w:lang w:eastAsia="ar-SA"/>
              </w:rPr>
              <w:t xml:space="preserve"> PUNTOS</w:t>
            </w:r>
          </w:p>
        </w:tc>
      </w:tr>
      <w:tr w:rsidR="003C56B3" w:rsidRPr="001D530A" w14:paraId="614B7D2F" w14:textId="77777777" w:rsidTr="00AB1B94">
        <w:trPr>
          <w:trHeight w:val="20"/>
          <w:jc w:val="center"/>
        </w:trPr>
        <w:tc>
          <w:tcPr>
            <w:tcW w:w="701" w:type="pct"/>
            <w:tcBorders>
              <w:top w:val="single" w:sz="4" w:space="0" w:color="000000"/>
              <w:left w:val="single" w:sz="4" w:space="0" w:color="000000"/>
              <w:bottom w:val="single" w:sz="4" w:space="0" w:color="000000"/>
              <w:right w:val="single" w:sz="4" w:space="0" w:color="000000"/>
            </w:tcBorders>
            <w:hideMark/>
          </w:tcPr>
          <w:p w14:paraId="49BCD7AC" w14:textId="77777777" w:rsidR="003C56B3" w:rsidRPr="001D530A" w:rsidRDefault="003C56B3" w:rsidP="00214DF5">
            <w:pPr>
              <w:jc w:val="center"/>
              <w:rPr>
                <w:rFonts w:ascii="Noto Sans" w:hAnsi="Noto Sans" w:cs="Noto Sans"/>
                <w:sz w:val="20"/>
                <w:szCs w:val="20"/>
                <w:lang w:eastAsia="ar-SA"/>
              </w:rPr>
            </w:pPr>
            <w:r w:rsidRPr="001D530A">
              <w:rPr>
                <w:rFonts w:ascii="Noto Sans" w:hAnsi="Noto Sans" w:cs="Noto Sans"/>
                <w:sz w:val="20"/>
                <w:szCs w:val="20"/>
                <w:lang w:eastAsia="ar-SA"/>
              </w:rPr>
              <w:t>IV</w:t>
            </w:r>
          </w:p>
        </w:tc>
        <w:tc>
          <w:tcPr>
            <w:tcW w:w="3177" w:type="pct"/>
            <w:tcBorders>
              <w:top w:val="single" w:sz="4" w:space="0" w:color="000000"/>
              <w:left w:val="single" w:sz="4" w:space="0" w:color="000000"/>
              <w:bottom w:val="single" w:sz="4" w:space="0" w:color="000000"/>
              <w:right w:val="single" w:sz="4" w:space="0" w:color="000000"/>
            </w:tcBorders>
            <w:hideMark/>
          </w:tcPr>
          <w:p w14:paraId="6CAAACEF" w14:textId="77777777" w:rsidR="003C56B3" w:rsidRPr="001D530A" w:rsidRDefault="003C56B3" w:rsidP="00214DF5">
            <w:pPr>
              <w:jc w:val="both"/>
              <w:rPr>
                <w:rFonts w:ascii="Noto Sans" w:hAnsi="Noto Sans" w:cs="Noto Sans"/>
                <w:sz w:val="20"/>
                <w:szCs w:val="20"/>
                <w:lang w:eastAsia="ar-SA"/>
              </w:rPr>
            </w:pPr>
            <w:r w:rsidRPr="001D530A">
              <w:rPr>
                <w:rFonts w:ascii="Noto Sans" w:hAnsi="Noto Sans" w:cs="Noto Sans"/>
                <w:sz w:val="20"/>
                <w:szCs w:val="20"/>
              </w:rPr>
              <w:t>CUMPLIMIENTO DE CONTRATOS</w:t>
            </w:r>
          </w:p>
        </w:tc>
        <w:tc>
          <w:tcPr>
            <w:tcW w:w="1122" w:type="pct"/>
            <w:tcBorders>
              <w:top w:val="single" w:sz="4" w:space="0" w:color="000000"/>
              <w:left w:val="single" w:sz="4" w:space="0" w:color="000000"/>
              <w:bottom w:val="single" w:sz="4" w:space="0" w:color="000000"/>
              <w:right w:val="single" w:sz="4" w:space="0" w:color="000000"/>
            </w:tcBorders>
            <w:hideMark/>
          </w:tcPr>
          <w:p w14:paraId="6AB949A7" w14:textId="77777777" w:rsidR="003C56B3" w:rsidRPr="001D530A" w:rsidRDefault="003C56B3" w:rsidP="00214DF5">
            <w:pPr>
              <w:numPr>
                <w:ilvl w:val="5"/>
                <w:numId w:val="7"/>
              </w:numPr>
              <w:suppressAutoHyphens/>
              <w:jc w:val="center"/>
              <w:outlineLvl w:val="5"/>
              <w:rPr>
                <w:rFonts w:ascii="Noto Sans" w:hAnsi="Noto Sans" w:cs="Noto Sans"/>
                <w:sz w:val="20"/>
                <w:szCs w:val="20"/>
                <w:lang w:eastAsia="ar-SA"/>
              </w:rPr>
            </w:pPr>
            <w:r w:rsidRPr="001D530A">
              <w:rPr>
                <w:rFonts w:ascii="Noto Sans" w:hAnsi="Noto Sans" w:cs="Noto Sans"/>
                <w:sz w:val="20"/>
                <w:szCs w:val="20"/>
                <w:lang w:eastAsia="ar-SA"/>
              </w:rPr>
              <w:t xml:space="preserve"> PUNTOS</w:t>
            </w:r>
          </w:p>
        </w:tc>
      </w:tr>
      <w:tr w:rsidR="003C56B3" w:rsidRPr="009A0D62" w14:paraId="784CC736" w14:textId="77777777" w:rsidTr="00AB1B94">
        <w:trPr>
          <w:trHeight w:val="20"/>
          <w:jc w:val="center"/>
        </w:trPr>
        <w:tc>
          <w:tcPr>
            <w:tcW w:w="3878" w:type="pct"/>
            <w:gridSpan w:val="2"/>
            <w:tcBorders>
              <w:top w:val="single" w:sz="4" w:space="0" w:color="000000"/>
              <w:left w:val="single" w:sz="4" w:space="0" w:color="000000"/>
              <w:bottom w:val="single" w:sz="4" w:space="0" w:color="000000"/>
              <w:right w:val="single" w:sz="4" w:space="0" w:color="000000"/>
            </w:tcBorders>
            <w:shd w:val="clear" w:color="auto" w:fill="D6E3BC"/>
            <w:hideMark/>
          </w:tcPr>
          <w:p w14:paraId="280E5509" w14:textId="77777777" w:rsidR="003C56B3" w:rsidRPr="001D530A" w:rsidRDefault="003C56B3" w:rsidP="00214DF5">
            <w:pPr>
              <w:jc w:val="center"/>
              <w:rPr>
                <w:rFonts w:ascii="Noto Sans" w:hAnsi="Noto Sans" w:cs="Noto Sans"/>
                <w:b/>
                <w:sz w:val="20"/>
                <w:szCs w:val="20"/>
                <w:lang w:eastAsia="ar-SA"/>
              </w:rPr>
            </w:pPr>
            <w:r w:rsidRPr="001D530A">
              <w:rPr>
                <w:rFonts w:ascii="Noto Sans" w:hAnsi="Noto Sans" w:cs="Noto Sans"/>
                <w:b/>
                <w:sz w:val="20"/>
                <w:szCs w:val="20"/>
                <w:lang w:eastAsia="ar-SA"/>
              </w:rPr>
              <w:t>T O T A L</w:t>
            </w:r>
          </w:p>
        </w:tc>
        <w:tc>
          <w:tcPr>
            <w:tcW w:w="1122" w:type="pct"/>
            <w:tcBorders>
              <w:top w:val="single" w:sz="4" w:space="0" w:color="000000"/>
              <w:left w:val="single" w:sz="4" w:space="0" w:color="000000"/>
              <w:bottom w:val="single" w:sz="4" w:space="0" w:color="000000"/>
              <w:right w:val="single" w:sz="4" w:space="0" w:color="000000"/>
            </w:tcBorders>
            <w:shd w:val="clear" w:color="auto" w:fill="D6E3BC"/>
            <w:hideMark/>
          </w:tcPr>
          <w:p w14:paraId="48E0EF65" w14:textId="6CD854D8" w:rsidR="003C56B3" w:rsidRPr="009A0D62" w:rsidRDefault="003C56B3" w:rsidP="00214DF5">
            <w:pPr>
              <w:jc w:val="center"/>
              <w:rPr>
                <w:rFonts w:ascii="Noto Sans" w:hAnsi="Noto Sans" w:cs="Noto Sans"/>
                <w:b/>
                <w:sz w:val="20"/>
                <w:szCs w:val="20"/>
                <w:lang w:eastAsia="ar-SA"/>
              </w:rPr>
            </w:pPr>
            <w:r w:rsidRPr="001D530A">
              <w:rPr>
                <w:rFonts w:ascii="Noto Sans" w:hAnsi="Noto Sans" w:cs="Noto Sans"/>
                <w:b/>
                <w:sz w:val="20"/>
                <w:szCs w:val="20"/>
                <w:lang w:eastAsia="ar-SA"/>
              </w:rPr>
              <w:t xml:space="preserve"> PUNTOS</w:t>
            </w:r>
          </w:p>
        </w:tc>
      </w:tr>
    </w:tbl>
    <w:p w14:paraId="3483546F" w14:textId="77777777" w:rsidR="003C56B3" w:rsidRPr="009A0D62" w:rsidRDefault="003C56B3" w:rsidP="00214DF5">
      <w:pPr>
        <w:jc w:val="both"/>
        <w:rPr>
          <w:rFonts w:ascii="Noto Sans" w:hAnsi="Noto Sans" w:cs="Noto Sans"/>
          <w:sz w:val="20"/>
          <w:szCs w:val="20"/>
          <w:lang w:eastAsia="ar-SA"/>
        </w:rPr>
      </w:pPr>
    </w:p>
    <w:p w14:paraId="30D3A29F" w14:textId="4B964018" w:rsidR="003C56B3" w:rsidRPr="009A0D62" w:rsidRDefault="00AB1B94" w:rsidP="00214DF5">
      <w:pPr>
        <w:jc w:val="both"/>
        <w:rPr>
          <w:rFonts w:ascii="Noto Sans" w:hAnsi="Noto Sans" w:cs="Noto Sans"/>
          <w:sz w:val="20"/>
          <w:szCs w:val="20"/>
          <w:lang w:eastAsia="ar-SA"/>
        </w:rPr>
      </w:pPr>
      <w:r w:rsidRPr="009A0D62">
        <w:rPr>
          <w:rFonts w:ascii="Noto Sans" w:hAnsi="Noto Sans" w:cs="Noto Sans"/>
          <w:sz w:val="20"/>
          <w:szCs w:val="20"/>
          <w:lang w:eastAsia="ar-SA"/>
        </w:rPr>
        <w:t>La puntuación a obtener en la propuesta técnica para ser considerada solvente y, por tanto, no ser desechada, será de cuando menos 45 de los 60 máximos que se pueden obtener en su evaluación.</w:t>
      </w:r>
    </w:p>
    <w:p w14:paraId="3F937D9C" w14:textId="77777777" w:rsidR="00AB1B94" w:rsidRPr="009A0D62" w:rsidRDefault="00AB1B94" w:rsidP="00214DF5">
      <w:pPr>
        <w:jc w:val="both"/>
        <w:rPr>
          <w:rFonts w:ascii="Noto Sans" w:hAnsi="Noto Sans" w:cs="Noto Sans"/>
          <w:color w:val="000000"/>
          <w:sz w:val="20"/>
          <w:szCs w:val="20"/>
        </w:rPr>
      </w:pPr>
    </w:p>
    <w:p w14:paraId="42127CA9" w14:textId="3ACE13D1" w:rsidR="003C56B3" w:rsidRPr="009A0D62" w:rsidRDefault="003C56B3" w:rsidP="00214DF5">
      <w:pPr>
        <w:jc w:val="both"/>
        <w:rPr>
          <w:rFonts w:ascii="Noto Sans" w:hAnsi="Noto Sans" w:cs="Noto Sans"/>
          <w:color w:val="000000"/>
          <w:sz w:val="20"/>
          <w:szCs w:val="20"/>
        </w:rPr>
      </w:pPr>
      <w:r w:rsidRPr="009A0D62">
        <w:rPr>
          <w:rFonts w:ascii="Noto Sans" w:hAnsi="Noto Sans" w:cs="Noto Sans"/>
          <w:color w:val="000000"/>
          <w:sz w:val="20"/>
          <w:szCs w:val="20"/>
        </w:rPr>
        <w:t xml:space="preserve">La omisión total o parcial en la presentación de alguno de los rubros a evaluar NO será motivo de desechamiento. No </w:t>
      </w:r>
      <w:r w:rsidR="00767A39" w:rsidRPr="009A0D62">
        <w:rPr>
          <w:rFonts w:ascii="Noto Sans" w:hAnsi="Noto Sans" w:cs="Noto Sans"/>
          <w:color w:val="000000"/>
          <w:sz w:val="20"/>
          <w:szCs w:val="20"/>
        </w:rPr>
        <w:t>obstante,</w:t>
      </w:r>
      <w:r w:rsidRPr="009A0D62">
        <w:rPr>
          <w:rFonts w:ascii="Noto Sans" w:hAnsi="Noto Sans" w:cs="Noto Sans"/>
          <w:color w:val="000000"/>
          <w:sz w:val="20"/>
          <w:szCs w:val="20"/>
        </w:rPr>
        <w:t xml:space="preserve"> lo anterior, en tal caso </w:t>
      </w:r>
      <w:r w:rsidRPr="009A0D62">
        <w:rPr>
          <w:rFonts w:ascii="Noto Sans" w:hAnsi="Noto Sans" w:cs="Noto Sans"/>
          <w:b/>
          <w:sz w:val="20"/>
          <w:szCs w:val="20"/>
        </w:rPr>
        <w:t>“EL INSTITUTO”</w:t>
      </w:r>
      <w:r w:rsidRPr="009A0D62">
        <w:rPr>
          <w:rFonts w:ascii="Noto Sans" w:hAnsi="Noto Sans" w:cs="Noto Sans"/>
          <w:color w:val="000000"/>
          <w:sz w:val="20"/>
          <w:szCs w:val="20"/>
        </w:rPr>
        <w:t xml:space="preserve"> se abstendrá de asignar puntos en el rubro correspondiente.</w:t>
      </w:r>
    </w:p>
    <w:p w14:paraId="5A45437F" w14:textId="5E25BB19" w:rsidR="003C56B3" w:rsidRPr="009A0D62" w:rsidRDefault="003C56B3" w:rsidP="00214DF5">
      <w:pPr>
        <w:jc w:val="both"/>
        <w:rPr>
          <w:rFonts w:ascii="Noto Sans" w:hAnsi="Noto Sans" w:cs="Noto Sans"/>
          <w:sz w:val="20"/>
          <w:szCs w:val="20"/>
          <w:lang w:eastAsia="ar-SA"/>
        </w:rPr>
      </w:pPr>
    </w:p>
    <w:p w14:paraId="274095CD" w14:textId="64A3F071" w:rsidR="00AB1B94" w:rsidRPr="009A0D62" w:rsidRDefault="00AB1B94" w:rsidP="00214DF5">
      <w:pPr>
        <w:jc w:val="both"/>
        <w:rPr>
          <w:rFonts w:ascii="Noto Sans" w:hAnsi="Noto Sans" w:cs="Noto Sans"/>
          <w:sz w:val="20"/>
          <w:szCs w:val="20"/>
        </w:rPr>
      </w:pPr>
      <w:r w:rsidRPr="009A0D62">
        <w:rPr>
          <w:rFonts w:ascii="Noto Sans" w:hAnsi="Noto Sans" w:cs="Noto Sans"/>
          <w:sz w:val="20"/>
          <w:szCs w:val="20"/>
        </w:rPr>
        <w:t>En la propuesta técnica los rubros a considerar serán:</w:t>
      </w:r>
    </w:p>
    <w:p w14:paraId="6BAE16FD" w14:textId="77777777" w:rsidR="003D3A7F" w:rsidRPr="009A0D62" w:rsidRDefault="003D3A7F" w:rsidP="00214DF5">
      <w:pPr>
        <w:jc w:val="both"/>
        <w:rPr>
          <w:rFonts w:ascii="Noto Sans" w:hAnsi="Noto Sans" w:cs="Noto Sans"/>
          <w:sz w:val="20"/>
          <w:szCs w:val="20"/>
        </w:rPr>
      </w:pPr>
    </w:p>
    <w:tbl>
      <w:tblPr>
        <w:tblW w:w="577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202"/>
      </w:tblGrid>
      <w:tr w:rsidR="003D3A7F" w:rsidRPr="009A0D62" w14:paraId="04D80DB4" w14:textId="77777777" w:rsidTr="00616A7A">
        <w:trPr>
          <w:trHeight w:val="255"/>
          <w:jc w:val="center"/>
        </w:trPr>
        <w:tc>
          <w:tcPr>
            <w:tcW w:w="5000" w:type="pct"/>
            <w:tcBorders>
              <w:top w:val="single" w:sz="4" w:space="0" w:color="auto"/>
              <w:left w:val="single" w:sz="4" w:space="0" w:color="auto"/>
              <w:bottom w:val="single" w:sz="4" w:space="0" w:color="auto"/>
              <w:right w:val="single" w:sz="4" w:space="0" w:color="auto"/>
            </w:tcBorders>
            <w:shd w:val="clear" w:color="auto" w:fill="C2D69B"/>
            <w:vAlign w:val="center"/>
            <w:hideMark/>
          </w:tcPr>
          <w:p w14:paraId="10B4D83B" w14:textId="08DCEB58" w:rsidR="003D3A7F" w:rsidRPr="009A0D62" w:rsidRDefault="003D3A7F" w:rsidP="00214DF5">
            <w:pPr>
              <w:jc w:val="both"/>
              <w:rPr>
                <w:rFonts w:ascii="Noto Sans" w:hAnsi="Noto Sans" w:cs="Noto Sans"/>
                <w:b/>
                <w:sz w:val="20"/>
                <w:szCs w:val="20"/>
                <w:lang w:val="es-ES" w:eastAsia="es-MX"/>
              </w:rPr>
            </w:pPr>
            <w:r w:rsidRPr="009A0D62">
              <w:rPr>
                <w:rFonts w:ascii="Noto Sans" w:hAnsi="Noto Sans" w:cs="Noto Sans"/>
                <w:b/>
                <w:sz w:val="20"/>
                <w:szCs w:val="20"/>
                <w:lang w:val="es-ES" w:eastAsia="es-MX"/>
              </w:rPr>
              <w:t xml:space="preserve">I.- </w:t>
            </w:r>
            <w:r w:rsidR="00604D6B">
              <w:rPr>
                <w:rFonts w:ascii="Noto Sans" w:hAnsi="Noto Sans" w:cs="Noto Sans"/>
                <w:b/>
                <w:sz w:val="20"/>
                <w:szCs w:val="20"/>
                <w:lang w:val="es-ES" w:eastAsia="es-MX"/>
              </w:rPr>
              <w:t xml:space="preserve"> </w:t>
            </w:r>
            <w:r w:rsidRPr="009A0D62">
              <w:rPr>
                <w:rFonts w:ascii="Noto Sans" w:hAnsi="Noto Sans" w:cs="Noto Sans"/>
                <w:b/>
                <w:sz w:val="20"/>
                <w:szCs w:val="20"/>
                <w:lang w:val="es-ES" w:eastAsia="es-MX"/>
              </w:rPr>
              <w:t>: ___ PUNTOS.</w:t>
            </w:r>
          </w:p>
        </w:tc>
      </w:tr>
      <w:tr w:rsidR="003D3A7F" w:rsidRPr="009A0D62" w14:paraId="5E076B12" w14:textId="77777777" w:rsidTr="00616A7A">
        <w:trPr>
          <w:trHeight w:val="255"/>
          <w:tblHeader/>
          <w:jc w:val="center"/>
        </w:trPr>
        <w:tc>
          <w:tcPr>
            <w:tcW w:w="5000" w:type="pct"/>
            <w:tcBorders>
              <w:top w:val="single" w:sz="4" w:space="0" w:color="auto"/>
              <w:left w:val="single" w:sz="4" w:space="0" w:color="auto"/>
              <w:bottom w:val="single" w:sz="4" w:space="0" w:color="auto"/>
              <w:right w:val="single" w:sz="4" w:space="0" w:color="auto"/>
            </w:tcBorders>
            <w:shd w:val="clear" w:color="auto" w:fill="C2D69B"/>
            <w:vAlign w:val="center"/>
            <w:hideMark/>
          </w:tcPr>
          <w:p w14:paraId="6F9263B1" w14:textId="77777777" w:rsidR="003D3A7F" w:rsidRPr="009A0D62" w:rsidRDefault="003D3A7F" w:rsidP="00214DF5">
            <w:pPr>
              <w:jc w:val="both"/>
              <w:rPr>
                <w:rFonts w:ascii="Noto Sans" w:hAnsi="Noto Sans" w:cs="Noto Sans"/>
                <w:b/>
                <w:sz w:val="20"/>
                <w:szCs w:val="20"/>
                <w:lang w:val="es-ES" w:eastAsia="es-MX"/>
              </w:rPr>
            </w:pPr>
            <w:r w:rsidRPr="009A0D62">
              <w:rPr>
                <w:rFonts w:ascii="Noto Sans" w:hAnsi="Noto Sans" w:cs="Noto Sans"/>
                <w:b/>
                <w:sz w:val="20"/>
                <w:szCs w:val="20"/>
                <w:lang w:val="es-ES" w:eastAsia="es-MX"/>
              </w:rPr>
              <w:t>a) CAPACIDAD DE LOS RECURSOS HUMANOS: ___PUNTOS.</w:t>
            </w:r>
          </w:p>
        </w:tc>
      </w:tr>
    </w:tbl>
    <w:p w14:paraId="5DA36F6C" w14:textId="77777777" w:rsidR="003D3A7F" w:rsidRPr="009A0D62" w:rsidRDefault="003D3A7F" w:rsidP="00214DF5">
      <w:pPr>
        <w:jc w:val="both"/>
        <w:rPr>
          <w:rFonts w:ascii="Noto Sans" w:hAnsi="Noto Sans" w:cs="Noto Sans"/>
          <w:sz w:val="20"/>
          <w:szCs w:val="20"/>
        </w:rPr>
      </w:pPr>
    </w:p>
    <w:tbl>
      <w:tblPr>
        <w:tblW w:w="577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93"/>
        <w:gridCol w:w="2028"/>
        <w:gridCol w:w="5484"/>
        <w:gridCol w:w="1297"/>
      </w:tblGrid>
      <w:tr w:rsidR="003D3A7F" w:rsidRPr="009A0D62" w14:paraId="7301B6C0" w14:textId="77777777" w:rsidTr="00616A7A">
        <w:trPr>
          <w:trHeight w:val="270"/>
          <w:jc w:val="center"/>
        </w:trPr>
        <w:tc>
          <w:tcPr>
            <w:tcW w:w="693" w:type="pct"/>
            <w:tcBorders>
              <w:top w:val="single" w:sz="4" w:space="0" w:color="auto"/>
              <w:left w:val="single" w:sz="4" w:space="0" w:color="auto"/>
              <w:bottom w:val="single" w:sz="4" w:space="0" w:color="auto"/>
              <w:right w:val="single" w:sz="4" w:space="0" w:color="auto"/>
            </w:tcBorders>
            <w:shd w:val="clear" w:color="auto" w:fill="C2D69B"/>
            <w:vAlign w:val="center"/>
            <w:hideMark/>
          </w:tcPr>
          <w:p w14:paraId="61F672ED" w14:textId="6BE44092" w:rsidR="003D3A7F" w:rsidRPr="009A0D62" w:rsidRDefault="003D3A7F" w:rsidP="00214DF5">
            <w:pPr>
              <w:jc w:val="center"/>
              <w:rPr>
                <w:rFonts w:ascii="Noto Sans" w:hAnsi="Noto Sans" w:cs="Noto Sans"/>
                <w:b/>
                <w:sz w:val="20"/>
                <w:szCs w:val="20"/>
                <w:lang w:val="es-ES" w:eastAsia="es-MX"/>
              </w:rPr>
            </w:pPr>
            <w:r w:rsidRPr="009A0D62">
              <w:rPr>
                <w:rFonts w:ascii="Noto Sans" w:hAnsi="Noto Sans" w:cs="Noto Sans"/>
                <w:b/>
                <w:sz w:val="20"/>
                <w:szCs w:val="20"/>
                <w:lang w:val="es-ES" w:eastAsia="es-MX"/>
              </w:rPr>
              <w:t xml:space="preserve">SUBRUBRO </w:t>
            </w:r>
          </w:p>
        </w:tc>
        <w:tc>
          <w:tcPr>
            <w:tcW w:w="1004" w:type="pct"/>
            <w:tcBorders>
              <w:top w:val="single" w:sz="4" w:space="0" w:color="auto"/>
              <w:left w:val="single" w:sz="4" w:space="0" w:color="auto"/>
              <w:bottom w:val="single" w:sz="4" w:space="0" w:color="auto"/>
              <w:right w:val="single" w:sz="4" w:space="0" w:color="auto"/>
            </w:tcBorders>
            <w:shd w:val="clear" w:color="auto" w:fill="C2D69B"/>
            <w:vAlign w:val="center"/>
            <w:hideMark/>
          </w:tcPr>
          <w:p w14:paraId="46A3CF21" w14:textId="77777777" w:rsidR="003D3A7F" w:rsidRPr="009A0D62" w:rsidRDefault="003D3A7F" w:rsidP="00214DF5">
            <w:pPr>
              <w:jc w:val="center"/>
              <w:rPr>
                <w:rFonts w:ascii="Noto Sans" w:hAnsi="Noto Sans" w:cs="Noto Sans"/>
                <w:b/>
                <w:sz w:val="20"/>
                <w:szCs w:val="20"/>
                <w:lang w:val="es-ES" w:eastAsia="es-MX"/>
              </w:rPr>
            </w:pPr>
            <w:r w:rsidRPr="009A0D62">
              <w:rPr>
                <w:rFonts w:ascii="Noto Sans" w:hAnsi="Noto Sans" w:cs="Noto Sans"/>
                <w:b/>
                <w:sz w:val="20"/>
                <w:szCs w:val="20"/>
                <w:lang w:val="es-ES" w:eastAsia="es-MX"/>
              </w:rPr>
              <w:t>ASPECTOS</w:t>
            </w:r>
          </w:p>
        </w:tc>
        <w:tc>
          <w:tcPr>
            <w:tcW w:w="2698" w:type="pct"/>
            <w:tcBorders>
              <w:top w:val="single" w:sz="4" w:space="0" w:color="auto"/>
              <w:left w:val="single" w:sz="4" w:space="0" w:color="auto"/>
              <w:bottom w:val="single" w:sz="4" w:space="0" w:color="auto"/>
              <w:right w:val="single" w:sz="4" w:space="0" w:color="auto"/>
            </w:tcBorders>
            <w:shd w:val="clear" w:color="auto" w:fill="C2D69B"/>
            <w:vAlign w:val="center"/>
            <w:hideMark/>
          </w:tcPr>
          <w:p w14:paraId="154E0772" w14:textId="77777777" w:rsidR="003D3A7F" w:rsidRPr="009A0D62" w:rsidRDefault="003D3A7F" w:rsidP="00214DF5">
            <w:pPr>
              <w:jc w:val="center"/>
              <w:rPr>
                <w:rFonts w:ascii="Noto Sans" w:hAnsi="Noto Sans" w:cs="Noto Sans"/>
                <w:b/>
                <w:sz w:val="20"/>
                <w:szCs w:val="20"/>
                <w:lang w:val="es-ES" w:eastAsia="es-MX"/>
              </w:rPr>
            </w:pPr>
            <w:r w:rsidRPr="009A0D62">
              <w:rPr>
                <w:rFonts w:ascii="Noto Sans" w:hAnsi="Noto Sans" w:cs="Noto Sans"/>
                <w:b/>
                <w:sz w:val="20"/>
                <w:szCs w:val="20"/>
                <w:lang w:eastAsia="es-MX"/>
              </w:rPr>
              <w:t>CONDICIÓN TÉCNICA REQUERIDA PARA OBTENER EL PUNTAJE</w:t>
            </w:r>
          </w:p>
        </w:tc>
        <w:tc>
          <w:tcPr>
            <w:tcW w:w="606" w:type="pct"/>
            <w:tcBorders>
              <w:top w:val="single" w:sz="4" w:space="0" w:color="auto"/>
              <w:left w:val="single" w:sz="4" w:space="0" w:color="auto"/>
              <w:bottom w:val="single" w:sz="4" w:space="0" w:color="auto"/>
              <w:right w:val="single" w:sz="4" w:space="0" w:color="auto"/>
            </w:tcBorders>
            <w:shd w:val="clear" w:color="auto" w:fill="C2D69B"/>
            <w:vAlign w:val="center"/>
            <w:hideMark/>
          </w:tcPr>
          <w:p w14:paraId="6D806DD0" w14:textId="77777777" w:rsidR="003D3A7F" w:rsidRPr="009A0D62" w:rsidRDefault="003D3A7F" w:rsidP="00214DF5">
            <w:pPr>
              <w:jc w:val="center"/>
              <w:rPr>
                <w:rFonts w:ascii="Noto Sans" w:hAnsi="Noto Sans" w:cs="Noto Sans"/>
                <w:b/>
                <w:sz w:val="20"/>
                <w:szCs w:val="20"/>
                <w:lang w:val="es-ES" w:eastAsia="es-MX"/>
              </w:rPr>
            </w:pPr>
            <w:r w:rsidRPr="009A0D62">
              <w:rPr>
                <w:rFonts w:ascii="Noto Sans" w:hAnsi="Noto Sans" w:cs="Noto Sans"/>
                <w:b/>
                <w:sz w:val="20"/>
                <w:szCs w:val="20"/>
                <w:lang w:eastAsia="es-MX"/>
              </w:rPr>
              <w:t>PUNTOS A DISTRIBUIR</w:t>
            </w:r>
          </w:p>
        </w:tc>
      </w:tr>
      <w:tr w:rsidR="003D3A7F" w:rsidRPr="009A0D62" w14:paraId="17067A6B" w14:textId="77777777" w:rsidTr="00616A7A">
        <w:trPr>
          <w:trHeight w:val="270"/>
          <w:jc w:val="center"/>
        </w:trPr>
        <w:tc>
          <w:tcPr>
            <w:tcW w:w="693" w:type="pct"/>
            <w:vMerge w:val="restart"/>
            <w:tcBorders>
              <w:top w:val="single" w:sz="4" w:space="0" w:color="auto"/>
              <w:left w:val="single" w:sz="4" w:space="0" w:color="auto"/>
              <w:right w:val="single" w:sz="4" w:space="0" w:color="auto"/>
            </w:tcBorders>
          </w:tcPr>
          <w:p w14:paraId="23CCDD10" w14:textId="77777777" w:rsidR="003D3A7F" w:rsidRPr="009A0D62" w:rsidRDefault="003D3A7F" w:rsidP="00214DF5">
            <w:pPr>
              <w:rPr>
                <w:rFonts w:ascii="Noto Sans" w:hAnsi="Noto Sans" w:cs="Noto Sans"/>
                <w:b/>
                <w:sz w:val="20"/>
                <w:szCs w:val="20"/>
                <w:lang w:val="es-ES" w:eastAsia="es-MX"/>
              </w:rPr>
            </w:pPr>
            <w:r w:rsidRPr="009A0D62">
              <w:rPr>
                <w:rFonts w:ascii="Noto Sans" w:hAnsi="Noto Sans" w:cs="Noto Sans"/>
                <w:b/>
                <w:bCs/>
                <w:sz w:val="20"/>
                <w:szCs w:val="20"/>
                <w:lang w:val="es-ES" w:eastAsia="es-MX"/>
              </w:rPr>
              <w:t>I. a). Capacidad de los recursos humanos.</w:t>
            </w:r>
          </w:p>
        </w:tc>
        <w:tc>
          <w:tcPr>
            <w:tcW w:w="1004" w:type="pct"/>
            <w:vMerge w:val="restart"/>
            <w:tcBorders>
              <w:top w:val="single" w:sz="4" w:space="0" w:color="auto"/>
              <w:left w:val="single" w:sz="4" w:space="0" w:color="auto"/>
              <w:right w:val="single" w:sz="4" w:space="0" w:color="auto"/>
            </w:tcBorders>
          </w:tcPr>
          <w:p w14:paraId="0549654A" w14:textId="77777777" w:rsidR="003D3A7F" w:rsidRPr="009A0D62" w:rsidRDefault="003D3A7F" w:rsidP="00214DF5">
            <w:pPr>
              <w:jc w:val="both"/>
              <w:rPr>
                <w:rFonts w:ascii="Noto Sans" w:hAnsi="Noto Sans" w:cs="Noto Sans"/>
                <w:b/>
                <w:sz w:val="20"/>
                <w:szCs w:val="20"/>
                <w:lang w:val="es-ES" w:eastAsia="es-MX"/>
              </w:rPr>
            </w:pPr>
            <w:r w:rsidRPr="009A0D62">
              <w:rPr>
                <w:rFonts w:ascii="Noto Sans" w:hAnsi="Noto Sans" w:cs="Noto Sans"/>
                <w:b/>
                <w:bCs/>
                <w:sz w:val="20"/>
                <w:szCs w:val="20"/>
                <w:lang w:val="es-ES" w:eastAsia="es-MX"/>
              </w:rPr>
              <w:t>I. a). 1. Experiencia en asuntos relacionados con la materia del servicio</w:t>
            </w:r>
          </w:p>
        </w:tc>
        <w:tc>
          <w:tcPr>
            <w:tcW w:w="2698" w:type="pct"/>
            <w:tcBorders>
              <w:top w:val="single" w:sz="4" w:space="0" w:color="auto"/>
              <w:left w:val="single" w:sz="4" w:space="0" w:color="auto"/>
              <w:bottom w:val="single" w:sz="4" w:space="0" w:color="auto"/>
              <w:right w:val="single" w:sz="4" w:space="0" w:color="auto"/>
            </w:tcBorders>
            <w:vAlign w:val="center"/>
          </w:tcPr>
          <w:p w14:paraId="6BBF7D61" w14:textId="186DE47E" w:rsidR="003D3A7F" w:rsidRPr="009A0D62" w:rsidRDefault="003D3A7F" w:rsidP="00214DF5">
            <w:pPr>
              <w:jc w:val="both"/>
              <w:rPr>
                <w:rFonts w:ascii="Noto Sans" w:hAnsi="Noto Sans" w:cs="Noto Sans"/>
                <w:sz w:val="20"/>
                <w:szCs w:val="20"/>
                <w:lang w:val="es-ES" w:eastAsia="es-MX"/>
              </w:rPr>
            </w:pPr>
            <w:r w:rsidRPr="009A0D62">
              <w:rPr>
                <w:rFonts w:ascii="Noto Sans" w:hAnsi="Noto Sans" w:cs="Noto Sans"/>
                <w:sz w:val="20"/>
                <w:szCs w:val="20"/>
                <w:lang w:val="es-ES" w:eastAsia="es-MX"/>
              </w:rPr>
              <w:t xml:space="preserve">El licitante deberá demostrar que cuenta con </w:t>
            </w:r>
            <w:r w:rsidRPr="009A0D62">
              <w:rPr>
                <w:rFonts w:ascii="Noto Sans" w:hAnsi="Noto Sans" w:cs="Noto Sans"/>
                <w:b/>
                <w:bCs/>
                <w:sz w:val="20"/>
                <w:szCs w:val="20"/>
                <w:lang w:val="es-ES" w:eastAsia="es-MX"/>
              </w:rPr>
              <w:t>1 (uno) empleado con perfil de ADMINISTRADOR DE CONTRATO</w:t>
            </w:r>
            <w:r w:rsidRPr="009A0D62">
              <w:rPr>
                <w:rFonts w:ascii="Noto Sans" w:hAnsi="Noto Sans" w:cs="Noto Sans"/>
                <w:sz w:val="20"/>
                <w:szCs w:val="20"/>
                <w:lang w:val="es-ES" w:eastAsia="es-MX"/>
              </w:rPr>
              <w:t xml:space="preserve"> con 1 (uno) año de experiencia como administrador de contratos de servicios de Centros de Datos o en la realización de trabajos iguales o similares a los que son materia de</w:t>
            </w:r>
            <w:r w:rsidR="00FD10AB" w:rsidRPr="009A0D62">
              <w:rPr>
                <w:rFonts w:ascii="Noto Sans" w:hAnsi="Noto Sans" w:cs="Noto Sans"/>
                <w:sz w:val="20"/>
                <w:szCs w:val="20"/>
                <w:lang w:val="es-ES" w:eastAsia="es-MX"/>
              </w:rPr>
              <w:t>l presente Anexo Técnico</w:t>
            </w:r>
            <w:r w:rsidRPr="009A0D62">
              <w:rPr>
                <w:rFonts w:ascii="Noto Sans" w:hAnsi="Noto Sans" w:cs="Noto Sans"/>
                <w:sz w:val="20"/>
                <w:szCs w:val="20"/>
                <w:lang w:val="es-ES" w:eastAsia="es-MX"/>
              </w:rPr>
              <w:t>.</w:t>
            </w:r>
          </w:p>
          <w:p w14:paraId="2C39E69A" w14:textId="77777777" w:rsidR="003D3A7F" w:rsidRPr="009A0D62" w:rsidRDefault="003D3A7F" w:rsidP="00214DF5">
            <w:pPr>
              <w:jc w:val="both"/>
              <w:rPr>
                <w:rFonts w:ascii="Noto Sans" w:hAnsi="Noto Sans" w:cs="Noto Sans"/>
                <w:sz w:val="20"/>
                <w:szCs w:val="20"/>
                <w:lang w:eastAsia="es-MX"/>
              </w:rPr>
            </w:pPr>
          </w:p>
          <w:p w14:paraId="44507F3B" w14:textId="669E2A84" w:rsidR="003D3A7F" w:rsidRPr="009A0D62" w:rsidRDefault="003D3A7F" w:rsidP="00214DF5">
            <w:pPr>
              <w:jc w:val="both"/>
              <w:rPr>
                <w:rFonts w:ascii="Noto Sans" w:hAnsi="Noto Sans" w:cs="Noto Sans"/>
                <w:sz w:val="20"/>
                <w:szCs w:val="20"/>
                <w:lang w:val="es-ES" w:eastAsia="es-MX"/>
              </w:rPr>
            </w:pPr>
            <w:r w:rsidRPr="009A0D62">
              <w:rPr>
                <w:rFonts w:ascii="Noto Sans" w:hAnsi="Noto Sans" w:cs="Noto Sans"/>
                <w:sz w:val="20"/>
                <w:szCs w:val="20"/>
                <w:lang w:val="es-ES" w:eastAsia="es-MX"/>
              </w:rPr>
              <w:t>El licitante acreditará la experiencia mediante la presentación de los siguientes documentos:</w:t>
            </w:r>
          </w:p>
          <w:p w14:paraId="5F2DD9BE" w14:textId="77777777" w:rsidR="003D3A7F" w:rsidRPr="009A0D62" w:rsidRDefault="003D3A7F" w:rsidP="00214DF5">
            <w:pPr>
              <w:jc w:val="both"/>
              <w:rPr>
                <w:rFonts w:ascii="Noto Sans" w:hAnsi="Noto Sans" w:cs="Noto Sans"/>
                <w:sz w:val="20"/>
                <w:szCs w:val="20"/>
                <w:lang w:val="es-ES" w:eastAsia="es-MX"/>
              </w:rPr>
            </w:pPr>
          </w:p>
          <w:p w14:paraId="7D0729A8" w14:textId="266327B5" w:rsidR="003D3A7F" w:rsidRPr="009A0D62" w:rsidRDefault="003D3A7F" w:rsidP="00214DF5">
            <w:pPr>
              <w:jc w:val="both"/>
              <w:rPr>
                <w:rFonts w:ascii="Noto Sans" w:hAnsi="Noto Sans" w:cs="Noto Sans"/>
                <w:sz w:val="20"/>
                <w:szCs w:val="20"/>
              </w:rPr>
            </w:pPr>
            <w:r w:rsidRPr="009A0D62">
              <w:rPr>
                <w:rFonts w:ascii="Noto Sans" w:hAnsi="Noto Sans" w:cs="Noto Sans"/>
                <w:b/>
                <w:bCs/>
                <w:sz w:val="20"/>
                <w:szCs w:val="20"/>
              </w:rPr>
              <w:t xml:space="preserve">Curriculum Vitae: </w:t>
            </w:r>
            <w:r w:rsidRPr="009A0D62">
              <w:rPr>
                <w:rFonts w:ascii="Noto Sans" w:hAnsi="Noto Sans" w:cs="Noto Sans"/>
                <w:sz w:val="20"/>
                <w:szCs w:val="20"/>
              </w:rPr>
              <w:t xml:space="preserve">actualizado y firmado por la persona propuesta y por el representante legal </w:t>
            </w:r>
            <w:r w:rsidR="00767A39" w:rsidRPr="009A0D62">
              <w:rPr>
                <w:rFonts w:ascii="Noto Sans" w:hAnsi="Noto Sans" w:cs="Noto Sans"/>
                <w:sz w:val="20"/>
                <w:szCs w:val="20"/>
              </w:rPr>
              <w:t>del</w:t>
            </w:r>
            <w:r w:rsidRPr="009A0D62">
              <w:rPr>
                <w:rFonts w:ascii="Noto Sans" w:hAnsi="Noto Sans" w:cs="Noto Sans"/>
                <w:sz w:val="20"/>
                <w:szCs w:val="20"/>
              </w:rPr>
              <w:t xml:space="preserve"> Licitante, el cual debe contener al menos la siguiente información:</w:t>
            </w:r>
          </w:p>
          <w:p w14:paraId="16D617DB" w14:textId="77777777" w:rsidR="003D3A7F" w:rsidRPr="009A0D62" w:rsidRDefault="003D3A7F" w:rsidP="00214DF5">
            <w:pPr>
              <w:jc w:val="both"/>
              <w:rPr>
                <w:rFonts w:ascii="Noto Sans" w:hAnsi="Noto Sans" w:cs="Noto Sans"/>
                <w:b/>
                <w:bCs/>
                <w:sz w:val="20"/>
                <w:szCs w:val="20"/>
              </w:rPr>
            </w:pPr>
          </w:p>
          <w:p w14:paraId="2E5DEFEC" w14:textId="77777777" w:rsidR="003D3A7F" w:rsidRPr="009A0D62" w:rsidRDefault="003D3A7F" w:rsidP="00214DF5">
            <w:pPr>
              <w:pStyle w:val="Prrafodelista"/>
              <w:numPr>
                <w:ilvl w:val="0"/>
                <w:numId w:val="59"/>
              </w:numPr>
              <w:jc w:val="both"/>
              <w:rPr>
                <w:rFonts w:ascii="Noto Sans" w:hAnsi="Noto Sans" w:cs="Noto Sans"/>
                <w:sz w:val="20"/>
                <w:szCs w:val="20"/>
              </w:rPr>
            </w:pPr>
            <w:r w:rsidRPr="009A0D62">
              <w:rPr>
                <w:rFonts w:ascii="Noto Sans" w:hAnsi="Noto Sans" w:cs="Noto Sans"/>
                <w:sz w:val="20"/>
                <w:szCs w:val="20"/>
              </w:rPr>
              <w:t xml:space="preserve">Nombre; </w:t>
            </w:r>
          </w:p>
          <w:p w14:paraId="64C9EF86" w14:textId="77777777" w:rsidR="003D3A7F" w:rsidRPr="009A0D62" w:rsidRDefault="003D3A7F" w:rsidP="00214DF5">
            <w:pPr>
              <w:pStyle w:val="Prrafodelista"/>
              <w:numPr>
                <w:ilvl w:val="0"/>
                <w:numId w:val="59"/>
              </w:numPr>
              <w:jc w:val="both"/>
              <w:rPr>
                <w:rFonts w:ascii="Noto Sans" w:hAnsi="Noto Sans" w:cs="Noto Sans"/>
                <w:sz w:val="20"/>
                <w:szCs w:val="20"/>
              </w:rPr>
            </w:pPr>
            <w:r w:rsidRPr="009A0D62">
              <w:rPr>
                <w:rFonts w:ascii="Noto Sans" w:hAnsi="Noto Sans" w:cs="Noto Sans"/>
                <w:sz w:val="20"/>
                <w:szCs w:val="20"/>
              </w:rPr>
              <w:t xml:space="preserve">Domicilio; </w:t>
            </w:r>
          </w:p>
          <w:p w14:paraId="31F6C9C3" w14:textId="77777777" w:rsidR="003D3A7F" w:rsidRPr="009A0D62" w:rsidRDefault="003D3A7F" w:rsidP="00214DF5">
            <w:pPr>
              <w:pStyle w:val="Prrafodelista"/>
              <w:numPr>
                <w:ilvl w:val="0"/>
                <w:numId w:val="59"/>
              </w:numPr>
              <w:jc w:val="both"/>
              <w:rPr>
                <w:rFonts w:ascii="Noto Sans" w:hAnsi="Noto Sans" w:cs="Noto Sans"/>
                <w:sz w:val="20"/>
                <w:szCs w:val="20"/>
              </w:rPr>
            </w:pPr>
            <w:r w:rsidRPr="009A0D62">
              <w:rPr>
                <w:rFonts w:ascii="Noto Sans" w:hAnsi="Noto Sans" w:cs="Noto Sans"/>
                <w:sz w:val="20"/>
                <w:szCs w:val="20"/>
              </w:rPr>
              <w:t>Número de teléfono (fijo o celular);</w:t>
            </w:r>
          </w:p>
          <w:p w14:paraId="63A70EC3" w14:textId="77777777" w:rsidR="003D3A7F" w:rsidRPr="009A0D62" w:rsidRDefault="003D3A7F" w:rsidP="00214DF5">
            <w:pPr>
              <w:pStyle w:val="Prrafodelista"/>
              <w:numPr>
                <w:ilvl w:val="0"/>
                <w:numId w:val="59"/>
              </w:numPr>
              <w:jc w:val="both"/>
              <w:rPr>
                <w:rFonts w:ascii="Noto Sans" w:hAnsi="Noto Sans" w:cs="Noto Sans"/>
                <w:sz w:val="20"/>
                <w:szCs w:val="20"/>
              </w:rPr>
            </w:pPr>
            <w:r w:rsidRPr="009A0D62">
              <w:rPr>
                <w:rFonts w:ascii="Noto Sans" w:hAnsi="Noto Sans" w:cs="Noto Sans"/>
                <w:sz w:val="20"/>
                <w:szCs w:val="20"/>
              </w:rPr>
              <w:t xml:space="preserve">Correo electrónico; </w:t>
            </w:r>
          </w:p>
          <w:p w14:paraId="1AEE2F46" w14:textId="77777777" w:rsidR="003D3A7F" w:rsidRPr="009A0D62" w:rsidRDefault="003D3A7F" w:rsidP="00214DF5">
            <w:pPr>
              <w:pStyle w:val="Prrafodelista"/>
              <w:numPr>
                <w:ilvl w:val="0"/>
                <w:numId w:val="59"/>
              </w:numPr>
              <w:jc w:val="both"/>
              <w:rPr>
                <w:rFonts w:ascii="Noto Sans" w:hAnsi="Noto Sans" w:cs="Noto Sans"/>
                <w:sz w:val="20"/>
                <w:szCs w:val="20"/>
              </w:rPr>
            </w:pPr>
            <w:r w:rsidRPr="009A0D62">
              <w:rPr>
                <w:rFonts w:ascii="Noto Sans" w:hAnsi="Noto Sans" w:cs="Noto Sans"/>
                <w:sz w:val="20"/>
                <w:szCs w:val="20"/>
              </w:rPr>
              <w:t>Nivel de Estudios: Cédula Profesional y/o título profesional.</w:t>
            </w:r>
          </w:p>
          <w:p w14:paraId="3E986181" w14:textId="77777777" w:rsidR="003D3A7F" w:rsidRPr="009A0D62" w:rsidRDefault="003D3A7F" w:rsidP="00214DF5">
            <w:pPr>
              <w:pStyle w:val="Prrafodelista"/>
              <w:numPr>
                <w:ilvl w:val="0"/>
                <w:numId w:val="59"/>
              </w:numPr>
              <w:jc w:val="both"/>
              <w:rPr>
                <w:rFonts w:ascii="Noto Sans" w:hAnsi="Noto Sans" w:cs="Noto Sans"/>
                <w:sz w:val="20"/>
                <w:szCs w:val="20"/>
              </w:rPr>
            </w:pPr>
            <w:r w:rsidRPr="009A0D62">
              <w:rPr>
                <w:rFonts w:ascii="Noto Sans" w:hAnsi="Noto Sans" w:cs="Noto Sans"/>
                <w:sz w:val="20"/>
                <w:szCs w:val="20"/>
              </w:rPr>
              <w:t>Experiencia laboral: Señalando los proyectos en los que participó con el perfil requerido.</w:t>
            </w:r>
          </w:p>
          <w:p w14:paraId="76E159DE" w14:textId="77777777" w:rsidR="003D3A7F" w:rsidRPr="009A0D62" w:rsidRDefault="003D3A7F" w:rsidP="00214DF5">
            <w:pPr>
              <w:pStyle w:val="Prrafodelista"/>
              <w:numPr>
                <w:ilvl w:val="0"/>
                <w:numId w:val="59"/>
              </w:numPr>
              <w:jc w:val="both"/>
              <w:rPr>
                <w:rFonts w:ascii="Noto Sans" w:hAnsi="Noto Sans" w:cs="Noto Sans"/>
                <w:sz w:val="20"/>
                <w:szCs w:val="20"/>
              </w:rPr>
            </w:pPr>
            <w:r w:rsidRPr="009A0D62">
              <w:rPr>
                <w:rFonts w:ascii="Noto Sans" w:hAnsi="Noto Sans" w:cs="Noto Sans"/>
                <w:sz w:val="20"/>
                <w:szCs w:val="20"/>
              </w:rPr>
              <w:t>Fecha y firma</w:t>
            </w:r>
          </w:p>
          <w:p w14:paraId="3E4188D8" w14:textId="77777777" w:rsidR="003D3A7F" w:rsidRPr="009A0D62" w:rsidRDefault="003D3A7F" w:rsidP="00214DF5">
            <w:pPr>
              <w:jc w:val="both"/>
              <w:rPr>
                <w:rFonts w:ascii="Noto Sans" w:hAnsi="Noto Sans" w:cs="Noto Sans"/>
                <w:sz w:val="20"/>
                <w:szCs w:val="20"/>
                <w:lang w:val="es-ES" w:eastAsia="es-MX"/>
              </w:rPr>
            </w:pPr>
          </w:p>
          <w:p w14:paraId="732B8F39" w14:textId="6682C398" w:rsidR="003D3A7F" w:rsidRPr="009A0D62" w:rsidRDefault="003D3A7F" w:rsidP="00214DF5">
            <w:pPr>
              <w:jc w:val="both"/>
              <w:rPr>
                <w:rFonts w:ascii="Noto Sans" w:hAnsi="Noto Sans" w:cs="Noto Sans"/>
                <w:sz w:val="20"/>
                <w:szCs w:val="20"/>
              </w:rPr>
            </w:pPr>
            <w:r w:rsidRPr="009A0D62">
              <w:rPr>
                <w:rFonts w:ascii="Noto Sans" w:hAnsi="Noto Sans" w:cs="Noto Sans"/>
                <w:b/>
                <w:bCs/>
                <w:sz w:val="20"/>
                <w:szCs w:val="20"/>
                <w:lang w:val="es-ES" w:eastAsia="es-MX"/>
              </w:rPr>
              <w:t>1 (uno) Carta de constancia</w:t>
            </w:r>
            <w:r w:rsidRPr="009A0D62">
              <w:rPr>
                <w:rFonts w:ascii="Noto Sans" w:hAnsi="Noto Sans" w:cs="Noto Sans"/>
                <w:sz w:val="20"/>
                <w:szCs w:val="20"/>
                <w:lang w:val="es-ES" w:eastAsia="es-MX"/>
              </w:rPr>
              <w:t xml:space="preserve"> </w:t>
            </w:r>
            <w:r w:rsidRPr="009A0D62">
              <w:rPr>
                <w:rFonts w:ascii="Noto Sans" w:hAnsi="Noto Sans" w:cs="Noto Sans"/>
                <w:b/>
                <w:bCs/>
                <w:sz w:val="20"/>
                <w:szCs w:val="20"/>
                <w:lang w:val="es-ES" w:eastAsia="es-MX"/>
              </w:rPr>
              <w:t>laboral:</w:t>
            </w:r>
            <w:r w:rsidRPr="009A0D62">
              <w:rPr>
                <w:rFonts w:ascii="Noto Sans" w:hAnsi="Noto Sans" w:cs="Noto Sans"/>
                <w:sz w:val="20"/>
                <w:szCs w:val="20"/>
                <w:lang w:val="es-ES" w:eastAsia="es-MX"/>
              </w:rPr>
              <w:t xml:space="preserve"> </w:t>
            </w:r>
            <w:r w:rsidRPr="009A0D62">
              <w:rPr>
                <w:rFonts w:ascii="Noto Sans" w:hAnsi="Noto Sans" w:cs="Noto Sans"/>
                <w:sz w:val="20"/>
                <w:szCs w:val="20"/>
              </w:rPr>
              <w:t>en la que se indique puesto y fecha a partir de la cual se ha desempeñado en el puesto, esta carta deberá contener datos de contacto y firmadas por el representante legal de EL LICITANTE.</w:t>
            </w:r>
          </w:p>
          <w:p w14:paraId="692265DB" w14:textId="77777777" w:rsidR="003D3A7F" w:rsidRPr="009A0D62" w:rsidRDefault="003D3A7F" w:rsidP="00214DF5">
            <w:pPr>
              <w:jc w:val="both"/>
              <w:rPr>
                <w:rFonts w:ascii="Noto Sans" w:hAnsi="Noto Sans" w:cs="Noto Sans"/>
                <w:sz w:val="20"/>
                <w:szCs w:val="20"/>
              </w:rPr>
            </w:pPr>
          </w:p>
          <w:p w14:paraId="67AA6EFA" w14:textId="77777777" w:rsidR="003D3A7F" w:rsidRPr="009A0D62" w:rsidRDefault="003D3A7F" w:rsidP="00214DF5">
            <w:pPr>
              <w:jc w:val="both"/>
              <w:rPr>
                <w:rFonts w:ascii="Noto Sans" w:hAnsi="Noto Sans" w:cs="Noto Sans"/>
                <w:sz w:val="20"/>
                <w:szCs w:val="20"/>
              </w:rPr>
            </w:pPr>
            <w:r w:rsidRPr="009A0D62">
              <w:rPr>
                <w:rFonts w:ascii="Noto Sans" w:hAnsi="Noto Sans" w:cs="Noto Sans"/>
                <w:b/>
                <w:bCs/>
                <w:sz w:val="20"/>
                <w:szCs w:val="20"/>
              </w:rPr>
              <w:t>Identificación oficial vigente</w:t>
            </w:r>
            <w:r w:rsidRPr="009A0D62">
              <w:rPr>
                <w:rFonts w:ascii="Noto Sans" w:hAnsi="Noto Sans" w:cs="Noto Sans"/>
                <w:sz w:val="20"/>
                <w:szCs w:val="20"/>
              </w:rPr>
              <w:t xml:space="preserve"> del personal propuesto.</w:t>
            </w:r>
          </w:p>
          <w:p w14:paraId="107066A8" w14:textId="77777777" w:rsidR="003D3A7F" w:rsidRPr="009A0D62" w:rsidRDefault="003D3A7F" w:rsidP="00214DF5">
            <w:pPr>
              <w:jc w:val="both"/>
              <w:rPr>
                <w:rFonts w:ascii="Noto Sans" w:hAnsi="Noto Sans" w:cs="Noto Sans"/>
                <w:sz w:val="20"/>
                <w:szCs w:val="20"/>
                <w:lang w:val="es-ES" w:eastAsia="es-MX"/>
              </w:rPr>
            </w:pPr>
          </w:p>
          <w:p w14:paraId="431EFBD8" w14:textId="77777777" w:rsidR="003D3A7F" w:rsidRPr="009A0D62" w:rsidRDefault="003D3A7F" w:rsidP="00214DF5">
            <w:pPr>
              <w:jc w:val="both"/>
              <w:rPr>
                <w:rFonts w:ascii="Noto Sans" w:hAnsi="Noto Sans" w:cs="Noto Sans"/>
                <w:sz w:val="20"/>
                <w:szCs w:val="20"/>
                <w:lang w:val="es-ES" w:eastAsia="es-MX"/>
              </w:rPr>
            </w:pPr>
            <w:r w:rsidRPr="009A0D62">
              <w:rPr>
                <w:rFonts w:ascii="Noto Sans" w:hAnsi="Noto Sans" w:cs="Noto Sans"/>
                <w:sz w:val="20"/>
                <w:szCs w:val="20"/>
                <w:lang w:val="es-ES" w:eastAsia="es-MX"/>
              </w:rPr>
              <w:t xml:space="preserve">La constancia laboral y curriculum vitae que no contengan todos y cada uno de los datos requeridos en el presente rubro no serán tomadas en cuenta, es decir, no serán sujetos de evaluación. </w:t>
            </w:r>
          </w:p>
          <w:p w14:paraId="16B06BE2" w14:textId="77777777" w:rsidR="003D3A7F" w:rsidRPr="009A0D62" w:rsidRDefault="003D3A7F" w:rsidP="00214DF5">
            <w:pPr>
              <w:jc w:val="both"/>
              <w:rPr>
                <w:rFonts w:ascii="Noto Sans" w:hAnsi="Noto Sans" w:cs="Noto Sans"/>
                <w:sz w:val="20"/>
                <w:szCs w:val="20"/>
                <w:lang w:val="es-ES" w:eastAsia="es-MX"/>
              </w:rPr>
            </w:pPr>
            <w:r w:rsidRPr="009A0D62">
              <w:rPr>
                <w:rFonts w:ascii="Noto Sans" w:hAnsi="Noto Sans" w:cs="Noto Sans"/>
                <w:sz w:val="20"/>
                <w:szCs w:val="20"/>
                <w:lang w:val="es-ES" w:eastAsia="es-MX"/>
              </w:rPr>
              <w:lastRenderedPageBreak/>
              <w:t>Además, no se tomarán en cuenta la carta constancia o curriculum vitae que no describa la experiencia conforme lo solicitado.</w:t>
            </w:r>
          </w:p>
          <w:p w14:paraId="09276B7C" w14:textId="77777777" w:rsidR="003D3A7F" w:rsidRPr="009A0D62" w:rsidRDefault="003D3A7F" w:rsidP="00214DF5">
            <w:pPr>
              <w:jc w:val="both"/>
              <w:rPr>
                <w:rFonts w:ascii="Noto Sans" w:hAnsi="Noto Sans" w:cs="Noto Sans"/>
                <w:sz w:val="20"/>
                <w:szCs w:val="20"/>
                <w:lang w:val="es-ES" w:eastAsia="es-MX"/>
              </w:rPr>
            </w:pPr>
          </w:p>
          <w:p w14:paraId="4853383B" w14:textId="1107B80A" w:rsidR="003D3A7F" w:rsidRPr="009A0D62" w:rsidRDefault="003D3A7F" w:rsidP="00214DF5">
            <w:pPr>
              <w:jc w:val="both"/>
              <w:rPr>
                <w:rFonts w:ascii="Noto Sans" w:hAnsi="Noto Sans" w:cs="Noto Sans"/>
                <w:sz w:val="20"/>
                <w:szCs w:val="20"/>
                <w:lang w:val="es-ES" w:eastAsia="es-MX"/>
              </w:rPr>
            </w:pPr>
            <w:r w:rsidRPr="009A0D62">
              <w:rPr>
                <w:rFonts w:ascii="Noto Sans" w:hAnsi="Noto Sans" w:cs="Noto Sans"/>
                <w:sz w:val="20"/>
                <w:szCs w:val="20"/>
                <w:lang w:val="es-ES" w:eastAsia="es-MX"/>
              </w:rPr>
              <w:t xml:space="preserve">El licitante deberá considerar en su proposición </w:t>
            </w:r>
            <w:r w:rsidRPr="009A0D62">
              <w:rPr>
                <w:rFonts w:ascii="Noto Sans" w:hAnsi="Noto Sans" w:cs="Noto Sans"/>
                <w:b/>
                <w:sz w:val="20"/>
                <w:szCs w:val="20"/>
                <w:lang w:val="es-ES" w:eastAsia="es-MX"/>
              </w:rPr>
              <w:t>1 (uno)</w:t>
            </w:r>
            <w:r w:rsidRPr="009A0D62">
              <w:rPr>
                <w:rFonts w:ascii="Noto Sans" w:hAnsi="Noto Sans" w:cs="Noto Sans"/>
                <w:sz w:val="20"/>
                <w:szCs w:val="20"/>
                <w:lang w:val="es-ES" w:eastAsia="es-MX"/>
              </w:rPr>
              <w:t xml:space="preserve"> empleado que cubra la experiencia solicitada en los conceptos señalados anteriormente.</w:t>
            </w:r>
          </w:p>
          <w:p w14:paraId="3BA11483" w14:textId="77777777" w:rsidR="003D3A7F" w:rsidRPr="009A0D62" w:rsidRDefault="003D3A7F" w:rsidP="00214DF5">
            <w:pPr>
              <w:jc w:val="both"/>
              <w:rPr>
                <w:rFonts w:ascii="Noto Sans" w:hAnsi="Noto Sans" w:cs="Noto Sans"/>
                <w:sz w:val="20"/>
                <w:szCs w:val="20"/>
                <w:lang w:val="es-ES" w:eastAsia="es-MX"/>
              </w:rPr>
            </w:pPr>
          </w:p>
          <w:p w14:paraId="2D9CC0B4" w14:textId="7D1E7CA9" w:rsidR="003D3A7F" w:rsidRPr="009A0D62" w:rsidRDefault="003D3A7F" w:rsidP="00214DF5">
            <w:pPr>
              <w:jc w:val="both"/>
              <w:rPr>
                <w:rFonts w:ascii="Noto Sans" w:hAnsi="Noto Sans" w:cs="Noto Sans"/>
                <w:sz w:val="20"/>
                <w:szCs w:val="20"/>
                <w:lang w:val="es-ES" w:eastAsia="es-MX"/>
              </w:rPr>
            </w:pPr>
            <w:r w:rsidRPr="009A0D62">
              <w:rPr>
                <w:rFonts w:ascii="Noto Sans" w:hAnsi="Noto Sans" w:cs="Noto Sans"/>
                <w:sz w:val="20"/>
                <w:szCs w:val="20"/>
                <w:lang w:val="es-ES" w:eastAsia="es-MX"/>
              </w:rPr>
              <w:t>El licitante deberá cumplir con cada uno de los requisitos que se solicitan para acreditar la experiencia de este perfil.</w:t>
            </w:r>
          </w:p>
          <w:p w14:paraId="71998E6E" w14:textId="77777777" w:rsidR="003D3A7F" w:rsidRPr="009A0D62" w:rsidRDefault="003D3A7F" w:rsidP="00214DF5">
            <w:pPr>
              <w:jc w:val="both"/>
              <w:rPr>
                <w:rFonts w:ascii="Noto Sans" w:hAnsi="Noto Sans" w:cs="Noto Sans"/>
                <w:sz w:val="20"/>
                <w:szCs w:val="20"/>
                <w:lang w:val="es-ES" w:eastAsia="es-MX"/>
              </w:rPr>
            </w:pPr>
          </w:p>
          <w:p w14:paraId="2AFA1862" w14:textId="77777777" w:rsidR="003D3A7F" w:rsidRPr="009A0D62" w:rsidRDefault="003D3A7F" w:rsidP="00214DF5">
            <w:pPr>
              <w:jc w:val="both"/>
              <w:rPr>
                <w:rFonts w:ascii="Noto Sans" w:hAnsi="Noto Sans" w:cs="Noto Sans"/>
                <w:sz w:val="20"/>
                <w:szCs w:val="20"/>
                <w:lang w:val="es-ES" w:eastAsia="es-MX"/>
              </w:rPr>
            </w:pPr>
            <w:r w:rsidRPr="009A0D62">
              <w:rPr>
                <w:rFonts w:ascii="Noto Sans" w:hAnsi="Noto Sans" w:cs="Noto Sans"/>
                <w:sz w:val="20"/>
                <w:szCs w:val="20"/>
                <w:lang w:val="es-ES" w:eastAsia="es-MX"/>
              </w:rPr>
              <w:t>Como máximo se otorgará ____ puntos por este subrubro.</w:t>
            </w:r>
          </w:p>
          <w:p w14:paraId="6A293B07" w14:textId="77777777" w:rsidR="003D3A7F" w:rsidRPr="009A0D62" w:rsidRDefault="003D3A7F" w:rsidP="00214DF5">
            <w:pPr>
              <w:jc w:val="both"/>
              <w:rPr>
                <w:rFonts w:ascii="Noto Sans" w:hAnsi="Noto Sans" w:cs="Noto Sans"/>
                <w:sz w:val="20"/>
                <w:szCs w:val="20"/>
                <w:lang w:val="es-ES" w:eastAsia="es-MX"/>
              </w:rPr>
            </w:pPr>
          </w:p>
          <w:p w14:paraId="4ACA7D05" w14:textId="1229D7B5" w:rsidR="003D3A7F" w:rsidRPr="009A0D62" w:rsidRDefault="003D3A7F" w:rsidP="00214DF5">
            <w:pPr>
              <w:jc w:val="both"/>
              <w:rPr>
                <w:rFonts w:ascii="Noto Sans" w:hAnsi="Noto Sans" w:cs="Noto Sans"/>
                <w:sz w:val="20"/>
                <w:szCs w:val="20"/>
                <w:lang w:val="es-ES" w:eastAsia="es-MX"/>
              </w:rPr>
            </w:pPr>
            <w:r w:rsidRPr="009A0D62">
              <w:rPr>
                <w:rFonts w:ascii="Noto Sans" w:hAnsi="Noto Sans" w:cs="Noto Sans"/>
                <w:sz w:val="20"/>
                <w:szCs w:val="20"/>
                <w:lang w:val="es-ES" w:eastAsia="es-MX"/>
              </w:rPr>
              <w:t xml:space="preserve">Se otorgarán __ puntos a licitante que acredite que cuenta con </w:t>
            </w:r>
            <w:r w:rsidRPr="009A0D62">
              <w:rPr>
                <w:rFonts w:ascii="Noto Sans" w:hAnsi="Noto Sans" w:cs="Noto Sans"/>
                <w:b/>
                <w:bCs/>
                <w:sz w:val="20"/>
                <w:szCs w:val="20"/>
                <w:lang w:val="es-ES" w:eastAsia="es-MX"/>
              </w:rPr>
              <w:t>1 (uno) empleado con perfil de ADMINISTRADOR DE CONTRATO</w:t>
            </w:r>
            <w:r w:rsidRPr="009A0D62">
              <w:rPr>
                <w:rFonts w:ascii="Noto Sans" w:hAnsi="Noto Sans" w:cs="Noto Sans"/>
                <w:sz w:val="20"/>
                <w:szCs w:val="20"/>
                <w:lang w:val="es-ES" w:eastAsia="es-MX"/>
              </w:rPr>
              <w:t xml:space="preserve"> que cuenta con 1</w:t>
            </w:r>
            <w:r w:rsidR="00FD10AB" w:rsidRPr="009A0D62">
              <w:rPr>
                <w:rFonts w:ascii="Noto Sans" w:hAnsi="Noto Sans" w:cs="Noto Sans"/>
                <w:sz w:val="20"/>
                <w:szCs w:val="20"/>
                <w:lang w:val="es-ES" w:eastAsia="es-MX"/>
              </w:rPr>
              <w:t xml:space="preserve"> (uno)</w:t>
            </w:r>
            <w:r w:rsidRPr="009A0D62">
              <w:rPr>
                <w:rFonts w:ascii="Noto Sans" w:hAnsi="Noto Sans" w:cs="Noto Sans"/>
                <w:sz w:val="20"/>
                <w:szCs w:val="20"/>
                <w:lang w:val="es-ES" w:eastAsia="es-MX"/>
              </w:rPr>
              <w:t xml:space="preserve"> año de experiencia</w:t>
            </w:r>
            <w:r w:rsidR="00FD10AB" w:rsidRPr="009A0D62">
              <w:rPr>
                <w:rFonts w:ascii="Noto Sans" w:hAnsi="Noto Sans" w:cs="Noto Sans"/>
                <w:sz w:val="20"/>
                <w:szCs w:val="20"/>
                <w:lang w:val="es-ES" w:eastAsia="es-MX"/>
              </w:rPr>
              <w:t xml:space="preserve"> o más</w:t>
            </w:r>
            <w:r w:rsidRPr="009A0D62">
              <w:rPr>
                <w:rFonts w:ascii="Noto Sans" w:hAnsi="Noto Sans" w:cs="Noto Sans"/>
                <w:sz w:val="20"/>
                <w:szCs w:val="20"/>
                <w:lang w:val="es-ES" w:eastAsia="es-MX"/>
              </w:rPr>
              <w:t>.</w:t>
            </w:r>
          </w:p>
          <w:p w14:paraId="552AFDDC" w14:textId="77777777" w:rsidR="003D3A7F" w:rsidRPr="009A0D62" w:rsidRDefault="003D3A7F" w:rsidP="00214DF5">
            <w:pPr>
              <w:jc w:val="both"/>
              <w:rPr>
                <w:rFonts w:ascii="Noto Sans" w:hAnsi="Noto Sans" w:cs="Noto Sans"/>
                <w:sz w:val="20"/>
                <w:szCs w:val="20"/>
                <w:lang w:val="es-ES" w:eastAsia="es-MX"/>
              </w:rPr>
            </w:pPr>
          </w:p>
          <w:p w14:paraId="6D59C0FA" w14:textId="77777777" w:rsidR="003D3A7F" w:rsidRPr="009A0D62" w:rsidRDefault="003D3A7F" w:rsidP="00214DF5">
            <w:pPr>
              <w:jc w:val="both"/>
              <w:rPr>
                <w:rFonts w:ascii="Noto Sans" w:hAnsi="Noto Sans" w:cs="Noto Sans"/>
                <w:sz w:val="20"/>
                <w:szCs w:val="20"/>
                <w:lang w:val="es-ES" w:eastAsia="es-MX"/>
              </w:rPr>
            </w:pPr>
            <w:r w:rsidRPr="009A0D62">
              <w:rPr>
                <w:rFonts w:ascii="Noto Sans" w:hAnsi="Noto Sans" w:cs="Noto Sans"/>
                <w:sz w:val="20"/>
                <w:szCs w:val="20"/>
                <w:lang w:val="es-ES" w:eastAsia="es-MX"/>
              </w:rPr>
              <w:t>No se otorgarán puntos en este subrubro a quien acredite menos de 1 años de experiencia, quien omita presentar la documentación requerida o cuando la documentación presentada no cumpla con los requisitos solicitados o que sea ilegible.</w:t>
            </w:r>
          </w:p>
          <w:p w14:paraId="274D31C8" w14:textId="77777777" w:rsidR="003D3A7F" w:rsidRPr="009A0D62" w:rsidRDefault="003D3A7F" w:rsidP="00214DF5">
            <w:pPr>
              <w:jc w:val="both"/>
              <w:rPr>
                <w:rFonts w:ascii="Noto Sans" w:hAnsi="Noto Sans" w:cs="Noto Sans"/>
                <w:sz w:val="20"/>
                <w:szCs w:val="20"/>
                <w:lang w:val="es-ES" w:eastAsia="es-MX"/>
              </w:rPr>
            </w:pPr>
          </w:p>
          <w:p w14:paraId="577B7BFA" w14:textId="77777777" w:rsidR="003D3A7F" w:rsidRPr="009A0D62" w:rsidRDefault="003D3A7F" w:rsidP="002D3474">
            <w:pPr>
              <w:jc w:val="both"/>
              <w:rPr>
                <w:rFonts w:ascii="Noto Sans" w:hAnsi="Noto Sans" w:cs="Noto Sans"/>
                <w:b/>
                <w:sz w:val="20"/>
                <w:szCs w:val="20"/>
                <w:lang w:eastAsia="es-MX"/>
              </w:rPr>
            </w:pPr>
            <w:r w:rsidRPr="009A0D62">
              <w:rPr>
                <w:rFonts w:ascii="Noto Sans" w:hAnsi="Noto Sans" w:cs="Noto Sans"/>
                <w:sz w:val="20"/>
                <w:szCs w:val="20"/>
                <w:lang w:val="es-ES" w:eastAsia="es-MX"/>
              </w:rPr>
              <w:t>No se otorgará puntaje a las cartas o curriculum vitae ilegibles.</w:t>
            </w:r>
          </w:p>
        </w:tc>
        <w:tc>
          <w:tcPr>
            <w:tcW w:w="606" w:type="pct"/>
            <w:tcBorders>
              <w:top w:val="single" w:sz="4" w:space="0" w:color="auto"/>
              <w:left w:val="single" w:sz="4" w:space="0" w:color="auto"/>
              <w:right w:val="single" w:sz="4" w:space="0" w:color="auto"/>
            </w:tcBorders>
            <w:vAlign w:val="center"/>
          </w:tcPr>
          <w:p w14:paraId="37501A1C" w14:textId="77777777" w:rsidR="003D3A7F" w:rsidRPr="009A0D62" w:rsidRDefault="003D3A7F" w:rsidP="00214DF5">
            <w:pPr>
              <w:jc w:val="center"/>
              <w:rPr>
                <w:rFonts w:ascii="Noto Sans" w:hAnsi="Noto Sans" w:cs="Noto Sans"/>
                <w:b/>
                <w:sz w:val="20"/>
                <w:szCs w:val="20"/>
                <w:lang w:eastAsia="es-MX"/>
              </w:rPr>
            </w:pPr>
          </w:p>
        </w:tc>
      </w:tr>
      <w:tr w:rsidR="003D3A7F" w:rsidRPr="009A0D62" w14:paraId="55701B31" w14:textId="77777777" w:rsidTr="00616A7A">
        <w:trPr>
          <w:trHeight w:val="270"/>
          <w:jc w:val="center"/>
        </w:trPr>
        <w:tc>
          <w:tcPr>
            <w:tcW w:w="693" w:type="pct"/>
            <w:vMerge/>
            <w:tcBorders>
              <w:left w:val="single" w:sz="4" w:space="0" w:color="auto"/>
              <w:right w:val="single" w:sz="4" w:space="0" w:color="auto"/>
            </w:tcBorders>
            <w:vAlign w:val="center"/>
          </w:tcPr>
          <w:p w14:paraId="6E9310F8" w14:textId="77777777" w:rsidR="003D3A7F" w:rsidRPr="009A0D62" w:rsidRDefault="003D3A7F" w:rsidP="00214DF5">
            <w:pPr>
              <w:jc w:val="center"/>
              <w:rPr>
                <w:rFonts w:ascii="Noto Sans" w:hAnsi="Noto Sans" w:cs="Noto Sans"/>
                <w:b/>
                <w:sz w:val="20"/>
                <w:szCs w:val="20"/>
                <w:lang w:val="es-ES" w:eastAsia="es-MX"/>
              </w:rPr>
            </w:pPr>
          </w:p>
        </w:tc>
        <w:tc>
          <w:tcPr>
            <w:tcW w:w="1004" w:type="pct"/>
            <w:vMerge/>
            <w:tcBorders>
              <w:left w:val="single" w:sz="4" w:space="0" w:color="auto"/>
              <w:right w:val="single" w:sz="4" w:space="0" w:color="auto"/>
            </w:tcBorders>
            <w:vAlign w:val="center"/>
          </w:tcPr>
          <w:p w14:paraId="1AFED97B" w14:textId="77777777" w:rsidR="003D3A7F" w:rsidRPr="009A0D62" w:rsidRDefault="003D3A7F" w:rsidP="00214DF5">
            <w:pPr>
              <w:jc w:val="center"/>
              <w:rPr>
                <w:rFonts w:ascii="Noto Sans" w:hAnsi="Noto Sans" w:cs="Noto Sans"/>
                <w:b/>
                <w:sz w:val="20"/>
                <w:szCs w:val="20"/>
                <w:lang w:val="es-ES" w:eastAsia="es-MX"/>
              </w:rPr>
            </w:pPr>
          </w:p>
        </w:tc>
        <w:tc>
          <w:tcPr>
            <w:tcW w:w="2698" w:type="pct"/>
            <w:tcBorders>
              <w:top w:val="single" w:sz="4" w:space="0" w:color="auto"/>
              <w:left w:val="single" w:sz="4" w:space="0" w:color="auto"/>
              <w:bottom w:val="single" w:sz="4" w:space="0" w:color="auto"/>
              <w:right w:val="single" w:sz="4" w:space="0" w:color="auto"/>
            </w:tcBorders>
            <w:vAlign w:val="center"/>
          </w:tcPr>
          <w:p w14:paraId="3DEA0000" w14:textId="05BAC1FF" w:rsidR="003D3A7F" w:rsidRPr="009A0D62" w:rsidRDefault="003D3A7F" w:rsidP="00214DF5">
            <w:pPr>
              <w:jc w:val="both"/>
              <w:rPr>
                <w:rFonts w:ascii="Noto Sans" w:hAnsi="Noto Sans" w:cs="Noto Sans"/>
                <w:sz w:val="20"/>
                <w:szCs w:val="20"/>
                <w:lang w:val="es-ES" w:eastAsia="es-MX"/>
              </w:rPr>
            </w:pPr>
            <w:r w:rsidRPr="009A0D62">
              <w:rPr>
                <w:rFonts w:ascii="Noto Sans" w:hAnsi="Noto Sans" w:cs="Noto Sans"/>
                <w:sz w:val="20"/>
                <w:szCs w:val="20"/>
                <w:lang w:val="es-ES" w:eastAsia="es-MX"/>
              </w:rPr>
              <w:t xml:space="preserve">El licitante deberá demostrar que cuenta con </w:t>
            </w:r>
            <w:r w:rsidRPr="009A0D62">
              <w:rPr>
                <w:rFonts w:ascii="Noto Sans" w:hAnsi="Noto Sans" w:cs="Noto Sans"/>
                <w:b/>
                <w:bCs/>
                <w:sz w:val="20"/>
                <w:szCs w:val="20"/>
                <w:lang w:val="es-ES" w:eastAsia="es-MX"/>
              </w:rPr>
              <w:t xml:space="preserve">1 (uno) empleado con perfil de ADMINISTRADOR DE PROYECTO </w:t>
            </w:r>
            <w:r w:rsidRPr="009A0D62">
              <w:rPr>
                <w:rFonts w:ascii="Noto Sans" w:hAnsi="Noto Sans" w:cs="Noto Sans"/>
                <w:sz w:val="20"/>
                <w:szCs w:val="20"/>
                <w:lang w:val="es-ES" w:eastAsia="es-MX"/>
              </w:rPr>
              <w:t>con 1 (uno) año de experiencia en la implementación de servicios de Centros de Datos o en la realización de trabajos iguales o similares a los que son materia d</w:t>
            </w:r>
            <w:r w:rsidR="00FD10AB" w:rsidRPr="009A0D62">
              <w:rPr>
                <w:rFonts w:ascii="Noto Sans" w:hAnsi="Noto Sans" w:cs="Noto Sans"/>
                <w:sz w:val="20"/>
                <w:szCs w:val="20"/>
                <w:lang w:val="es-ES" w:eastAsia="es-MX"/>
              </w:rPr>
              <w:t>el presente Anexo Técnico</w:t>
            </w:r>
            <w:r w:rsidRPr="009A0D62">
              <w:rPr>
                <w:rFonts w:ascii="Noto Sans" w:hAnsi="Noto Sans" w:cs="Noto Sans"/>
                <w:sz w:val="20"/>
                <w:szCs w:val="20"/>
                <w:lang w:val="es-ES" w:eastAsia="es-MX"/>
              </w:rPr>
              <w:t>.</w:t>
            </w:r>
          </w:p>
          <w:p w14:paraId="550EE24E" w14:textId="77777777" w:rsidR="003D3A7F" w:rsidRPr="009A0D62" w:rsidRDefault="003D3A7F" w:rsidP="00214DF5">
            <w:pPr>
              <w:jc w:val="both"/>
              <w:rPr>
                <w:rFonts w:ascii="Noto Sans" w:hAnsi="Noto Sans" w:cs="Noto Sans"/>
                <w:sz w:val="20"/>
                <w:szCs w:val="20"/>
                <w:lang w:eastAsia="es-MX"/>
              </w:rPr>
            </w:pPr>
          </w:p>
          <w:p w14:paraId="370CB02A" w14:textId="1DDFA923" w:rsidR="003D3A7F" w:rsidRPr="009A0D62" w:rsidRDefault="003D3A7F" w:rsidP="00214DF5">
            <w:pPr>
              <w:jc w:val="both"/>
              <w:rPr>
                <w:rFonts w:ascii="Noto Sans" w:hAnsi="Noto Sans" w:cs="Noto Sans"/>
                <w:sz w:val="20"/>
                <w:szCs w:val="20"/>
                <w:lang w:val="es-ES" w:eastAsia="es-MX"/>
              </w:rPr>
            </w:pPr>
            <w:r w:rsidRPr="009A0D62">
              <w:rPr>
                <w:rFonts w:ascii="Noto Sans" w:hAnsi="Noto Sans" w:cs="Noto Sans"/>
                <w:sz w:val="20"/>
                <w:szCs w:val="20"/>
                <w:lang w:val="es-ES" w:eastAsia="es-MX"/>
              </w:rPr>
              <w:t>El licitante acreditará la experiencia mediante la presentación de los siguientes documentos:</w:t>
            </w:r>
          </w:p>
          <w:p w14:paraId="7CCF0F53" w14:textId="77777777" w:rsidR="003D3A7F" w:rsidRPr="009A0D62" w:rsidRDefault="003D3A7F" w:rsidP="00214DF5">
            <w:pPr>
              <w:jc w:val="both"/>
              <w:rPr>
                <w:rFonts w:ascii="Noto Sans" w:hAnsi="Noto Sans" w:cs="Noto Sans"/>
                <w:sz w:val="20"/>
                <w:szCs w:val="20"/>
                <w:lang w:val="es-ES" w:eastAsia="es-MX"/>
              </w:rPr>
            </w:pPr>
          </w:p>
          <w:p w14:paraId="2E8BDBB7" w14:textId="0CA971A8" w:rsidR="003D3A7F" w:rsidRPr="009A0D62" w:rsidRDefault="003D3A7F" w:rsidP="00214DF5">
            <w:pPr>
              <w:jc w:val="both"/>
              <w:rPr>
                <w:rFonts w:ascii="Noto Sans" w:hAnsi="Noto Sans" w:cs="Noto Sans"/>
                <w:sz w:val="20"/>
                <w:szCs w:val="20"/>
              </w:rPr>
            </w:pPr>
            <w:r w:rsidRPr="009A0D62">
              <w:rPr>
                <w:rFonts w:ascii="Noto Sans" w:hAnsi="Noto Sans" w:cs="Noto Sans"/>
                <w:b/>
                <w:bCs/>
                <w:sz w:val="20"/>
                <w:szCs w:val="20"/>
              </w:rPr>
              <w:t xml:space="preserve">Curriculum Vitae: </w:t>
            </w:r>
            <w:r w:rsidRPr="009A0D62">
              <w:rPr>
                <w:rFonts w:ascii="Noto Sans" w:hAnsi="Noto Sans" w:cs="Noto Sans"/>
                <w:sz w:val="20"/>
                <w:szCs w:val="20"/>
              </w:rPr>
              <w:t xml:space="preserve">actualizado y firmado por la persona propuesta y por el representante legal </w:t>
            </w:r>
            <w:r w:rsidR="00767A39" w:rsidRPr="009A0D62">
              <w:rPr>
                <w:rFonts w:ascii="Noto Sans" w:hAnsi="Noto Sans" w:cs="Noto Sans"/>
                <w:sz w:val="20"/>
                <w:szCs w:val="20"/>
              </w:rPr>
              <w:t>del</w:t>
            </w:r>
            <w:r w:rsidRPr="009A0D62">
              <w:rPr>
                <w:rFonts w:ascii="Noto Sans" w:hAnsi="Noto Sans" w:cs="Noto Sans"/>
                <w:sz w:val="20"/>
                <w:szCs w:val="20"/>
              </w:rPr>
              <w:t xml:space="preserve"> Licitante, el cual debe contener al menos la siguiente información:</w:t>
            </w:r>
          </w:p>
          <w:p w14:paraId="4678B8FF" w14:textId="77777777" w:rsidR="003D3A7F" w:rsidRPr="009A0D62" w:rsidRDefault="003D3A7F" w:rsidP="00214DF5">
            <w:pPr>
              <w:jc w:val="both"/>
              <w:rPr>
                <w:rFonts w:ascii="Noto Sans" w:hAnsi="Noto Sans" w:cs="Noto Sans"/>
                <w:b/>
                <w:bCs/>
                <w:sz w:val="20"/>
                <w:szCs w:val="20"/>
              </w:rPr>
            </w:pPr>
          </w:p>
          <w:p w14:paraId="205DED59" w14:textId="77777777" w:rsidR="003D3A7F" w:rsidRPr="009A0D62" w:rsidRDefault="003D3A7F" w:rsidP="00214DF5">
            <w:pPr>
              <w:pStyle w:val="Prrafodelista"/>
              <w:numPr>
                <w:ilvl w:val="0"/>
                <w:numId w:val="59"/>
              </w:numPr>
              <w:jc w:val="both"/>
              <w:rPr>
                <w:rFonts w:ascii="Noto Sans" w:hAnsi="Noto Sans" w:cs="Noto Sans"/>
                <w:sz w:val="20"/>
                <w:szCs w:val="20"/>
              </w:rPr>
            </w:pPr>
            <w:r w:rsidRPr="009A0D62">
              <w:rPr>
                <w:rFonts w:ascii="Noto Sans" w:hAnsi="Noto Sans" w:cs="Noto Sans"/>
                <w:sz w:val="20"/>
                <w:szCs w:val="20"/>
              </w:rPr>
              <w:t xml:space="preserve">Nombre; </w:t>
            </w:r>
          </w:p>
          <w:p w14:paraId="4E673996" w14:textId="77777777" w:rsidR="003D3A7F" w:rsidRPr="009A0D62" w:rsidRDefault="003D3A7F" w:rsidP="00214DF5">
            <w:pPr>
              <w:pStyle w:val="Prrafodelista"/>
              <w:numPr>
                <w:ilvl w:val="0"/>
                <w:numId w:val="59"/>
              </w:numPr>
              <w:jc w:val="both"/>
              <w:rPr>
                <w:rFonts w:ascii="Noto Sans" w:hAnsi="Noto Sans" w:cs="Noto Sans"/>
                <w:sz w:val="20"/>
                <w:szCs w:val="20"/>
              </w:rPr>
            </w:pPr>
            <w:r w:rsidRPr="009A0D62">
              <w:rPr>
                <w:rFonts w:ascii="Noto Sans" w:hAnsi="Noto Sans" w:cs="Noto Sans"/>
                <w:sz w:val="20"/>
                <w:szCs w:val="20"/>
              </w:rPr>
              <w:t xml:space="preserve">Domicilio; </w:t>
            </w:r>
          </w:p>
          <w:p w14:paraId="6919098E" w14:textId="77777777" w:rsidR="003D3A7F" w:rsidRPr="009A0D62" w:rsidRDefault="003D3A7F" w:rsidP="00214DF5">
            <w:pPr>
              <w:pStyle w:val="Prrafodelista"/>
              <w:numPr>
                <w:ilvl w:val="0"/>
                <w:numId w:val="59"/>
              </w:numPr>
              <w:jc w:val="both"/>
              <w:rPr>
                <w:rFonts w:ascii="Noto Sans" w:hAnsi="Noto Sans" w:cs="Noto Sans"/>
                <w:sz w:val="20"/>
                <w:szCs w:val="20"/>
              </w:rPr>
            </w:pPr>
            <w:r w:rsidRPr="009A0D62">
              <w:rPr>
                <w:rFonts w:ascii="Noto Sans" w:hAnsi="Noto Sans" w:cs="Noto Sans"/>
                <w:sz w:val="20"/>
                <w:szCs w:val="20"/>
              </w:rPr>
              <w:t>Número de teléfono (fijo o celular);</w:t>
            </w:r>
          </w:p>
          <w:p w14:paraId="0090732B" w14:textId="77777777" w:rsidR="003D3A7F" w:rsidRPr="009A0D62" w:rsidRDefault="003D3A7F" w:rsidP="00214DF5">
            <w:pPr>
              <w:pStyle w:val="Prrafodelista"/>
              <w:numPr>
                <w:ilvl w:val="0"/>
                <w:numId w:val="59"/>
              </w:numPr>
              <w:jc w:val="both"/>
              <w:rPr>
                <w:rFonts w:ascii="Noto Sans" w:hAnsi="Noto Sans" w:cs="Noto Sans"/>
                <w:sz w:val="20"/>
                <w:szCs w:val="20"/>
              </w:rPr>
            </w:pPr>
            <w:r w:rsidRPr="009A0D62">
              <w:rPr>
                <w:rFonts w:ascii="Noto Sans" w:hAnsi="Noto Sans" w:cs="Noto Sans"/>
                <w:sz w:val="20"/>
                <w:szCs w:val="20"/>
              </w:rPr>
              <w:t xml:space="preserve">Correo electrónico; </w:t>
            </w:r>
          </w:p>
          <w:p w14:paraId="409EDF49" w14:textId="77777777" w:rsidR="003D3A7F" w:rsidRPr="009A0D62" w:rsidRDefault="003D3A7F" w:rsidP="00214DF5">
            <w:pPr>
              <w:pStyle w:val="Prrafodelista"/>
              <w:numPr>
                <w:ilvl w:val="0"/>
                <w:numId w:val="59"/>
              </w:numPr>
              <w:jc w:val="both"/>
              <w:rPr>
                <w:rFonts w:ascii="Noto Sans" w:hAnsi="Noto Sans" w:cs="Noto Sans"/>
                <w:sz w:val="20"/>
                <w:szCs w:val="20"/>
              </w:rPr>
            </w:pPr>
            <w:r w:rsidRPr="009A0D62">
              <w:rPr>
                <w:rFonts w:ascii="Noto Sans" w:hAnsi="Noto Sans" w:cs="Noto Sans"/>
                <w:sz w:val="20"/>
                <w:szCs w:val="20"/>
              </w:rPr>
              <w:lastRenderedPageBreak/>
              <w:t>Nivel de Estudios: Cédula Profesional y/o título profesional.</w:t>
            </w:r>
          </w:p>
          <w:p w14:paraId="29E8C2DF" w14:textId="77777777" w:rsidR="003D3A7F" w:rsidRPr="009A0D62" w:rsidRDefault="003D3A7F" w:rsidP="00214DF5">
            <w:pPr>
              <w:pStyle w:val="Prrafodelista"/>
              <w:numPr>
                <w:ilvl w:val="0"/>
                <w:numId w:val="59"/>
              </w:numPr>
              <w:jc w:val="both"/>
              <w:rPr>
                <w:rFonts w:ascii="Noto Sans" w:hAnsi="Noto Sans" w:cs="Noto Sans"/>
                <w:sz w:val="20"/>
                <w:szCs w:val="20"/>
              </w:rPr>
            </w:pPr>
            <w:r w:rsidRPr="009A0D62">
              <w:rPr>
                <w:rFonts w:ascii="Noto Sans" w:hAnsi="Noto Sans" w:cs="Noto Sans"/>
                <w:sz w:val="20"/>
                <w:szCs w:val="20"/>
              </w:rPr>
              <w:t>Experiencia laboral: Señalando los proyectos en los que participó con el perfil requerido.</w:t>
            </w:r>
          </w:p>
          <w:p w14:paraId="6188B1A9" w14:textId="77777777" w:rsidR="003D3A7F" w:rsidRPr="009A0D62" w:rsidRDefault="003D3A7F" w:rsidP="00214DF5">
            <w:pPr>
              <w:pStyle w:val="Prrafodelista"/>
              <w:numPr>
                <w:ilvl w:val="0"/>
                <w:numId w:val="59"/>
              </w:numPr>
              <w:jc w:val="both"/>
              <w:rPr>
                <w:rFonts w:ascii="Noto Sans" w:hAnsi="Noto Sans" w:cs="Noto Sans"/>
                <w:sz w:val="20"/>
                <w:szCs w:val="20"/>
              </w:rPr>
            </w:pPr>
            <w:r w:rsidRPr="009A0D62">
              <w:rPr>
                <w:rFonts w:ascii="Noto Sans" w:hAnsi="Noto Sans" w:cs="Noto Sans"/>
                <w:sz w:val="20"/>
                <w:szCs w:val="20"/>
              </w:rPr>
              <w:t>Fecha y firma</w:t>
            </w:r>
          </w:p>
          <w:p w14:paraId="541499A1" w14:textId="77777777" w:rsidR="003D3A7F" w:rsidRPr="009A0D62" w:rsidRDefault="003D3A7F" w:rsidP="00214DF5">
            <w:pPr>
              <w:jc w:val="both"/>
              <w:rPr>
                <w:rFonts w:ascii="Noto Sans" w:hAnsi="Noto Sans" w:cs="Noto Sans"/>
                <w:sz w:val="20"/>
                <w:szCs w:val="20"/>
                <w:lang w:val="es-ES" w:eastAsia="es-MX"/>
              </w:rPr>
            </w:pPr>
          </w:p>
          <w:p w14:paraId="35568B48" w14:textId="73FDD99A" w:rsidR="003D3A7F" w:rsidRPr="009A0D62" w:rsidRDefault="003D3A7F" w:rsidP="00214DF5">
            <w:pPr>
              <w:jc w:val="both"/>
              <w:rPr>
                <w:rFonts w:ascii="Noto Sans" w:hAnsi="Noto Sans" w:cs="Noto Sans"/>
                <w:sz w:val="20"/>
                <w:szCs w:val="20"/>
              </w:rPr>
            </w:pPr>
            <w:r w:rsidRPr="009A0D62">
              <w:rPr>
                <w:rFonts w:ascii="Noto Sans" w:hAnsi="Noto Sans" w:cs="Noto Sans"/>
                <w:b/>
                <w:bCs/>
                <w:sz w:val="20"/>
                <w:szCs w:val="20"/>
                <w:lang w:val="es-ES" w:eastAsia="es-MX"/>
              </w:rPr>
              <w:t>1 (uno) Carta de constancia</w:t>
            </w:r>
            <w:r w:rsidRPr="009A0D62">
              <w:rPr>
                <w:rFonts w:ascii="Noto Sans" w:hAnsi="Noto Sans" w:cs="Noto Sans"/>
                <w:sz w:val="20"/>
                <w:szCs w:val="20"/>
                <w:lang w:val="es-ES" w:eastAsia="es-MX"/>
              </w:rPr>
              <w:t xml:space="preserve"> </w:t>
            </w:r>
            <w:r w:rsidRPr="009A0D62">
              <w:rPr>
                <w:rFonts w:ascii="Noto Sans" w:hAnsi="Noto Sans" w:cs="Noto Sans"/>
                <w:b/>
                <w:bCs/>
                <w:sz w:val="20"/>
                <w:szCs w:val="20"/>
                <w:lang w:val="es-ES" w:eastAsia="es-MX"/>
              </w:rPr>
              <w:t>laboral:</w:t>
            </w:r>
            <w:r w:rsidRPr="009A0D62">
              <w:rPr>
                <w:rFonts w:ascii="Noto Sans" w:hAnsi="Noto Sans" w:cs="Noto Sans"/>
                <w:sz w:val="20"/>
                <w:szCs w:val="20"/>
                <w:lang w:val="es-ES" w:eastAsia="es-MX"/>
              </w:rPr>
              <w:t xml:space="preserve"> </w:t>
            </w:r>
            <w:r w:rsidRPr="009A0D62">
              <w:rPr>
                <w:rFonts w:ascii="Noto Sans" w:hAnsi="Noto Sans" w:cs="Noto Sans"/>
                <w:sz w:val="20"/>
                <w:szCs w:val="20"/>
              </w:rPr>
              <w:t>en la que se indique puesto y fecha a partir de la cual se ha desempeñado en el puesto, esta carta deberá contener datos de contacto y firmadas por el representante legal de EL LICITANTE.</w:t>
            </w:r>
          </w:p>
          <w:p w14:paraId="542A222C" w14:textId="77777777" w:rsidR="003D3A7F" w:rsidRPr="009A0D62" w:rsidRDefault="003D3A7F" w:rsidP="00214DF5">
            <w:pPr>
              <w:jc w:val="both"/>
              <w:rPr>
                <w:rFonts w:ascii="Noto Sans" w:hAnsi="Noto Sans" w:cs="Noto Sans"/>
                <w:sz w:val="20"/>
                <w:szCs w:val="20"/>
              </w:rPr>
            </w:pPr>
          </w:p>
          <w:p w14:paraId="6F6DC3BB" w14:textId="77777777" w:rsidR="003D3A7F" w:rsidRPr="009A0D62" w:rsidRDefault="003D3A7F" w:rsidP="00214DF5">
            <w:pPr>
              <w:jc w:val="both"/>
              <w:rPr>
                <w:rFonts w:ascii="Noto Sans" w:hAnsi="Noto Sans" w:cs="Noto Sans"/>
                <w:sz w:val="20"/>
                <w:szCs w:val="20"/>
              </w:rPr>
            </w:pPr>
            <w:r w:rsidRPr="009A0D62">
              <w:rPr>
                <w:rFonts w:ascii="Noto Sans" w:hAnsi="Noto Sans" w:cs="Noto Sans"/>
                <w:b/>
                <w:bCs/>
                <w:sz w:val="20"/>
                <w:szCs w:val="20"/>
              </w:rPr>
              <w:t>Identificación oficial vigente</w:t>
            </w:r>
            <w:r w:rsidRPr="009A0D62">
              <w:rPr>
                <w:rFonts w:ascii="Noto Sans" w:hAnsi="Noto Sans" w:cs="Noto Sans"/>
                <w:sz w:val="20"/>
                <w:szCs w:val="20"/>
              </w:rPr>
              <w:t xml:space="preserve"> del personal propuesto.</w:t>
            </w:r>
          </w:p>
          <w:p w14:paraId="60FABD4A" w14:textId="77777777" w:rsidR="003D3A7F" w:rsidRPr="009A0D62" w:rsidRDefault="003D3A7F" w:rsidP="00214DF5">
            <w:pPr>
              <w:jc w:val="both"/>
              <w:rPr>
                <w:rFonts w:ascii="Noto Sans" w:hAnsi="Noto Sans" w:cs="Noto Sans"/>
                <w:sz w:val="20"/>
                <w:szCs w:val="20"/>
                <w:lang w:val="es-ES" w:eastAsia="es-MX"/>
              </w:rPr>
            </w:pPr>
          </w:p>
          <w:p w14:paraId="0E3CB081" w14:textId="495D153D" w:rsidR="003D3A7F" w:rsidRPr="009A0D62" w:rsidRDefault="003D3A7F" w:rsidP="00214DF5">
            <w:pPr>
              <w:jc w:val="both"/>
              <w:rPr>
                <w:rFonts w:ascii="Noto Sans" w:hAnsi="Noto Sans" w:cs="Noto Sans"/>
                <w:sz w:val="20"/>
                <w:szCs w:val="20"/>
                <w:lang w:val="es-ES" w:eastAsia="es-MX"/>
              </w:rPr>
            </w:pPr>
            <w:r w:rsidRPr="009A0D62">
              <w:rPr>
                <w:rFonts w:ascii="Noto Sans" w:hAnsi="Noto Sans" w:cs="Noto Sans"/>
                <w:sz w:val="20"/>
                <w:szCs w:val="20"/>
                <w:lang w:val="es-ES" w:eastAsia="es-MX"/>
              </w:rPr>
              <w:t xml:space="preserve">La constancia laboral y curriculum vitae que no contengan todos y cada uno de los datos requeridos en el presente rubro no serán tomadas en cuenta, es decir, no serán sujetos de evaluación. </w:t>
            </w:r>
          </w:p>
          <w:p w14:paraId="1304A239" w14:textId="77777777" w:rsidR="00FD10AB" w:rsidRPr="009A0D62" w:rsidRDefault="00FD10AB" w:rsidP="00214DF5">
            <w:pPr>
              <w:jc w:val="both"/>
              <w:rPr>
                <w:rFonts w:ascii="Noto Sans" w:hAnsi="Noto Sans" w:cs="Noto Sans"/>
                <w:sz w:val="20"/>
                <w:szCs w:val="20"/>
                <w:lang w:val="es-ES" w:eastAsia="es-MX"/>
              </w:rPr>
            </w:pPr>
          </w:p>
          <w:p w14:paraId="494BF890" w14:textId="77777777" w:rsidR="003D3A7F" w:rsidRPr="009A0D62" w:rsidRDefault="003D3A7F" w:rsidP="00214DF5">
            <w:pPr>
              <w:jc w:val="both"/>
              <w:rPr>
                <w:rFonts w:ascii="Noto Sans" w:hAnsi="Noto Sans" w:cs="Noto Sans"/>
                <w:sz w:val="20"/>
                <w:szCs w:val="20"/>
                <w:lang w:val="es-ES" w:eastAsia="es-MX"/>
              </w:rPr>
            </w:pPr>
            <w:r w:rsidRPr="009A0D62">
              <w:rPr>
                <w:rFonts w:ascii="Noto Sans" w:hAnsi="Noto Sans" w:cs="Noto Sans"/>
                <w:sz w:val="20"/>
                <w:szCs w:val="20"/>
                <w:lang w:val="es-ES" w:eastAsia="es-MX"/>
              </w:rPr>
              <w:t>Además, no se tomarán en cuenta la carta constancia o curriculum vitae que no describa la experiencia conforme lo solicitado.</w:t>
            </w:r>
          </w:p>
          <w:p w14:paraId="028B92E5" w14:textId="77777777" w:rsidR="003D3A7F" w:rsidRPr="009A0D62" w:rsidRDefault="003D3A7F" w:rsidP="00214DF5">
            <w:pPr>
              <w:jc w:val="both"/>
              <w:rPr>
                <w:rFonts w:ascii="Noto Sans" w:hAnsi="Noto Sans" w:cs="Noto Sans"/>
                <w:sz w:val="20"/>
                <w:szCs w:val="20"/>
                <w:lang w:val="es-ES" w:eastAsia="es-MX"/>
              </w:rPr>
            </w:pPr>
          </w:p>
          <w:p w14:paraId="3F8F01DB" w14:textId="06618010" w:rsidR="003D3A7F" w:rsidRPr="009A0D62" w:rsidRDefault="003D3A7F" w:rsidP="00214DF5">
            <w:pPr>
              <w:jc w:val="both"/>
              <w:rPr>
                <w:rFonts w:ascii="Noto Sans" w:hAnsi="Noto Sans" w:cs="Noto Sans"/>
                <w:sz w:val="20"/>
                <w:szCs w:val="20"/>
                <w:lang w:val="es-ES" w:eastAsia="es-MX"/>
              </w:rPr>
            </w:pPr>
            <w:r w:rsidRPr="009A0D62">
              <w:rPr>
                <w:rFonts w:ascii="Noto Sans" w:hAnsi="Noto Sans" w:cs="Noto Sans"/>
                <w:sz w:val="20"/>
                <w:szCs w:val="20"/>
                <w:lang w:val="es-ES" w:eastAsia="es-MX"/>
              </w:rPr>
              <w:t xml:space="preserve">El licitante deberá considerar en su proposición </w:t>
            </w:r>
            <w:r w:rsidRPr="009A0D62">
              <w:rPr>
                <w:rFonts w:ascii="Noto Sans" w:hAnsi="Noto Sans" w:cs="Noto Sans"/>
                <w:b/>
                <w:sz w:val="20"/>
                <w:szCs w:val="20"/>
                <w:lang w:val="es-ES" w:eastAsia="es-MX"/>
              </w:rPr>
              <w:t>1 (uno)</w:t>
            </w:r>
            <w:r w:rsidRPr="009A0D62">
              <w:rPr>
                <w:rFonts w:ascii="Noto Sans" w:hAnsi="Noto Sans" w:cs="Noto Sans"/>
                <w:sz w:val="20"/>
                <w:szCs w:val="20"/>
                <w:lang w:val="es-ES" w:eastAsia="es-MX"/>
              </w:rPr>
              <w:t xml:space="preserve"> empleado que cubra la experiencia solicitada en los conceptos señalados anteriormente.</w:t>
            </w:r>
          </w:p>
          <w:p w14:paraId="6C46FDE8" w14:textId="77777777" w:rsidR="003D3A7F" w:rsidRPr="009A0D62" w:rsidRDefault="003D3A7F" w:rsidP="00214DF5">
            <w:pPr>
              <w:jc w:val="both"/>
              <w:rPr>
                <w:rFonts w:ascii="Noto Sans" w:hAnsi="Noto Sans" w:cs="Noto Sans"/>
                <w:sz w:val="20"/>
                <w:szCs w:val="20"/>
                <w:lang w:val="es-ES" w:eastAsia="es-MX"/>
              </w:rPr>
            </w:pPr>
          </w:p>
          <w:p w14:paraId="7A87ABD5" w14:textId="002B404D" w:rsidR="003D3A7F" w:rsidRPr="009A0D62" w:rsidRDefault="003D3A7F" w:rsidP="00214DF5">
            <w:pPr>
              <w:jc w:val="both"/>
              <w:rPr>
                <w:rFonts w:ascii="Noto Sans" w:hAnsi="Noto Sans" w:cs="Noto Sans"/>
                <w:sz w:val="20"/>
                <w:szCs w:val="20"/>
                <w:lang w:val="es-ES" w:eastAsia="es-MX"/>
              </w:rPr>
            </w:pPr>
            <w:r w:rsidRPr="009A0D62">
              <w:rPr>
                <w:rFonts w:ascii="Noto Sans" w:hAnsi="Noto Sans" w:cs="Noto Sans"/>
                <w:sz w:val="20"/>
                <w:szCs w:val="20"/>
                <w:lang w:val="es-ES" w:eastAsia="es-MX"/>
              </w:rPr>
              <w:t>El licitante deberá cumplir con cada uno de los requisitos que se solicitan para acreditar la experiencia de este perfil.</w:t>
            </w:r>
          </w:p>
          <w:p w14:paraId="41D802A4" w14:textId="77777777" w:rsidR="003D3A7F" w:rsidRPr="009A0D62" w:rsidRDefault="003D3A7F" w:rsidP="00214DF5">
            <w:pPr>
              <w:jc w:val="both"/>
              <w:rPr>
                <w:rFonts w:ascii="Noto Sans" w:hAnsi="Noto Sans" w:cs="Noto Sans"/>
                <w:sz w:val="20"/>
                <w:szCs w:val="20"/>
                <w:lang w:val="es-ES" w:eastAsia="es-MX"/>
              </w:rPr>
            </w:pPr>
          </w:p>
          <w:p w14:paraId="16EA1596" w14:textId="77777777" w:rsidR="003D3A7F" w:rsidRPr="009A0D62" w:rsidRDefault="003D3A7F" w:rsidP="00214DF5">
            <w:pPr>
              <w:jc w:val="both"/>
              <w:rPr>
                <w:rFonts w:ascii="Noto Sans" w:hAnsi="Noto Sans" w:cs="Noto Sans"/>
                <w:sz w:val="20"/>
                <w:szCs w:val="20"/>
                <w:lang w:val="es-ES" w:eastAsia="es-MX"/>
              </w:rPr>
            </w:pPr>
            <w:r w:rsidRPr="009A0D62">
              <w:rPr>
                <w:rFonts w:ascii="Noto Sans" w:hAnsi="Noto Sans" w:cs="Noto Sans"/>
                <w:sz w:val="20"/>
                <w:szCs w:val="20"/>
                <w:lang w:val="es-ES" w:eastAsia="es-MX"/>
              </w:rPr>
              <w:t>Como máximo se otorgará ____ puntos por este subrubro.</w:t>
            </w:r>
          </w:p>
          <w:p w14:paraId="27CA086F" w14:textId="77777777" w:rsidR="003D3A7F" w:rsidRPr="009A0D62" w:rsidRDefault="003D3A7F" w:rsidP="00214DF5">
            <w:pPr>
              <w:jc w:val="both"/>
              <w:rPr>
                <w:rFonts w:ascii="Noto Sans" w:hAnsi="Noto Sans" w:cs="Noto Sans"/>
                <w:sz w:val="20"/>
                <w:szCs w:val="20"/>
                <w:lang w:val="es-ES" w:eastAsia="es-MX"/>
              </w:rPr>
            </w:pPr>
          </w:p>
          <w:p w14:paraId="0CB2503C" w14:textId="2362CB10" w:rsidR="003D3A7F" w:rsidRPr="009A0D62" w:rsidRDefault="003D3A7F" w:rsidP="00214DF5">
            <w:pPr>
              <w:jc w:val="both"/>
              <w:rPr>
                <w:rFonts w:ascii="Noto Sans" w:hAnsi="Noto Sans" w:cs="Noto Sans"/>
                <w:sz w:val="20"/>
                <w:szCs w:val="20"/>
                <w:lang w:val="es-ES" w:eastAsia="es-MX"/>
              </w:rPr>
            </w:pPr>
            <w:r w:rsidRPr="009A0D62">
              <w:rPr>
                <w:rFonts w:ascii="Noto Sans" w:hAnsi="Noto Sans" w:cs="Noto Sans"/>
                <w:sz w:val="20"/>
                <w:szCs w:val="20"/>
                <w:lang w:val="es-ES" w:eastAsia="es-MX"/>
              </w:rPr>
              <w:t xml:space="preserve">Se otorgarán __ puntos a licitante que acredite que cuenta con </w:t>
            </w:r>
            <w:r w:rsidRPr="009A0D62">
              <w:rPr>
                <w:rFonts w:ascii="Noto Sans" w:hAnsi="Noto Sans" w:cs="Noto Sans"/>
                <w:b/>
                <w:bCs/>
                <w:sz w:val="20"/>
                <w:szCs w:val="20"/>
                <w:lang w:val="es-ES" w:eastAsia="es-MX"/>
              </w:rPr>
              <w:t xml:space="preserve">1 (uno) empleado con perfil de ADMINISTRADOR DE PROYECTO </w:t>
            </w:r>
            <w:r w:rsidRPr="009A0D62">
              <w:rPr>
                <w:rFonts w:ascii="Noto Sans" w:hAnsi="Noto Sans" w:cs="Noto Sans"/>
                <w:sz w:val="20"/>
                <w:szCs w:val="20"/>
                <w:lang w:val="es-ES" w:eastAsia="es-MX"/>
              </w:rPr>
              <w:t xml:space="preserve">que cuenta con 1 </w:t>
            </w:r>
            <w:r w:rsidR="00FD10AB" w:rsidRPr="009A0D62">
              <w:rPr>
                <w:rFonts w:ascii="Noto Sans" w:hAnsi="Noto Sans" w:cs="Noto Sans"/>
                <w:sz w:val="20"/>
                <w:szCs w:val="20"/>
                <w:lang w:val="es-ES" w:eastAsia="es-MX"/>
              </w:rPr>
              <w:t xml:space="preserve">(uno) </w:t>
            </w:r>
            <w:r w:rsidRPr="009A0D62">
              <w:rPr>
                <w:rFonts w:ascii="Noto Sans" w:hAnsi="Noto Sans" w:cs="Noto Sans"/>
                <w:sz w:val="20"/>
                <w:szCs w:val="20"/>
                <w:lang w:val="es-ES" w:eastAsia="es-MX"/>
              </w:rPr>
              <w:t>año de experiencia</w:t>
            </w:r>
            <w:r w:rsidR="00FD10AB" w:rsidRPr="009A0D62">
              <w:rPr>
                <w:rFonts w:ascii="Noto Sans" w:hAnsi="Noto Sans" w:cs="Noto Sans"/>
                <w:sz w:val="20"/>
                <w:szCs w:val="20"/>
                <w:lang w:val="es-ES" w:eastAsia="es-MX"/>
              </w:rPr>
              <w:t xml:space="preserve"> o más</w:t>
            </w:r>
            <w:r w:rsidRPr="009A0D62">
              <w:rPr>
                <w:rFonts w:ascii="Noto Sans" w:hAnsi="Noto Sans" w:cs="Noto Sans"/>
                <w:sz w:val="20"/>
                <w:szCs w:val="20"/>
                <w:lang w:val="es-ES" w:eastAsia="es-MX"/>
              </w:rPr>
              <w:t>.</w:t>
            </w:r>
          </w:p>
          <w:p w14:paraId="2FBCD355" w14:textId="77777777" w:rsidR="003D3A7F" w:rsidRPr="009A0D62" w:rsidRDefault="003D3A7F" w:rsidP="00214DF5">
            <w:pPr>
              <w:jc w:val="both"/>
              <w:rPr>
                <w:rFonts w:ascii="Noto Sans" w:hAnsi="Noto Sans" w:cs="Noto Sans"/>
                <w:sz w:val="20"/>
                <w:szCs w:val="20"/>
                <w:lang w:val="es-ES" w:eastAsia="es-MX"/>
              </w:rPr>
            </w:pPr>
          </w:p>
          <w:p w14:paraId="7A042CEE" w14:textId="77777777" w:rsidR="003D3A7F" w:rsidRPr="009A0D62" w:rsidRDefault="003D3A7F" w:rsidP="00214DF5">
            <w:pPr>
              <w:jc w:val="both"/>
              <w:rPr>
                <w:rFonts w:ascii="Noto Sans" w:hAnsi="Noto Sans" w:cs="Noto Sans"/>
                <w:sz w:val="20"/>
                <w:szCs w:val="20"/>
                <w:lang w:val="es-ES" w:eastAsia="es-MX"/>
              </w:rPr>
            </w:pPr>
            <w:r w:rsidRPr="009A0D62">
              <w:rPr>
                <w:rFonts w:ascii="Noto Sans" w:hAnsi="Noto Sans" w:cs="Noto Sans"/>
                <w:sz w:val="20"/>
                <w:szCs w:val="20"/>
                <w:lang w:val="es-ES" w:eastAsia="es-MX"/>
              </w:rPr>
              <w:t>No se otorgarán puntos en este subrubro a quien acredite menos de 1 años de experiencia, quien omita presentar la documentación requerida o cuando la documentación presentada no cumpla con los requisitos solicitados o que sea ilegible.</w:t>
            </w:r>
          </w:p>
          <w:p w14:paraId="0D3CAA7D" w14:textId="77777777" w:rsidR="003D3A7F" w:rsidRPr="009A0D62" w:rsidRDefault="003D3A7F" w:rsidP="00214DF5">
            <w:pPr>
              <w:jc w:val="both"/>
              <w:rPr>
                <w:rFonts w:ascii="Noto Sans" w:hAnsi="Noto Sans" w:cs="Noto Sans"/>
                <w:sz w:val="20"/>
                <w:szCs w:val="20"/>
                <w:lang w:val="es-ES" w:eastAsia="es-MX"/>
              </w:rPr>
            </w:pPr>
          </w:p>
          <w:p w14:paraId="6B6532FB" w14:textId="77777777" w:rsidR="003D3A7F" w:rsidRPr="009A0D62" w:rsidRDefault="003D3A7F" w:rsidP="00214DF5">
            <w:pPr>
              <w:jc w:val="center"/>
              <w:rPr>
                <w:rFonts w:ascii="Noto Sans" w:hAnsi="Noto Sans" w:cs="Noto Sans"/>
                <w:b/>
                <w:sz w:val="20"/>
                <w:szCs w:val="20"/>
                <w:lang w:eastAsia="es-MX"/>
              </w:rPr>
            </w:pPr>
            <w:r w:rsidRPr="009A0D62">
              <w:rPr>
                <w:rFonts w:ascii="Noto Sans" w:hAnsi="Noto Sans" w:cs="Noto Sans"/>
                <w:sz w:val="20"/>
                <w:szCs w:val="20"/>
                <w:lang w:val="es-ES" w:eastAsia="es-MX"/>
              </w:rPr>
              <w:t>No se otorgará puntaje a las cartas o curriculum vitae ilegibles.</w:t>
            </w:r>
          </w:p>
        </w:tc>
        <w:tc>
          <w:tcPr>
            <w:tcW w:w="606" w:type="pct"/>
            <w:tcBorders>
              <w:left w:val="single" w:sz="4" w:space="0" w:color="auto"/>
              <w:right w:val="single" w:sz="4" w:space="0" w:color="auto"/>
            </w:tcBorders>
            <w:vAlign w:val="center"/>
          </w:tcPr>
          <w:p w14:paraId="2461C285" w14:textId="77777777" w:rsidR="003D3A7F" w:rsidRPr="009A0D62" w:rsidRDefault="003D3A7F" w:rsidP="00214DF5">
            <w:pPr>
              <w:jc w:val="center"/>
              <w:rPr>
                <w:rFonts w:ascii="Noto Sans" w:hAnsi="Noto Sans" w:cs="Noto Sans"/>
                <w:b/>
                <w:sz w:val="20"/>
                <w:szCs w:val="20"/>
                <w:lang w:eastAsia="es-MX"/>
              </w:rPr>
            </w:pPr>
          </w:p>
        </w:tc>
      </w:tr>
      <w:tr w:rsidR="003D3A7F" w:rsidRPr="009A0D62" w14:paraId="59EE91CF" w14:textId="77777777" w:rsidTr="00616A7A">
        <w:trPr>
          <w:trHeight w:val="270"/>
          <w:jc w:val="center"/>
        </w:trPr>
        <w:tc>
          <w:tcPr>
            <w:tcW w:w="693" w:type="pct"/>
            <w:vMerge/>
            <w:tcBorders>
              <w:left w:val="single" w:sz="4" w:space="0" w:color="auto"/>
              <w:right w:val="single" w:sz="4" w:space="0" w:color="auto"/>
            </w:tcBorders>
            <w:vAlign w:val="center"/>
          </w:tcPr>
          <w:p w14:paraId="48D00D74" w14:textId="77777777" w:rsidR="003D3A7F" w:rsidRPr="009A0D62" w:rsidRDefault="003D3A7F" w:rsidP="00214DF5">
            <w:pPr>
              <w:jc w:val="center"/>
              <w:rPr>
                <w:rFonts w:ascii="Noto Sans" w:hAnsi="Noto Sans" w:cs="Noto Sans"/>
                <w:b/>
                <w:sz w:val="20"/>
                <w:szCs w:val="20"/>
                <w:lang w:val="es-ES" w:eastAsia="es-MX"/>
              </w:rPr>
            </w:pPr>
          </w:p>
        </w:tc>
        <w:tc>
          <w:tcPr>
            <w:tcW w:w="1004" w:type="pct"/>
            <w:vMerge/>
            <w:tcBorders>
              <w:left w:val="single" w:sz="4" w:space="0" w:color="auto"/>
              <w:right w:val="single" w:sz="4" w:space="0" w:color="auto"/>
            </w:tcBorders>
            <w:vAlign w:val="center"/>
          </w:tcPr>
          <w:p w14:paraId="70A0EF22" w14:textId="77777777" w:rsidR="003D3A7F" w:rsidRPr="009A0D62" w:rsidRDefault="003D3A7F" w:rsidP="00214DF5">
            <w:pPr>
              <w:jc w:val="center"/>
              <w:rPr>
                <w:rFonts w:ascii="Noto Sans" w:hAnsi="Noto Sans" w:cs="Noto Sans"/>
                <w:b/>
                <w:sz w:val="20"/>
                <w:szCs w:val="20"/>
                <w:lang w:val="es-ES" w:eastAsia="es-MX"/>
              </w:rPr>
            </w:pPr>
          </w:p>
        </w:tc>
        <w:tc>
          <w:tcPr>
            <w:tcW w:w="2698" w:type="pct"/>
            <w:tcBorders>
              <w:top w:val="single" w:sz="4" w:space="0" w:color="auto"/>
              <w:left w:val="single" w:sz="4" w:space="0" w:color="auto"/>
              <w:bottom w:val="single" w:sz="4" w:space="0" w:color="auto"/>
              <w:right w:val="single" w:sz="4" w:space="0" w:color="auto"/>
            </w:tcBorders>
            <w:vAlign w:val="center"/>
          </w:tcPr>
          <w:p w14:paraId="6902DCF1" w14:textId="131C7E05" w:rsidR="003D3A7F" w:rsidRPr="009A0D62" w:rsidRDefault="003D3A7F" w:rsidP="00214DF5">
            <w:pPr>
              <w:jc w:val="both"/>
              <w:rPr>
                <w:rFonts w:ascii="Noto Sans" w:hAnsi="Noto Sans" w:cs="Noto Sans"/>
                <w:sz w:val="20"/>
                <w:szCs w:val="20"/>
                <w:lang w:val="es-ES" w:eastAsia="es-MX"/>
              </w:rPr>
            </w:pPr>
            <w:r w:rsidRPr="009A0D62">
              <w:rPr>
                <w:rFonts w:ascii="Noto Sans" w:hAnsi="Noto Sans" w:cs="Noto Sans"/>
                <w:sz w:val="20"/>
                <w:szCs w:val="20"/>
                <w:lang w:val="es-ES" w:eastAsia="es-MX"/>
              </w:rPr>
              <w:t xml:space="preserve">El licitante deberá demostrar que cuenta con </w:t>
            </w:r>
            <w:r w:rsidRPr="009A0D62">
              <w:rPr>
                <w:rFonts w:ascii="Noto Sans" w:hAnsi="Noto Sans" w:cs="Noto Sans"/>
                <w:b/>
                <w:bCs/>
                <w:sz w:val="20"/>
                <w:szCs w:val="20"/>
                <w:lang w:val="es-ES" w:eastAsia="es-MX"/>
              </w:rPr>
              <w:t>1 (uno) empleado con perfil de COORDINADOR DE INCIDENTES</w:t>
            </w:r>
            <w:r w:rsidRPr="009A0D62">
              <w:rPr>
                <w:rFonts w:ascii="Noto Sans" w:hAnsi="Noto Sans" w:cs="Noto Sans"/>
                <w:sz w:val="20"/>
                <w:szCs w:val="20"/>
                <w:lang w:val="es-ES" w:eastAsia="es-MX"/>
              </w:rPr>
              <w:t xml:space="preserve"> con 1 (uno) año de experiencia como Coordinador de Incidentes de Servicios de Centros de Datos o en la realización de trabajos iguales o similares a los que son materia de la presente </w:t>
            </w:r>
            <w:r w:rsidR="00FD10AB" w:rsidRPr="009A0D62">
              <w:rPr>
                <w:rFonts w:ascii="Noto Sans" w:hAnsi="Noto Sans" w:cs="Noto Sans"/>
                <w:sz w:val="20"/>
                <w:szCs w:val="20"/>
                <w:lang w:val="es-ES" w:eastAsia="es-MX"/>
              </w:rPr>
              <w:t>Anexo Técnico</w:t>
            </w:r>
            <w:r w:rsidRPr="009A0D62">
              <w:rPr>
                <w:rFonts w:ascii="Noto Sans" w:hAnsi="Noto Sans" w:cs="Noto Sans"/>
                <w:sz w:val="20"/>
                <w:szCs w:val="20"/>
                <w:lang w:val="es-ES" w:eastAsia="es-MX"/>
              </w:rPr>
              <w:t>.</w:t>
            </w:r>
          </w:p>
          <w:p w14:paraId="2DE2F17A" w14:textId="77777777" w:rsidR="003D3A7F" w:rsidRPr="009A0D62" w:rsidRDefault="003D3A7F" w:rsidP="00214DF5">
            <w:pPr>
              <w:jc w:val="both"/>
              <w:rPr>
                <w:rFonts w:ascii="Noto Sans" w:hAnsi="Noto Sans" w:cs="Noto Sans"/>
                <w:sz w:val="20"/>
                <w:szCs w:val="20"/>
                <w:lang w:eastAsia="es-MX"/>
              </w:rPr>
            </w:pPr>
          </w:p>
          <w:p w14:paraId="7656ACAF" w14:textId="6914BF80" w:rsidR="003D3A7F" w:rsidRPr="009A0D62" w:rsidRDefault="003D3A7F" w:rsidP="00214DF5">
            <w:pPr>
              <w:jc w:val="both"/>
              <w:rPr>
                <w:rFonts w:ascii="Noto Sans" w:hAnsi="Noto Sans" w:cs="Noto Sans"/>
                <w:sz w:val="20"/>
                <w:szCs w:val="20"/>
                <w:lang w:val="es-ES" w:eastAsia="es-MX"/>
              </w:rPr>
            </w:pPr>
            <w:r w:rsidRPr="009A0D62">
              <w:rPr>
                <w:rFonts w:ascii="Noto Sans" w:hAnsi="Noto Sans" w:cs="Noto Sans"/>
                <w:sz w:val="20"/>
                <w:szCs w:val="20"/>
                <w:lang w:val="es-ES" w:eastAsia="es-MX"/>
              </w:rPr>
              <w:t>El licitante acreditará la experiencia mediante la presentación de los siguientes documentos:</w:t>
            </w:r>
          </w:p>
          <w:p w14:paraId="762BADD5" w14:textId="77777777" w:rsidR="003D3A7F" w:rsidRPr="009A0D62" w:rsidRDefault="003D3A7F" w:rsidP="00214DF5">
            <w:pPr>
              <w:jc w:val="both"/>
              <w:rPr>
                <w:rFonts w:ascii="Noto Sans" w:hAnsi="Noto Sans" w:cs="Noto Sans"/>
                <w:sz w:val="20"/>
                <w:szCs w:val="20"/>
                <w:lang w:val="es-ES" w:eastAsia="es-MX"/>
              </w:rPr>
            </w:pPr>
          </w:p>
          <w:p w14:paraId="04B8B2C1" w14:textId="748D1598" w:rsidR="003D3A7F" w:rsidRPr="009A0D62" w:rsidRDefault="003D3A7F" w:rsidP="00214DF5">
            <w:pPr>
              <w:jc w:val="both"/>
              <w:rPr>
                <w:rFonts w:ascii="Noto Sans" w:hAnsi="Noto Sans" w:cs="Noto Sans"/>
                <w:sz w:val="20"/>
                <w:szCs w:val="20"/>
              </w:rPr>
            </w:pPr>
            <w:r w:rsidRPr="009A0D62">
              <w:rPr>
                <w:rFonts w:ascii="Noto Sans" w:hAnsi="Noto Sans" w:cs="Noto Sans"/>
                <w:b/>
                <w:bCs/>
                <w:sz w:val="20"/>
                <w:szCs w:val="20"/>
              </w:rPr>
              <w:t xml:space="preserve">Curriculum Vitae: </w:t>
            </w:r>
            <w:r w:rsidRPr="009A0D62">
              <w:rPr>
                <w:rFonts w:ascii="Noto Sans" w:hAnsi="Noto Sans" w:cs="Noto Sans"/>
                <w:sz w:val="20"/>
                <w:szCs w:val="20"/>
              </w:rPr>
              <w:t xml:space="preserve">actualizado y firmado por la persona propuesta y por el representante legal </w:t>
            </w:r>
            <w:r w:rsidR="00767A39" w:rsidRPr="009A0D62">
              <w:rPr>
                <w:rFonts w:ascii="Noto Sans" w:hAnsi="Noto Sans" w:cs="Noto Sans"/>
                <w:sz w:val="20"/>
                <w:szCs w:val="20"/>
              </w:rPr>
              <w:t>del</w:t>
            </w:r>
            <w:r w:rsidRPr="009A0D62">
              <w:rPr>
                <w:rFonts w:ascii="Noto Sans" w:hAnsi="Noto Sans" w:cs="Noto Sans"/>
                <w:sz w:val="20"/>
                <w:szCs w:val="20"/>
              </w:rPr>
              <w:t xml:space="preserve"> Licitante, el cual debe contener al menos la siguiente información:</w:t>
            </w:r>
          </w:p>
          <w:p w14:paraId="3CAE38A8" w14:textId="77777777" w:rsidR="003D3A7F" w:rsidRPr="009A0D62" w:rsidRDefault="003D3A7F" w:rsidP="00214DF5">
            <w:pPr>
              <w:jc w:val="both"/>
              <w:rPr>
                <w:rFonts w:ascii="Noto Sans" w:hAnsi="Noto Sans" w:cs="Noto Sans"/>
                <w:b/>
                <w:bCs/>
                <w:sz w:val="20"/>
                <w:szCs w:val="20"/>
              </w:rPr>
            </w:pPr>
          </w:p>
          <w:p w14:paraId="02C054C2" w14:textId="77777777" w:rsidR="003D3A7F" w:rsidRPr="009A0D62" w:rsidRDefault="003D3A7F" w:rsidP="00214DF5">
            <w:pPr>
              <w:pStyle w:val="Prrafodelista"/>
              <w:numPr>
                <w:ilvl w:val="0"/>
                <w:numId w:val="59"/>
              </w:numPr>
              <w:jc w:val="both"/>
              <w:rPr>
                <w:rFonts w:ascii="Noto Sans" w:hAnsi="Noto Sans" w:cs="Noto Sans"/>
                <w:sz w:val="20"/>
                <w:szCs w:val="20"/>
              </w:rPr>
            </w:pPr>
            <w:r w:rsidRPr="009A0D62">
              <w:rPr>
                <w:rFonts w:ascii="Noto Sans" w:hAnsi="Noto Sans" w:cs="Noto Sans"/>
                <w:sz w:val="20"/>
                <w:szCs w:val="20"/>
              </w:rPr>
              <w:t xml:space="preserve">Nombre; </w:t>
            </w:r>
          </w:p>
          <w:p w14:paraId="27805425" w14:textId="77777777" w:rsidR="003D3A7F" w:rsidRPr="009A0D62" w:rsidRDefault="003D3A7F" w:rsidP="00214DF5">
            <w:pPr>
              <w:pStyle w:val="Prrafodelista"/>
              <w:numPr>
                <w:ilvl w:val="0"/>
                <w:numId w:val="59"/>
              </w:numPr>
              <w:jc w:val="both"/>
              <w:rPr>
                <w:rFonts w:ascii="Noto Sans" w:hAnsi="Noto Sans" w:cs="Noto Sans"/>
                <w:sz w:val="20"/>
                <w:szCs w:val="20"/>
              </w:rPr>
            </w:pPr>
            <w:r w:rsidRPr="009A0D62">
              <w:rPr>
                <w:rFonts w:ascii="Noto Sans" w:hAnsi="Noto Sans" w:cs="Noto Sans"/>
                <w:sz w:val="20"/>
                <w:szCs w:val="20"/>
              </w:rPr>
              <w:t xml:space="preserve">Domicilio; </w:t>
            </w:r>
          </w:p>
          <w:p w14:paraId="0128D5BB" w14:textId="77777777" w:rsidR="003D3A7F" w:rsidRPr="009A0D62" w:rsidRDefault="003D3A7F" w:rsidP="00214DF5">
            <w:pPr>
              <w:pStyle w:val="Prrafodelista"/>
              <w:numPr>
                <w:ilvl w:val="0"/>
                <w:numId w:val="59"/>
              </w:numPr>
              <w:jc w:val="both"/>
              <w:rPr>
                <w:rFonts w:ascii="Noto Sans" w:hAnsi="Noto Sans" w:cs="Noto Sans"/>
                <w:sz w:val="20"/>
                <w:szCs w:val="20"/>
              </w:rPr>
            </w:pPr>
            <w:r w:rsidRPr="009A0D62">
              <w:rPr>
                <w:rFonts w:ascii="Noto Sans" w:hAnsi="Noto Sans" w:cs="Noto Sans"/>
                <w:sz w:val="20"/>
                <w:szCs w:val="20"/>
              </w:rPr>
              <w:t>Número de teléfono (fijo o celular);</w:t>
            </w:r>
          </w:p>
          <w:p w14:paraId="169C1997" w14:textId="77777777" w:rsidR="003D3A7F" w:rsidRPr="009A0D62" w:rsidRDefault="003D3A7F" w:rsidP="00214DF5">
            <w:pPr>
              <w:pStyle w:val="Prrafodelista"/>
              <w:numPr>
                <w:ilvl w:val="0"/>
                <w:numId w:val="59"/>
              </w:numPr>
              <w:jc w:val="both"/>
              <w:rPr>
                <w:rFonts w:ascii="Noto Sans" w:hAnsi="Noto Sans" w:cs="Noto Sans"/>
                <w:sz w:val="20"/>
                <w:szCs w:val="20"/>
              </w:rPr>
            </w:pPr>
            <w:r w:rsidRPr="009A0D62">
              <w:rPr>
                <w:rFonts w:ascii="Noto Sans" w:hAnsi="Noto Sans" w:cs="Noto Sans"/>
                <w:sz w:val="20"/>
                <w:szCs w:val="20"/>
              </w:rPr>
              <w:t xml:space="preserve">Correo electrónico; </w:t>
            </w:r>
          </w:p>
          <w:p w14:paraId="7D8E613D" w14:textId="77777777" w:rsidR="003D3A7F" w:rsidRPr="009A0D62" w:rsidRDefault="003D3A7F" w:rsidP="00214DF5">
            <w:pPr>
              <w:pStyle w:val="Prrafodelista"/>
              <w:numPr>
                <w:ilvl w:val="0"/>
                <w:numId w:val="59"/>
              </w:numPr>
              <w:jc w:val="both"/>
              <w:rPr>
                <w:rFonts w:ascii="Noto Sans" w:hAnsi="Noto Sans" w:cs="Noto Sans"/>
                <w:sz w:val="20"/>
                <w:szCs w:val="20"/>
              </w:rPr>
            </w:pPr>
            <w:r w:rsidRPr="009A0D62">
              <w:rPr>
                <w:rFonts w:ascii="Noto Sans" w:hAnsi="Noto Sans" w:cs="Noto Sans"/>
                <w:sz w:val="20"/>
                <w:szCs w:val="20"/>
              </w:rPr>
              <w:t>Nivel de Estudios: Cédula Profesional y/o título profesional.</w:t>
            </w:r>
          </w:p>
          <w:p w14:paraId="5A354D05" w14:textId="77777777" w:rsidR="003D3A7F" w:rsidRPr="009A0D62" w:rsidRDefault="003D3A7F" w:rsidP="00214DF5">
            <w:pPr>
              <w:pStyle w:val="Prrafodelista"/>
              <w:numPr>
                <w:ilvl w:val="0"/>
                <w:numId w:val="59"/>
              </w:numPr>
              <w:jc w:val="both"/>
              <w:rPr>
                <w:rFonts w:ascii="Noto Sans" w:hAnsi="Noto Sans" w:cs="Noto Sans"/>
                <w:sz w:val="20"/>
                <w:szCs w:val="20"/>
              </w:rPr>
            </w:pPr>
            <w:r w:rsidRPr="009A0D62">
              <w:rPr>
                <w:rFonts w:ascii="Noto Sans" w:hAnsi="Noto Sans" w:cs="Noto Sans"/>
                <w:sz w:val="20"/>
                <w:szCs w:val="20"/>
              </w:rPr>
              <w:t>Experiencia laboral: Señalando los proyectos en los que participó con el perfil requerido.</w:t>
            </w:r>
          </w:p>
          <w:p w14:paraId="49D8919B" w14:textId="77777777" w:rsidR="003D3A7F" w:rsidRPr="009A0D62" w:rsidRDefault="003D3A7F" w:rsidP="00214DF5">
            <w:pPr>
              <w:pStyle w:val="Prrafodelista"/>
              <w:numPr>
                <w:ilvl w:val="0"/>
                <w:numId w:val="59"/>
              </w:numPr>
              <w:jc w:val="both"/>
              <w:rPr>
                <w:rFonts w:ascii="Noto Sans" w:hAnsi="Noto Sans" w:cs="Noto Sans"/>
                <w:sz w:val="20"/>
                <w:szCs w:val="20"/>
              </w:rPr>
            </w:pPr>
            <w:r w:rsidRPr="009A0D62">
              <w:rPr>
                <w:rFonts w:ascii="Noto Sans" w:hAnsi="Noto Sans" w:cs="Noto Sans"/>
                <w:sz w:val="20"/>
                <w:szCs w:val="20"/>
              </w:rPr>
              <w:t>Fecha y firma</w:t>
            </w:r>
          </w:p>
          <w:p w14:paraId="1456CA84" w14:textId="77777777" w:rsidR="003D3A7F" w:rsidRPr="009A0D62" w:rsidRDefault="003D3A7F" w:rsidP="00214DF5">
            <w:pPr>
              <w:jc w:val="both"/>
              <w:rPr>
                <w:rFonts w:ascii="Noto Sans" w:hAnsi="Noto Sans" w:cs="Noto Sans"/>
                <w:sz w:val="20"/>
                <w:szCs w:val="20"/>
                <w:lang w:val="es-ES" w:eastAsia="es-MX"/>
              </w:rPr>
            </w:pPr>
          </w:p>
          <w:p w14:paraId="60A3F04F" w14:textId="49352509" w:rsidR="003D3A7F" w:rsidRPr="009A0D62" w:rsidRDefault="003D3A7F" w:rsidP="00214DF5">
            <w:pPr>
              <w:jc w:val="both"/>
              <w:rPr>
                <w:rFonts w:ascii="Noto Sans" w:hAnsi="Noto Sans" w:cs="Noto Sans"/>
                <w:sz w:val="20"/>
                <w:szCs w:val="20"/>
              </w:rPr>
            </w:pPr>
            <w:r w:rsidRPr="009A0D62">
              <w:rPr>
                <w:rFonts w:ascii="Noto Sans" w:hAnsi="Noto Sans" w:cs="Noto Sans"/>
                <w:b/>
                <w:bCs/>
                <w:sz w:val="20"/>
                <w:szCs w:val="20"/>
                <w:lang w:val="es-ES" w:eastAsia="es-MX"/>
              </w:rPr>
              <w:t>1 (uno) Carta de constancia</w:t>
            </w:r>
            <w:r w:rsidRPr="009A0D62">
              <w:rPr>
                <w:rFonts w:ascii="Noto Sans" w:hAnsi="Noto Sans" w:cs="Noto Sans"/>
                <w:sz w:val="20"/>
                <w:szCs w:val="20"/>
                <w:lang w:val="es-ES" w:eastAsia="es-MX"/>
              </w:rPr>
              <w:t xml:space="preserve"> </w:t>
            </w:r>
            <w:r w:rsidRPr="009A0D62">
              <w:rPr>
                <w:rFonts w:ascii="Noto Sans" w:hAnsi="Noto Sans" w:cs="Noto Sans"/>
                <w:b/>
                <w:bCs/>
                <w:sz w:val="20"/>
                <w:szCs w:val="20"/>
                <w:lang w:val="es-ES" w:eastAsia="es-MX"/>
              </w:rPr>
              <w:t>laboral:</w:t>
            </w:r>
            <w:r w:rsidRPr="009A0D62">
              <w:rPr>
                <w:rFonts w:ascii="Noto Sans" w:hAnsi="Noto Sans" w:cs="Noto Sans"/>
                <w:sz w:val="20"/>
                <w:szCs w:val="20"/>
                <w:lang w:val="es-ES" w:eastAsia="es-MX"/>
              </w:rPr>
              <w:t xml:space="preserve"> </w:t>
            </w:r>
            <w:r w:rsidRPr="009A0D62">
              <w:rPr>
                <w:rFonts w:ascii="Noto Sans" w:hAnsi="Noto Sans" w:cs="Noto Sans"/>
                <w:sz w:val="20"/>
                <w:szCs w:val="20"/>
              </w:rPr>
              <w:t>en la que se indique puesto y fecha a partir de la cual se ha desempeñado en el puesto, esta carta deberá contener datos de contacto y firmadas por el representante legal de EL LICITANTE.</w:t>
            </w:r>
          </w:p>
          <w:p w14:paraId="0C46F60C" w14:textId="77777777" w:rsidR="003D3A7F" w:rsidRPr="009A0D62" w:rsidRDefault="003D3A7F" w:rsidP="00214DF5">
            <w:pPr>
              <w:jc w:val="both"/>
              <w:rPr>
                <w:rFonts w:ascii="Noto Sans" w:hAnsi="Noto Sans" w:cs="Noto Sans"/>
                <w:sz w:val="20"/>
                <w:szCs w:val="20"/>
              </w:rPr>
            </w:pPr>
          </w:p>
          <w:p w14:paraId="1959DAB1" w14:textId="77777777" w:rsidR="003D3A7F" w:rsidRPr="009A0D62" w:rsidRDefault="003D3A7F" w:rsidP="00214DF5">
            <w:pPr>
              <w:jc w:val="both"/>
              <w:rPr>
                <w:rFonts w:ascii="Noto Sans" w:hAnsi="Noto Sans" w:cs="Noto Sans"/>
                <w:sz w:val="20"/>
                <w:szCs w:val="20"/>
              </w:rPr>
            </w:pPr>
            <w:r w:rsidRPr="009A0D62">
              <w:rPr>
                <w:rFonts w:ascii="Noto Sans" w:hAnsi="Noto Sans" w:cs="Noto Sans"/>
                <w:b/>
                <w:bCs/>
                <w:sz w:val="20"/>
                <w:szCs w:val="20"/>
              </w:rPr>
              <w:t>Identificación oficial vigente</w:t>
            </w:r>
            <w:r w:rsidRPr="009A0D62">
              <w:rPr>
                <w:rFonts w:ascii="Noto Sans" w:hAnsi="Noto Sans" w:cs="Noto Sans"/>
                <w:sz w:val="20"/>
                <w:szCs w:val="20"/>
              </w:rPr>
              <w:t xml:space="preserve"> del personal propuesto.</w:t>
            </w:r>
          </w:p>
          <w:p w14:paraId="272771D9" w14:textId="77777777" w:rsidR="003D3A7F" w:rsidRPr="009A0D62" w:rsidRDefault="003D3A7F" w:rsidP="00214DF5">
            <w:pPr>
              <w:jc w:val="both"/>
              <w:rPr>
                <w:rFonts w:ascii="Noto Sans" w:hAnsi="Noto Sans" w:cs="Noto Sans"/>
                <w:sz w:val="20"/>
                <w:szCs w:val="20"/>
                <w:lang w:val="es-ES" w:eastAsia="es-MX"/>
              </w:rPr>
            </w:pPr>
          </w:p>
          <w:p w14:paraId="2F47587E" w14:textId="0D00516F" w:rsidR="003D3A7F" w:rsidRPr="009A0D62" w:rsidRDefault="003D3A7F" w:rsidP="00214DF5">
            <w:pPr>
              <w:jc w:val="both"/>
              <w:rPr>
                <w:rFonts w:ascii="Noto Sans" w:hAnsi="Noto Sans" w:cs="Noto Sans"/>
                <w:sz w:val="20"/>
                <w:szCs w:val="20"/>
                <w:lang w:val="es-ES" w:eastAsia="es-MX"/>
              </w:rPr>
            </w:pPr>
            <w:r w:rsidRPr="009A0D62">
              <w:rPr>
                <w:rFonts w:ascii="Noto Sans" w:hAnsi="Noto Sans" w:cs="Noto Sans"/>
                <w:sz w:val="20"/>
                <w:szCs w:val="20"/>
                <w:lang w:val="es-ES" w:eastAsia="es-MX"/>
              </w:rPr>
              <w:t>La constancia laboral y curriculum vitae que no contengan todos y cada uno de los datos requeridos en el presente rubro no serán tomadas en cuenta, es decir, no serán sujetos de evaluación.</w:t>
            </w:r>
          </w:p>
          <w:p w14:paraId="6040D887" w14:textId="77777777" w:rsidR="00FD10AB" w:rsidRPr="009A0D62" w:rsidRDefault="00FD10AB" w:rsidP="00214DF5">
            <w:pPr>
              <w:jc w:val="both"/>
              <w:rPr>
                <w:rFonts w:ascii="Noto Sans" w:hAnsi="Noto Sans" w:cs="Noto Sans"/>
                <w:sz w:val="20"/>
                <w:szCs w:val="20"/>
                <w:lang w:val="es-ES" w:eastAsia="es-MX"/>
              </w:rPr>
            </w:pPr>
          </w:p>
          <w:p w14:paraId="5F1A9843" w14:textId="77777777" w:rsidR="003D3A7F" w:rsidRPr="009A0D62" w:rsidRDefault="003D3A7F" w:rsidP="00214DF5">
            <w:pPr>
              <w:jc w:val="both"/>
              <w:rPr>
                <w:rFonts w:ascii="Noto Sans" w:hAnsi="Noto Sans" w:cs="Noto Sans"/>
                <w:sz w:val="20"/>
                <w:szCs w:val="20"/>
                <w:lang w:val="es-ES" w:eastAsia="es-MX"/>
              </w:rPr>
            </w:pPr>
            <w:r w:rsidRPr="009A0D62">
              <w:rPr>
                <w:rFonts w:ascii="Noto Sans" w:hAnsi="Noto Sans" w:cs="Noto Sans"/>
                <w:sz w:val="20"/>
                <w:szCs w:val="20"/>
                <w:lang w:val="es-ES" w:eastAsia="es-MX"/>
              </w:rPr>
              <w:t>Además, no se tomarán en cuenta la carta constancia o curriculum vitae que no describa la experiencia conforme lo solicitado.</w:t>
            </w:r>
          </w:p>
          <w:p w14:paraId="1A502EEA" w14:textId="77777777" w:rsidR="003D3A7F" w:rsidRPr="009A0D62" w:rsidRDefault="003D3A7F" w:rsidP="00214DF5">
            <w:pPr>
              <w:jc w:val="both"/>
              <w:rPr>
                <w:rFonts w:ascii="Noto Sans" w:hAnsi="Noto Sans" w:cs="Noto Sans"/>
                <w:sz w:val="20"/>
                <w:szCs w:val="20"/>
                <w:lang w:val="es-ES" w:eastAsia="es-MX"/>
              </w:rPr>
            </w:pPr>
          </w:p>
          <w:p w14:paraId="1124820E" w14:textId="1AFB96A1" w:rsidR="003D3A7F" w:rsidRPr="009A0D62" w:rsidRDefault="003D3A7F" w:rsidP="00214DF5">
            <w:pPr>
              <w:jc w:val="both"/>
              <w:rPr>
                <w:rFonts w:ascii="Noto Sans" w:hAnsi="Noto Sans" w:cs="Noto Sans"/>
                <w:sz w:val="20"/>
                <w:szCs w:val="20"/>
                <w:lang w:val="es-ES" w:eastAsia="es-MX"/>
              </w:rPr>
            </w:pPr>
            <w:r w:rsidRPr="009A0D62">
              <w:rPr>
                <w:rFonts w:ascii="Noto Sans" w:hAnsi="Noto Sans" w:cs="Noto Sans"/>
                <w:sz w:val="20"/>
                <w:szCs w:val="20"/>
                <w:lang w:val="es-ES" w:eastAsia="es-MX"/>
              </w:rPr>
              <w:t>El licitante deberá considerar en su proposición 1 (uno) empleado que cubra la experiencia solicitada en los conceptos señalados anteriormente.</w:t>
            </w:r>
          </w:p>
          <w:p w14:paraId="409E0BA8" w14:textId="77777777" w:rsidR="003D3A7F" w:rsidRPr="009A0D62" w:rsidRDefault="003D3A7F" w:rsidP="00214DF5">
            <w:pPr>
              <w:jc w:val="both"/>
              <w:rPr>
                <w:rFonts w:ascii="Noto Sans" w:hAnsi="Noto Sans" w:cs="Noto Sans"/>
                <w:sz w:val="20"/>
                <w:szCs w:val="20"/>
                <w:lang w:val="es-ES" w:eastAsia="es-MX"/>
              </w:rPr>
            </w:pPr>
          </w:p>
          <w:p w14:paraId="0A320B32" w14:textId="00550642" w:rsidR="003D3A7F" w:rsidRPr="009A0D62" w:rsidRDefault="003D3A7F" w:rsidP="00214DF5">
            <w:pPr>
              <w:jc w:val="both"/>
              <w:rPr>
                <w:rFonts w:ascii="Noto Sans" w:hAnsi="Noto Sans" w:cs="Noto Sans"/>
                <w:sz w:val="20"/>
                <w:szCs w:val="20"/>
                <w:lang w:val="es-ES" w:eastAsia="es-MX"/>
              </w:rPr>
            </w:pPr>
            <w:r w:rsidRPr="009A0D62">
              <w:rPr>
                <w:rFonts w:ascii="Noto Sans" w:hAnsi="Noto Sans" w:cs="Noto Sans"/>
                <w:sz w:val="20"/>
                <w:szCs w:val="20"/>
                <w:lang w:val="es-ES" w:eastAsia="es-MX"/>
              </w:rPr>
              <w:lastRenderedPageBreak/>
              <w:t>El licitante deberá cumplir con cada uno de los requisitos que se solicitan para acreditar la experiencia de este perfil.</w:t>
            </w:r>
          </w:p>
          <w:p w14:paraId="3CE42480" w14:textId="77777777" w:rsidR="003D3A7F" w:rsidRPr="009A0D62" w:rsidRDefault="003D3A7F" w:rsidP="00214DF5">
            <w:pPr>
              <w:jc w:val="both"/>
              <w:rPr>
                <w:rFonts w:ascii="Noto Sans" w:hAnsi="Noto Sans" w:cs="Noto Sans"/>
                <w:sz w:val="20"/>
                <w:szCs w:val="20"/>
                <w:lang w:val="es-ES" w:eastAsia="es-MX"/>
              </w:rPr>
            </w:pPr>
          </w:p>
          <w:p w14:paraId="17592A34" w14:textId="77777777" w:rsidR="003D3A7F" w:rsidRPr="009A0D62" w:rsidRDefault="003D3A7F" w:rsidP="00214DF5">
            <w:pPr>
              <w:jc w:val="both"/>
              <w:rPr>
                <w:rFonts w:ascii="Noto Sans" w:hAnsi="Noto Sans" w:cs="Noto Sans"/>
                <w:sz w:val="20"/>
                <w:szCs w:val="20"/>
                <w:lang w:val="es-ES" w:eastAsia="es-MX"/>
              </w:rPr>
            </w:pPr>
            <w:r w:rsidRPr="009A0D62">
              <w:rPr>
                <w:rFonts w:ascii="Noto Sans" w:hAnsi="Noto Sans" w:cs="Noto Sans"/>
                <w:sz w:val="20"/>
                <w:szCs w:val="20"/>
                <w:lang w:val="es-ES" w:eastAsia="es-MX"/>
              </w:rPr>
              <w:t>Como máximo se otorgará ____ puntos por este subrubro.</w:t>
            </w:r>
          </w:p>
          <w:p w14:paraId="3AE9B6D0" w14:textId="77777777" w:rsidR="003D3A7F" w:rsidRPr="009A0D62" w:rsidRDefault="003D3A7F" w:rsidP="00214DF5">
            <w:pPr>
              <w:jc w:val="both"/>
              <w:rPr>
                <w:rFonts w:ascii="Noto Sans" w:hAnsi="Noto Sans" w:cs="Noto Sans"/>
                <w:sz w:val="20"/>
                <w:szCs w:val="20"/>
                <w:lang w:val="es-ES" w:eastAsia="es-MX"/>
              </w:rPr>
            </w:pPr>
          </w:p>
          <w:p w14:paraId="33171611" w14:textId="240CDC13" w:rsidR="003D3A7F" w:rsidRPr="009A0D62" w:rsidRDefault="003D3A7F" w:rsidP="00214DF5">
            <w:pPr>
              <w:jc w:val="both"/>
              <w:rPr>
                <w:rFonts w:ascii="Noto Sans" w:hAnsi="Noto Sans" w:cs="Noto Sans"/>
                <w:sz w:val="20"/>
                <w:szCs w:val="20"/>
                <w:lang w:val="es-ES" w:eastAsia="es-MX"/>
              </w:rPr>
            </w:pPr>
            <w:r w:rsidRPr="009A0D62">
              <w:rPr>
                <w:rFonts w:ascii="Noto Sans" w:hAnsi="Noto Sans" w:cs="Noto Sans"/>
                <w:sz w:val="20"/>
                <w:szCs w:val="20"/>
                <w:lang w:val="es-ES" w:eastAsia="es-MX"/>
              </w:rPr>
              <w:t xml:space="preserve">Se otorgarán __ puntos a licitante que acredite que cuenta con </w:t>
            </w:r>
            <w:r w:rsidRPr="009A0D62">
              <w:rPr>
                <w:rFonts w:ascii="Noto Sans" w:hAnsi="Noto Sans" w:cs="Noto Sans"/>
                <w:b/>
                <w:bCs/>
                <w:sz w:val="20"/>
                <w:szCs w:val="20"/>
                <w:lang w:val="es-ES" w:eastAsia="es-MX"/>
              </w:rPr>
              <w:t>1 (uno) empleado con perfil de COORDINADOR DE INCIDENTES</w:t>
            </w:r>
            <w:r w:rsidRPr="009A0D62">
              <w:rPr>
                <w:rFonts w:ascii="Noto Sans" w:hAnsi="Noto Sans" w:cs="Noto Sans"/>
                <w:sz w:val="20"/>
                <w:szCs w:val="20"/>
                <w:lang w:val="es-ES" w:eastAsia="es-MX"/>
              </w:rPr>
              <w:t xml:space="preserve"> que cuenta con 1</w:t>
            </w:r>
            <w:r w:rsidR="00FD10AB" w:rsidRPr="009A0D62">
              <w:rPr>
                <w:rFonts w:ascii="Noto Sans" w:hAnsi="Noto Sans" w:cs="Noto Sans"/>
                <w:sz w:val="20"/>
                <w:szCs w:val="20"/>
                <w:lang w:val="es-ES" w:eastAsia="es-MX"/>
              </w:rPr>
              <w:t xml:space="preserve"> (uno)</w:t>
            </w:r>
            <w:r w:rsidRPr="009A0D62">
              <w:rPr>
                <w:rFonts w:ascii="Noto Sans" w:hAnsi="Noto Sans" w:cs="Noto Sans"/>
                <w:sz w:val="20"/>
                <w:szCs w:val="20"/>
                <w:lang w:val="es-ES" w:eastAsia="es-MX"/>
              </w:rPr>
              <w:t xml:space="preserve"> año de experiencia</w:t>
            </w:r>
            <w:r w:rsidR="00FD10AB" w:rsidRPr="009A0D62">
              <w:rPr>
                <w:rFonts w:ascii="Noto Sans" w:hAnsi="Noto Sans" w:cs="Noto Sans"/>
                <w:sz w:val="20"/>
                <w:szCs w:val="20"/>
                <w:lang w:val="es-ES" w:eastAsia="es-MX"/>
              </w:rPr>
              <w:t xml:space="preserve"> o más</w:t>
            </w:r>
            <w:r w:rsidRPr="009A0D62">
              <w:rPr>
                <w:rFonts w:ascii="Noto Sans" w:hAnsi="Noto Sans" w:cs="Noto Sans"/>
                <w:sz w:val="20"/>
                <w:szCs w:val="20"/>
                <w:lang w:val="es-ES" w:eastAsia="es-MX"/>
              </w:rPr>
              <w:t>.</w:t>
            </w:r>
          </w:p>
          <w:p w14:paraId="17B64F1D" w14:textId="77777777" w:rsidR="003D3A7F" w:rsidRPr="009A0D62" w:rsidRDefault="003D3A7F" w:rsidP="00214DF5">
            <w:pPr>
              <w:jc w:val="both"/>
              <w:rPr>
                <w:rFonts w:ascii="Noto Sans" w:hAnsi="Noto Sans" w:cs="Noto Sans"/>
                <w:sz w:val="20"/>
                <w:szCs w:val="20"/>
                <w:lang w:val="es-ES" w:eastAsia="es-MX"/>
              </w:rPr>
            </w:pPr>
          </w:p>
          <w:p w14:paraId="4805C335" w14:textId="77777777" w:rsidR="003D3A7F" w:rsidRPr="009A0D62" w:rsidRDefault="003D3A7F" w:rsidP="00214DF5">
            <w:pPr>
              <w:jc w:val="both"/>
              <w:rPr>
                <w:rFonts w:ascii="Noto Sans" w:hAnsi="Noto Sans" w:cs="Noto Sans"/>
                <w:sz w:val="20"/>
                <w:szCs w:val="20"/>
                <w:lang w:val="es-ES" w:eastAsia="es-MX"/>
              </w:rPr>
            </w:pPr>
            <w:r w:rsidRPr="009A0D62">
              <w:rPr>
                <w:rFonts w:ascii="Noto Sans" w:hAnsi="Noto Sans" w:cs="Noto Sans"/>
                <w:sz w:val="20"/>
                <w:szCs w:val="20"/>
                <w:lang w:val="es-ES" w:eastAsia="es-MX"/>
              </w:rPr>
              <w:t>No se otorgarán puntos en este subrubro a quien acredite menos de 1 años de experiencia, quien omita presentar la documentación requerida o cuando la documentación presentada no cumpla con los requisitos solicitados o que sea ilegible.</w:t>
            </w:r>
          </w:p>
          <w:p w14:paraId="201EA086" w14:textId="77777777" w:rsidR="003D3A7F" w:rsidRPr="009A0D62" w:rsidRDefault="003D3A7F" w:rsidP="00214DF5">
            <w:pPr>
              <w:jc w:val="both"/>
              <w:rPr>
                <w:rFonts w:ascii="Noto Sans" w:hAnsi="Noto Sans" w:cs="Noto Sans"/>
                <w:sz w:val="20"/>
                <w:szCs w:val="20"/>
                <w:lang w:val="es-ES" w:eastAsia="es-MX"/>
              </w:rPr>
            </w:pPr>
          </w:p>
          <w:p w14:paraId="5200E71B" w14:textId="77777777" w:rsidR="003D3A7F" w:rsidRPr="009A0D62" w:rsidRDefault="003D3A7F" w:rsidP="00214DF5">
            <w:pPr>
              <w:rPr>
                <w:rFonts w:ascii="Noto Sans" w:hAnsi="Noto Sans" w:cs="Noto Sans"/>
                <w:b/>
                <w:sz w:val="20"/>
                <w:szCs w:val="20"/>
                <w:lang w:eastAsia="es-MX"/>
              </w:rPr>
            </w:pPr>
            <w:r w:rsidRPr="009A0D62">
              <w:rPr>
                <w:rFonts w:ascii="Noto Sans" w:hAnsi="Noto Sans" w:cs="Noto Sans"/>
                <w:sz w:val="20"/>
                <w:szCs w:val="20"/>
                <w:lang w:val="es-ES" w:eastAsia="es-MX"/>
              </w:rPr>
              <w:t>No se otorgará puntaje a las cartas o curriculum vitae ilegibles.</w:t>
            </w:r>
          </w:p>
        </w:tc>
        <w:tc>
          <w:tcPr>
            <w:tcW w:w="606" w:type="pct"/>
            <w:tcBorders>
              <w:left w:val="single" w:sz="4" w:space="0" w:color="auto"/>
              <w:right w:val="single" w:sz="4" w:space="0" w:color="auto"/>
            </w:tcBorders>
            <w:vAlign w:val="center"/>
          </w:tcPr>
          <w:p w14:paraId="07AEDA04" w14:textId="77777777" w:rsidR="003D3A7F" w:rsidRPr="009A0D62" w:rsidRDefault="003D3A7F" w:rsidP="00214DF5">
            <w:pPr>
              <w:jc w:val="center"/>
              <w:rPr>
                <w:rFonts w:ascii="Noto Sans" w:hAnsi="Noto Sans" w:cs="Noto Sans"/>
                <w:b/>
                <w:sz w:val="20"/>
                <w:szCs w:val="20"/>
                <w:lang w:eastAsia="es-MX"/>
              </w:rPr>
            </w:pPr>
          </w:p>
        </w:tc>
      </w:tr>
      <w:tr w:rsidR="003D3A7F" w:rsidRPr="009A0D62" w14:paraId="0A324538" w14:textId="77777777" w:rsidTr="00616A7A">
        <w:trPr>
          <w:trHeight w:val="270"/>
          <w:jc w:val="center"/>
        </w:trPr>
        <w:tc>
          <w:tcPr>
            <w:tcW w:w="693" w:type="pct"/>
            <w:vMerge/>
            <w:tcBorders>
              <w:left w:val="single" w:sz="4" w:space="0" w:color="auto"/>
              <w:right w:val="single" w:sz="4" w:space="0" w:color="auto"/>
            </w:tcBorders>
            <w:vAlign w:val="center"/>
          </w:tcPr>
          <w:p w14:paraId="305CA18B" w14:textId="77777777" w:rsidR="003D3A7F" w:rsidRPr="009A0D62" w:rsidRDefault="003D3A7F" w:rsidP="00214DF5">
            <w:pPr>
              <w:jc w:val="center"/>
              <w:rPr>
                <w:rFonts w:ascii="Noto Sans" w:hAnsi="Noto Sans" w:cs="Noto Sans"/>
                <w:b/>
                <w:sz w:val="20"/>
                <w:szCs w:val="20"/>
                <w:lang w:val="es-ES" w:eastAsia="es-MX"/>
              </w:rPr>
            </w:pPr>
          </w:p>
        </w:tc>
        <w:tc>
          <w:tcPr>
            <w:tcW w:w="1004" w:type="pct"/>
            <w:vMerge/>
            <w:tcBorders>
              <w:left w:val="single" w:sz="4" w:space="0" w:color="auto"/>
              <w:right w:val="single" w:sz="4" w:space="0" w:color="auto"/>
            </w:tcBorders>
            <w:vAlign w:val="center"/>
          </w:tcPr>
          <w:p w14:paraId="6CAE2830" w14:textId="77777777" w:rsidR="003D3A7F" w:rsidRPr="009A0D62" w:rsidRDefault="003D3A7F" w:rsidP="00214DF5">
            <w:pPr>
              <w:jc w:val="center"/>
              <w:rPr>
                <w:rFonts w:ascii="Noto Sans" w:hAnsi="Noto Sans" w:cs="Noto Sans"/>
                <w:b/>
                <w:sz w:val="20"/>
                <w:szCs w:val="20"/>
                <w:lang w:val="es-ES" w:eastAsia="es-MX"/>
              </w:rPr>
            </w:pPr>
          </w:p>
        </w:tc>
        <w:tc>
          <w:tcPr>
            <w:tcW w:w="2698" w:type="pct"/>
            <w:tcBorders>
              <w:top w:val="single" w:sz="4" w:space="0" w:color="auto"/>
              <w:left w:val="single" w:sz="4" w:space="0" w:color="auto"/>
              <w:bottom w:val="single" w:sz="4" w:space="0" w:color="auto"/>
              <w:right w:val="single" w:sz="4" w:space="0" w:color="auto"/>
            </w:tcBorders>
            <w:vAlign w:val="center"/>
          </w:tcPr>
          <w:p w14:paraId="70489958" w14:textId="673E0F19" w:rsidR="003D3A7F" w:rsidRPr="009A0D62" w:rsidRDefault="003D3A7F" w:rsidP="00214DF5">
            <w:pPr>
              <w:jc w:val="both"/>
              <w:rPr>
                <w:rFonts w:ascii="Noto Sans" w:hAnsi="Noto Sans" w:cs="Noto Sans"/>
                <w:sz w:val="20"/>
                <w:szCs w:val="20"/>
                <w:lang w:val="es-ES" w:eastAsia="es-MX"/>
              </w:rPr>
            </w:pPr>
            <w:r w:rsidRPr="009A0D62">
              <w:rPr>
                <w:rFonts w:ascii="Noto Sans" w:hAnsi="Noto Sans" w:cs="Noto Sans"/>
                <w:sz w:val="20"/>
                <w:szCs w:val="20"/>
                <w:lang w:val="es-ES" w:eastAsia="es-MX"/>
              </w:rPr>
              <w:t xml:space="preserve">El licitante deberá demostrar que cuenta con </w:t>
            </w:r>
            <w:r w:rsidRPr="009A0D62">
              <w:rPr>
                <w:rFonts w:ascii="Noto Sans" w:hAnsi="Noto Sans" w:cs="Noto Sans"/>
                <w:b/>
                <w:bCs/>
                <w:sz w:val="20"/>
                <w:szCs w:val="20"/>
                <w:lang w:val="es-ES" w:eastAsia="es-MX"/>
              </w:rPr>
              <w:t>1 (uno) empleado con perfil de ESP</w:t>
            </w:r>
            <w:r w:rsidR="002505A2" w:rsidRPr="009A0D62">
              <w:rPr>
                <w:rFonts w:ascii="Noto Sans" w:hAnsi="Noto Sans" w:cs="Noto Sans"/>
                <w:b/>
                <w:bCs/>
                <w:sz w:val="20"/>
                <w:szCs w:val="20"/>
                <w:lang w:val="es-ES" w:eastAsia="es-MX"/>
              </w:rPr>
              <w:t>E</w:t>
            </w:r>
            <w:r w:rsidRPr="009A0D62">
              <w:rPr>
                <w:rFonts w:ascii="Noto Sans" w:hAnsi="Noto Sans" w:cs="Noto Sans"/>
                <w:b/>
                <w:bCs/>
                <w:sz w:val="20"/>
                <w:szCs w:val="20"/>
                <w:lang w:val="es-ES" w:eastAsia="es-MX"/>
              </w:rPr>
              <w:t xml:space="preserve">CIALISTA DE LA MESA DE SERVICIOS </w:t>
            </w:r>
            <w:r w:rsidRPr="009A0D62">
              <w:rPr>
                <w:rFonts w:ascii="Noto Sans" w:hAnsi="Noto Sans" w:cs="Noto Sans"/>
                <w:sz w:val="20"/>
                <w:szCs w:val="20"/>
                <w:lang w:val="es-ES" w:eastAsia="es-MX"/>
              </w:rPr>
              <w:t xml:space="preserve">con 1 (uno) año de experiencia como Especialista en Mesa de Servicio de Cetros de Datos o en la realización de trabajos iguales o similares a los que son materia de la presente </w:t>
            </w:r>
            <w:r w:rsidR="00FD10AB" w:rsidRPr="009A0D62">
              <w:rPr>
                <w:rFonts w:ascii="Noto Sans" w:hAnsi="Noto Sans" w:cs="Noto Sans"/>
                <w:sz w:val="20"/>
                <w:szCs w:val="20"/>
                <w:lang w:val="es-ES" w:eastAsia="es-MX"/>
              </w:rPr>
              <w:t>Anexo Técnico</w:t>
            </w:r>
            <w:r w:rsidRPr="009A0D62">
              <w:rPr>
                <w:rFonts w:ascii="Noto Sans" w:hAnsi="Noto Sans" w:cs="Noto Sans"/>
                <w:sz w:val="20"/>
                <w:szCs w:val="20"/>
                <w:lang w:val="es-ES" w:eastAsia="es-MX"/>
              </w:rPr>
              <w:t>.</w:t>
            </w:r>
          </w:p>
          <w:p w14:paraId="2C2FB1FE" w14:textId="77777777" w:rsidR="003D3A7F" w:rsidRPr="009A0D62" w:rsidRDefault="003D3A7F" w:rsidP="00214DF5">
            <w:pPr>
              <w:jc w:val="both"/>
              <w:rPr>
                <w:rFonts w:ascii="Noto Sans" w:hAnsi="Noto Sans" w:cs="Noto Sans"/>
                <w:sz w:val="20"/>
                <w:szCs w:val="20"/>
                <w:lang w:eastAsia="es-MX"/>
              </w:rPr>
            </w:pPr>
          </w:p>
          <w:p w14:paraId="3CCC1BD7" w14:textId="7DF7E509" w:rsidR="003D3A7F" w:rsidRPr="009A0D62" w:rsidRDefault="003D3A7F" w:rsidP="00214DF5">
            <w:pPr>
              <w:jc w:val="both"/>
              <w:rPr>
                <w:rFonts w:ascii="Noto Sans" w:hAnsi="Noto Sans" w:cs="Noto Sans"/>
                <w:sz w:val="20"/>
                <w:szCs w:val="20"/>
                <w:lang w:val="es-ES" w:eastAsia="es-MX"/>
              </w:rPr>
            </w:pPr>
            <w:r w:rsidRPr="009A0D62">
              <w:rPr>
                <w:rFonts w:ascii="Noto Sans" w:hAnsi="Noto Sans" w:cs="Noto Sans"/>
                <w:sz w:val="20"/>
                <w:szCs w:val="20"/>
                <w:lang w:val="es-ES" w:eastAsia="es-MX"/>
              </w:rPr>
              <w:t>El licitante acreditará la experiencia mediante la presentación de los siguientes documentos:</w:t>
            </w:r>
          </w:p>
          <w:p w14:paraId="7D54D447" w14:textId="77777777" w:rsidR="003D3A7F" w:rsidRPr="009A0D62" w:rsidRDefault="003D3A7F" w:rsidP="00214DF5">
            <w:pPr>
              <w:jc w:val="both"/>
              <w:rPr>
                <w:rFonts w:ascii="Noto Sans" w:hAnsi="Noto Sans" w:cs="Noto Sans"/>
                <w:sz w:val="20"/>
                <w:szCs w:val="20"/>
                <w:lang w:val="es-ES" w:eastAsia="es-MX"/>
              </w:rPr>
            </w:pPr>
          </w:p>
          <w:p w14:paraId="3A60AB71" w14:textId="5993B6ED" w:rsidR="003D3A7F" w:rsidRPr="009A0D62" w:rsidRDefault="003D3A7F" w:rsidP="00214DF5">
            <w:pPr>
              <w:jc w:val="both"/>
              <w:rPr>
                <w:rFonts w:ascii="Noto Sans" w:hAnsi="Noto Sans" w:cs="Noto Sans"/>
                <w:sz w:val="20"/>
                <w:szCs w:val="20"/>
              </w:rPr>
            </w:pPr>
            <w:r w:rsidRPr="009A0D62">
              <w:rPr>
                <w:rFonts w:ascii="Noto Sans" w:hAnsi="Noto Sans" w:cs="Noto Sans"/>
                <w:b/>
                <w:bCs/>
                <w:sz w:val="20"/>
                <w:szCs w:val="20"/>
              </w:rPr>
              <w:t xml:space="preserve">Curriculum Vitae: </w:t>
            </w:r>
            <w:r w:rsidRPr="009A0D62">
              <w:rPr>
                <w:rFonts w:ascii="Noto Sans" w:hAnsi="Noto Sans" w:cs="Noto Sans"/>
                <w:sz w:val="20"/>
                <w:szCs w:val="20"/>
              </w:rPr>
              <w:t xml:space="preserve">actualizado y firmado por la persona propuesta y por el representante legal </w:t>
            </w:r>
            <w:r w:rsidR="00767A39" w:rsidRPr="009A0D62">
              <w:rPr>
                <w:rFonts w:ascii="Noto Sans" w:hAnsi="Noto Sans" w:cs="Noto Sans"/>
                <w:sz w:val="20"/>
                <w:szCs w:val="20"/>
              </w:rPr>
              <w:t>del</w:t>
            </w:r>
            <w:r w:rsidRPr="009A0D62">
              <w:rPr>
                <w:rFonts w:ascii="Noto Sans" w:hAnsi="Noto Sans" w:cs="Noto Sans"/>
                <w:sz w:val="20"/>
                <w:szCs w:val="20"/>
              </w:rPr>
              <w:t xml:space="preserve"> Licitante, el cual debe contener al menos la siguiente información:</w:t>
            </w:r>
          </w:p>
          <w:p w14:paraId="299DED70" w14:textId="77777777" w:rsidR="003D3A7F" w:rsidRPr="009A0D62" w:rsidRDefault="003D3A7F" w:rsidP="00214DF5">
            <w:pPr>
              <w:jc w:val="both"/>
              <w:rPr>
                <w:rFonts w:ascii="Noto Sans" w:hAnsi="Noto Sans" w:cs="Noto Sans"/>
                <w:b/>
                <w:bCs/>
                <w:sz w:val="20"/>
                <w:szCs w:val="20"/>
              </w:rPr>
            </w:pPr>
          </w:p>
          <w:p w14:paraId="2AAA9DEE" w14:textId="77777777" w:rsidR="003D3A7F" w:rsidRPr="009A0D62" w:rsidRDefault="003D3A7F" w:rsidP="00214DF5">
            <w:pPr>
              <w:pStyle w:val="Prrafodelista"/>
              <w:numPr>
                <w:ilvl w:val="0"/>
                <w:numId w:val="59"/>
              </w:numPr>
              <w:jc w:val="both"/>
              <w:rPr>
                <w:rFonts w:ascii="Noto Sans" w:hAnsi="Noto Sans" w:cs="Noto Sans"/>
                <w:sz w:val="20"/>
                <w:szCs w:val="20"/>
              </w:rPr>
            </w:pPr>
            <w:r w:rsidRPr="009A0D62">
              <w:rPr>
                <w:rFonts w:ascii="Noto Sans" w:hAnsi="Noto Sans" w:cs="Noto Sans"/>
                <w:sz w:val="20"/>
                <w:szCs w:val="20"/>
              </w:rPr>
              <w:t xml:space="preserve">Nombre; </w:t>
            </w:r>
          </w:p>
          <w:p w14:paraId="6E798ECC" w14:textId="77777777" w:rsidR="003D3A7F" w:rsidRPr="009A0D62" w:rsidRDefault="003D3A7F" w:rsidP="00214DF5">
            <w:pPr>
              <w:pStyle w:val="Prrafodelista"/>
              <w:numPr>
                <w:ilvl w:val="0"/>
                <w:numId w:val="59"/>
              </w:numPr>
              <w:jc w:val="both"/>
              <w:rPr>
                <w:rFonts w:ascii="Noto Sans" w:hAnsi="Noto Sans" w:cs="Noto Sans"/>
                <w:sz w:val="20"/>
                <w:szCs w:val="20"/>
              </w:rPr>
            </w:pPr>
            <w:r w:rsidRPr="009A0D62">
              <w:rPr>
                <w:rFonts w:ascii="Noto Sans" w:hAnsi="Noto Sans" w:cs="Noto Sans"/>
                <w:sz w:val="20"/>
                <w:szCs w:val="20"/>
              </w:rPr>
              <w:t xml:space="preserve">Domicilio; </w:t>
            </w:r>
          </w:p>
          <w:p w14:paraId="4868120F" w14:textId="77777777" w:rsidR="003D3A7F" w:rsidRPr="009A0D62" w:rsidRDefault="003D3A7F" w:rsidP="00214DF5">
            <w:pPr>
              <w:pStyle w:val="Prrafodelista"/>
              <w:numPr>
                <w:ilvl w:val="0"/>
                <w:numId w:val="59"/>
              </w:numPr>
              <w:jc w:val="both"/>
              <w:rPr>
                <w:rFonts w:ascii="Noto Sans" w:hAnsi="Noto Sans" w:cs="Noto Sans"/>
                <w:sz w:val="20"/>
                <w:szCs w:val="20"/>
              </w:rPr>
            </w:pPr>
            <w:r w:rsidRPr="009A0D62">
              <w:rPr>
                <w:rFonts w:ascii="Noto Sans" w:hAnsi="Noto Sans" w:cs="Noto Sans"/>
                <w:sz w:val="20"/>
                <w:szCs w:val="20"/>
              </w:rPr>
              <w:t>Número de teléfono (fijo o celular);</w:t>
            </w:r>
          </w:p>
          <w:p w14:paraId="5B899D4B" w14:textId="77777777" w:rsidR="003D3A7F" w:rsidRPr="009A0D62" w:rsidRDefault="003D3A7F" w:rsidP="00214DF5">
            <w:pPr>
              <w:pStyle w:val="Prrafodelista"/>
              <w:numPr>
                <w:ilvl w:val="0"/>
                <w:numId w:val="59"/>
              </w:numPr>
              <w:jc w:val="both"/>
              <w:rPr>
                <w:rFonts w:ascii="Noto Sans" w:hAnsi="Noto Sans" w:cs="Noto Sans"/>
                <w:sz w:val="20"/>
                <w:szCs w:val="20"/>
              </w:rPr>
            </w:pPr>
            <w:r w:rsidRPr="009A0D62">
              <w:rPr>
                <w:rFonts w:ascii="Noto Sans" w:hAnsi="Noto Sans" w:cs="Noto Sans"/>
                <w:sz w:val="20"/>
                <w:szCs w:val="20"/>
              </w:rPr>
              <w:t xml:space="preserve">Correo electrónico; </w:t>
            </w:r>
          </w:p>
          <w:p w14:paraId="496429E7" w14:textId="77777777" w:rsidR="003D3A7F" w:rsidRPr="009A0D62" w:rsidRDefault="003D3A7F" w:rsidP="00214DF5">
            <w:pPr>
              <w:pStyle w:val="Prrafodelista"/>
              <w:numPr>
                <w:ilvl w:val="0"/>
                <w:numId w:val="59"/>
              </w:numPr>
              <w:jc w:val="both"/>
              <w:rPr>
                <w:rFonts w:ascii="Noto Sans" w:hAnsi="Noto Sans" w:cs="Noto Sans"/>
                <w:sz w:val="20"/>
                <w:szCs w:val="20"/>
              </w:rPr>
            </w:pPr>
            <w:r w:rsidRPr="009A0D62">
              <w:rPr>
                <w:rFonts w:ascii="Noto Sans" w:hAnsi="Noto Sans" w:cs="Noto Sans"/>
                <w:sz w:val="20"/>
                <w:szCs w:val="20"/>
              </w:rPr>
              <w:t>Nivel de Estudios: Cédula Profesional y/o título profesional.</w:t>
            </w:r>
          </w:p>
          <w:p w14:paraId="22A84CB9" w14:textId="77777777" w:rsidR="003D3A7F" w:rsidRPr="009A0D62" w:rsidRDefault="003D3A7F" w:rsidP="00214DF5">
            <w:pPr>
              <w:pStyle w:val="Prrafodelista"/>
              <w:numPr>
                <w:ilvl w:val="0"/>
                <w:numId w:val="59"/>
              </w:numPr>
              <w:jc w:val="both"/>
              <w:rPr>
                <w:rFonts w:ascii="Noto Sans" w:hAnsi="Noto Sans" w:cs="Noto Sans"/>
                <w:sz w:val="20"/>
                <w:szCs w:val="20"/>
              </w:rPr>
            </w:pPr>
            <w:r w:rsidRPr="009A0D62">
              <w:rPr>
                <w:rFonts w:ascii="Noto Sans" w:hAnsi="Noto Sans" w:cs="Noto Sans"/>
                <w:sz w:val="20"/>
                <w:szCs w:val="20"/>
              </w:rPr>
              <w:t>Experiencia laboral: Señalando los proyectos en los que participó con el perfil requerido.</w:t>
            </w:r>
          </w:p>
          <w:p w14:paraId="2D942BD3" w14:textId="77777777" w:rsidR="003D3A7F" w:rsidRPr="009A0D62" w:rsidRDefault="003D3A7F" w:rsidP="00214DF5">
            <w:pPr>
              <w:pStyle w:val="Prrafodelista"/>
              <w:numPr>
                <w:ilvl w:val="0"/>
                <w:numId w:val="59"/>
              </w:numPr>
              <w:jc w:val="both"/>
              <w:rPr>
                <w:rFonts w:ascii="Noto Sans" w:hAnsi="Noto Sans" w:cs="Noto Sans"/>
                <w:sz w:val="20"/>
                <w:szCs w:val="20"/>
              </w:rPr>
            </w:pPr>
            <w:r w:rsidRPr="009A0D62">
              <w:rPr>
                <w:rFonts w:ascii="Noto Sans" w:hAnsi="Noto Sans" w:cs="Noto Sans"/>
                <w:sz w:val="20"/>
                <w:szCs w:val="20"/>
              </w:rPr>
              <w:t>Fecha y firma</w:t>
            </w:r>
          </w:p>
          <w:p w14:paraId="28621698" w14:textId="77777777" w:rsidR="003D3A7F" w:rsidRPr="009A0D62" w:rsidRDefault="003D3A7F" w:rsidP="00214DF5">
            <w:pPr>
              <w:jc w:val="both"/>
              <w:rPr>
                <w:rFonts w:ascii="Noto Sans" w:hAnsi="Noto Sans" w:cs="Noto Sans"/>
                <w:sz w:val="20"/>
                <w:szCs w:val="20"/>
                <w:lang w:val="es-ES" w:eastAsia="es-MX"/>
              </w:rPr>
            </w:pPr>
          </w:p>
          <w:p w14:paraId="56098FFF" w14:textId="28A5600E" w:rsidR="003D3A7F" w:rsidRPr="009A0D62" w:rsidRDefault="003D3A7F" w:rsidP="00214DF5">
            <w:pPr>
              <w:jc w:val="both"/>
              <w:rPr>
                <w:rFonts w:ascii="Noto Sans" w:hAnsi="Noto Sans" w:cs="Noto Sans"/>
                <w:sz w:val="20"/>
                <w:szCs w:val="20"/>
              </w:rPr>
            </w:pPr>
            <w:r w:rsidRPr="009A0D62">
              <w:rPr>
                <w:rFonts w:ascii="Noto Sans" w:hAnsi="Noto Sans" w:cs="Noto Sans"/>
                <w:b/>
                <w:bCs/>
                <w:sz w:val="20"/>
                <w:szCs w:val="20"/>
                <w:lang w:val="es-ES" w:eastAsia="es-MX"/>
              </w:rPr>
              <w:t>1 (uno) Carta de constancia</w:t>
            </w:r>
            <w:r w:rsidRPr="009A0D62">
              <w:rPr>
                <w:rFonts w:ascii="Noto Sans" w:hAnsi="Noto Sans" w:cs="Noto Sans"/>
                <w:sz w:val="20"/>
                <w:szCs w:val="20"/>
                <w:lang w:val="es-ES" w:eastAsia="es-MX"/>
              </w:rPr>
              <w:t xml:space="preserve"> </w:t>
            </w:r>
            <w:r w:rsidRPr="009A0D62">
              <w:rPr>
                <w:rFonts w:ascii="Noto Sans" w:hAnsi="Noto Sans" w:cs="Noto Sans"/>
                <w:b/>
                <w:bCs/>
                <w:sz w:val="20"/>
                <w:szCs w:val="20"/>
                <w:lang w:val="es-ES" w:eastAsia="es-MX"/>
              </w:rPr>
              <w:t>laboral:</w:t>
            </w:r>
            <w:r w:rsidRPr="009A0D62">
              <w:rPr>
                <w:rFonts w:ascii="Noto Sans" w:hAnsi="Noto Sans" w:cs="Noto Sans"/>
                <w:sz w:val="20"/>
                <w:szCs w:val="20"/>
                <w:lang w:val="es-ES" w:eastAsia="es-MX"/>
              </w:rPr>
              <w:t xml:space="preserve"> </w:t>
            </w:r>
            <w:r w:rsidRPr="009A0D62">
              <w:rPr>
                <w:rFonts w:ascii="Noto Sans" w:hAnsi="Noto Sans" w:cs="Noto Sans"/>
                <w:sz w:val="20"/>
                <w:szCs w:val="20"/>
              </w:rPr>
              <w:t xml:space="preserve">en la que se indique puesto y fecha a partir de la cual se ha desempeñado en </w:t>
            </w:r>
            <w:r w:rsidRPr="009A0D62">
              <w:rPr>
                <w:rFonts w:ascii="Noto Sans" w:hAnsi="Noto Sans" w:cs="Noto Sans"/>
                <w:sz w:val="20"/>
                <w:szCs w:val="20"/>
              </w:rPr>
              <w:lastRenderedPageBreak/>
              <w:t>el puesto, esta carta deberá contener datos de contacto y firmadas por el representante legal de EL LICITANTE.</w:t>
            </w:r>
          </w:p>
          <w:p w14:paraId="47E60E1E" w14:textId="77777777" w:rsidR="003D3A7F" w:rsidRPr="009A0D62" w:rsidRDefault="003D3A7F" w:rsidP="00214DF5">
            <w:pPr>
              <w:jc w:val="both"/>
              <w:rPr>
                <w:rFonts w:ascii="Noto Sans" w:hAnsi="Noto Sans" w:cs="Noto Sans"/>
                <w:sz w:val="20"/>
                <w:szCs w:val="20"/>
              </w:rPr>
            </w:pPr>
          </w:p>
          <w:p w14:paraId="5FB85EA0" w14:textId="77777777" w:rsidR="003D3A7F" w:rsidRPr="009A0D62" w:rsidRDefault="003D3A7F" w:rsidP="00214DF5">
            <w:pPr>
              <w:jc w:val="both"/>
              <w:rPr>
                <w:rFonts w:ascii="Noto Sans" w:hAnsi="Noto Sans" w:cs="Noto Sans"/>
                <w:sz w:val="20"/>
                <w:szCs w:val="20"/>
              </w:rPr>
            </w:pPr>
            <w:r w:rsidRPr="009A0D62">
              <w:rPr>
                <w:rFonts w:ascii="Noto Sans" w:hAnsi="Noto Sans" w:cs="Noto Sans"/>
                <w:b/>
                <w:bCs/>
                <w:sz w:val="20"/>
                <w:szCs w:val="20"/>
              </w:rPr>
              <w:t>Identificación oficial vigente</w:t>
            </w:r>
            <w:r w:rsidRPr="009A0D62">
              <w:rPr>
                <w:rFonts w:ascii="Noto Sans" w:hAnsi="Noto Sans" w:cs="Noto Sans"/>
                <w:sz w:val="20"/>
                <w:szCs w:val="20"/>
              </w:rPr>
              <w:t xml:space="preserve"> del personal propuesto.</w:t>
            </w:r>
          </w:p>
          <w:p w14:paraId="3F131623" w14:textId="77777777" w:rsidR="003D3A7F" w:rsidRPr="009A0D62" w:rsidRDefault="003D3A7F" w:rsidP="00214DF5">
            <w:pPr>
              <w:jc w:val="both"/>
              <w:rPr>
                <w:rFonts w:ascii="Noto Sans" w:hAnsi="Noto Sans" w:cs="Noto Sans"/>
                <w:sz w:val="20"/>
                <w:szCs w:val="20"/>
                <w:lang w:val="es-ES" w:eastAsia="es-MX"/>
              </w:rPr>
            </w:pPr>
          </w:p>
          <w:p w14:paraId="5A4519C6" w14:textId="5A1457D1" w:rsidR="003D3A7F" w:rsidRPr="009A0D62" w:rsidRDefault="003D3A7F" w:rsidP="00214DF5">
            <w:pPr>
              <w:jc w:val="both"/>
              <w:rPr>
                <w:rFonts w:ascii="Noto Sans" w:hAnsi="Noto Sans" w:cs="Noto Sans"/>
                <w:sz w:val="20"/>
                <w:szCs w:val="20"/>
                <w:lang w:val="es-ES" w:eastAsia="es-MX"/>
              </w:rPr>
            </w:pPr>
            <w:r w:rsidRPr="009A0D62">
              <w:rPr>
                <w:rFonts w:ascii="Noto Sans" w:hAnsi="Noto Sans" w:cs="Noto Sans"/>
                <w:sz w:val="20"/>
                <w:szCs w:val="20"/>
                <w:lang w:val="es-ES" w:eastAsia="es-MX"/>
              </w:rPr>
              <w:t xml:space="preserve">La constancia laboral y curriculum vitae que no contengan todos y cada uno de los datos requeridos en el presente rubro no serán tomadas en cuenta, es decir, no serán sujetos de evaluación. </w:t>
            </w:r>
          </w:p>
          <w:p w14:paraId="5979E5DC" w14:textId="77777777" w:rsidR="00FD10AB" w:rsidRPr="009A0D62" w:rsidRDefault="00FD10AB" w:rsidP="00214DF5">
            <w:pPr>
              <w:jc w:val="both"/>
              <w:rPr>
                <w:rFonts w:ascii="Noto Sans" w:hAnsi="Noto Sans" w:cs="Noto Sans"/>
                <w:sz w:val="20"/>
                <w:szCs w:val="20"/>
                <w:lang w:val="es-ES" w:eastAsia="es-MX"/>
              </w:rPr>
            </w:pPr>
          </w:p>
          <w:p w14:paraId="27FAB1B3" w14:textId="77777777" w:rsidR="003D3A7F" w:rsidRPr="009A0D62" w:rsidRDefault="003D3A7F" w:rsidP="00214DF5">
            <w:pPr>
              <w:jc w:val="both"/>
              <w:rPr>
                <w:rFonts w:ascii="Noto Sans" w:hAnsi="Noto Sans" w:cs="Noto Sans"/>
                <w:sz w:val="20"/>
                <w:szCs w:val="20"/>
                <w:lang w:val="es-ES" w:eastAsia="es-MX"/>
              </w:rPr>
            </w:pPr>
            <w:r w:rsidRPr="009A0D62">
              <w:rPr>
                <w:rFonts w:ascii="Noto Sans" w:hAnsi="Noto Sans" w:cs="Noto Sans"/>
                <w:sz w:val="20"/>
                <w:szCs w:val="20"/>
                <w:lang w:val="es-ES" w:eastAsia="es-MX"/>
              </w:rPr>
              <w:t>Además, no se tomarán en cuenta la carta constancia o curriculum vitae que no describa la experiencia conforme lo solicitado.</w:t>
            </w:r>
          </w:p>
          <w:p w14:paraId="577FE1AA" w14:textId="77777777" w:rsidR="003D3A7F" w:rsidRPr="009A0D62" w:rsidRDefault="003D3A7F" w:rsidP="00214DF5">
            <w:pPr>
              <w:jc w:val="both"/>
              <w:rPr>
                <w:rFonts w:ascii="Noto Sans" w:hAnsi="Noto Sans" w:cs="Noto Sans"/>
                <w:sz w:val="20"/>
                <w:szCs w:val="20"/>
                <w:lang w:val="es-ES" w:eastAsia="es-MX"/>
              </w:rPr>
            </w:pPr>
          </w:p>
          <w:p w14:paraId="60011517" w14:textId="75725644" w:rsidR="003D3A7F" w:rsidRPr="009A0D62" w:rsidRDefault="003D3A7F" w:rsidP="00214DF5">
            <w:pPr>
              <w:jc w:val="both"/>
              <w:rPr>
                <w:rFonts w:ascii="Noto Sans" w:hAnsi="Noto Sans" w:cs="Noto Sans"/>
                <w:sz w:val="20"/>
                <w:szCs w:val="20"/>
                <w:lang w:val="es-ES" w:eastAsia="es-MX"/>
              </w:rPr>
            </w:pPr>
            <w:r w:rsidRPr="009A0D62">
              <w:rPr>
                <w:rFonts w:ascii="Noto Sans" w:hAnsi="Noto Sans" w:cs="Noto Sans"/>
                <w:sz w:val="20"/>
                <w:szCs w:val="20"/>
                <w:lang w:val="es-ES" w:eastAsia="es-MX"/>
              </w:rPr>
              <w:t>El licitante deberá considerar en su proposición 1 (uno) empleado que cubra la experiencia solicitada en los conceptos señalados anteriormente.</w:t>
            </w:r>
          </w:p>
          <w:p w14:paraId="2493077F" w14:textId="77777777" w:rsidR="003D3A7F" w:rsidRPr="009A0D62" w:rsidRDefault="003D3A7F" w:rsidP="00214DF5">
            <w:pPr>
              <w:jc w:val="both"/>
              <w:rPr>
                <w:rFonts w:ascii="Noto Sans" w:hAnsi="Noto Sans" w:cs="Noto Sans"/>
                <w:sz w:val="20"/>
                <w:szCs w:val="20"/>
                <w:lang w:val="es-ES" w:eastAsia="es-MX"/>
              </w:rPr>
            </w:pPr>
          </w:p>
          <w:p w14:paraId="37935B72" w14:textId="60BC3A38" w:rsidR="003D3A7F" w:rsidRPr="009A0D62" w:rsidRDefault="003D3A7F" w:rsidP="00214DF5">
            <w:pPr>
              <w:jc w:val="both"/>
              <w:rPr>
                <w:rFonts w:ascii="Noto Sans" w:hAnsi="Noto Sans" w:cs="Noto Sans"/>
                <w:sz w:val="20"/>
                <w:szCs w:val="20"/>
                <w:lang w:val="es-ES" w:eastAsia="es-MX"/>
              </w:rPr>
            </w:pPr>
            <w:r w:rsidRPr="009A0D62">
              <w:rPr>
                <w:rFonts w:ascii="Noto Sans" w:hAnsi="Noto Sans" w:cs="Noto Sans"/>
                <w:sz w:val="20"/>
                <w:szCs w:val="20"/>
                <w:lang w:val="es-ES" w:eastAsia="es-MX"/>
              </w:rPr>
              <w:t>El licitante deberá cumplir con cada uno de los requisitos que se solicitan para acreditar la experiencia de este perfil.</w:t>
            </w:r>
          </w:p>
          <w:p w14:paraId="2B27E2C2" w14:textId="77777777" w:rsidR="003D3A7F" w:rsidRPr="009A0D62" w:rsidRDefault="003D3A7F" w:rsidP="00214DF5">
            <w:pPr>
              <w:jc w:val="both"/>
              <w:rPr>
                <w:rFonts w:ascii="Noto Sans" w:hAnsi="Noto Sans" w:cs="Noto Sans"/>
                <w:sz w:val="20"/>
                <w:szCs w:val="20"/>
                <w:lang w:val="es-ES" w:eastAsia="es-MX"/>
              </w:rPr>
            </w:pPr>
          </w:p>
          <w:p w14:paraId="3432E4C0" w14:textId="77777777" w:rsidR="003D3A7F" w:rsidRPr="009A0D62" w:rsidRDefault="003D3A7F" w:rsidP="00214DF5">
            <w:pPr>
              <w:jc w:val="both"/>
              <w:rPr>
                <w:rFonts w:ascii="Noto Sans" w:hAnsi="Noto Sans" w:cs="Noto Sans"/>
                <w:sz w:val="20"/>
                <w:szCs w:val="20"/>
                <w:lang w:val="es-ES" w:eastAsia="es-MX"/>
              </w:rPr>
            </w:pPr>
            <w:r w:rsidRPr="009A0D62">
              <w:rPr>
                <w:rFonts w:ascii="Noto Sans" w:hAnsi="Noto Sans" w:cs="Noto Sans"/>
                <w:sz w:val="20"/>
                <w:szCs w:val="20"/>
                <w:lang w:val="es-ES" w:eastAsia="es-MX"/>
              </w:rPr>
              <w:t>Como máximo se otorgará ____ puntos por este subrubro.</w:t>
            </w:r>
          </w:p>
          <w:p w14:paraId="1F7E5D0A" w14:textId="77777777" w:rsidR="003D3A7F" w:rsidRPr="009A0D62" w:rsidRDefault="003D3A7F" w:rsidP="00214DF5">
            <w:pPr>
              <w:jc w:val="both"/>
              <w:rPr>
                <w:rFonts w:ascii="Noto Sans" w:hAnsi="Noto Sans" w:cs="Noto Sans"/>
                <w:sz w:val="20"/>
                <w:szCs w:val="20"/>
                <w:lang w:val="es-ES" w:eastAsia="es-MX"/>
              </w:rPr>
            </w:pPr>
          </w:p>
          <w:p w14:paraId="73524857" w14:textId="77777777" w:rsidR="003D3A7F" w:rsidRPr="009A0D62" w:rsidRDefault="003D3A7F" w:rsidP="00214DF5">
            <w:pPr>
              <w:jc w:val="both"/>
              <w:rPr>
                <w:rFonts w:ascii="Noto Sans" w:hAnsi="Noto Sans" w:cs="Noto Sans"/>
                <w:sz w:val="20"/>
                <w:szCs w:val="20"/>
                <w:lang w:val="es-ES" w:eastAsia="es-MX"/>
              </w:rPr>
            </w:pPr>
          </w:p>
          <w:p w14:paraId="36AE2884" w14:textId="227A8E81" w:rsidR="003D3A7F" w:rsidRPr="009A0D62" w:rsidRDefault="003D3A7F" w:rsidP="00214DF5">
            <w:pPr>
              <w:jc w:val="both"/>
              <w:rPr>
                <w:rFonts w:ascii="Noto Sans" w:hAnsi="Noto Sans" w:cs="Noto Sans"/>
                <w:sz w:val="20"/>
                <w:szCs w:val="20"/>
                <w:lang w:val="es-ES" w:eastAsia="es-MX"/>
              </w:rPr>
            </w:pPr>
            <w:r w:rsidRPr="009A0D62">
              <w:rPr>
                <w:rFonts w:ascii="Noto Sans" w:hAnsi="Noto Sans" w:cs="Noto Sans"/>
                <w:sz w:val="20"/>
                <w:szCs w:val="20"/>
                <w:lang w:val="es-ES" w:eastAsia="es-MX"/>
              </w:rPr>
              <w:t xml:space="preserve">Se otorgarán __ puntos a licitante que acredite que cuenta con </w:t>
            </w:r>
            <w:r w:rsidRPr="009A0D62">
              <w:rPr>
                <w:rFonts w:ascii="Noto Sans" w:hAnsi="Noto Sans" w:cs="Noto Sans"/>
                <w:b/>
                <w:bCs/>
                <w:sz w:val="20"/>
                <w:szCs w:val="20"/>
                <w:lang w:val="es-ES" w:eastAsia="es-MX"/>
              </w:rPr>
              <w:t>1 (uno) empleado con perfil de ESP</w:t>
            </w:r>
            <w:r w:rsidR="002505A2" w:rsidRPr="009A0D62">
              <w:rPr>
                <w:rFonts w:ascii="Noto Sans" w:hAnsi="Noto Sans" w:cs="Noto Sans"/>
                <w:b/>
                <w:bCs/>
                <w:sz w:val="20"/>
                <w:szCs w:val="20"/>
                <w:lang w:val="es-ES" w:eastAsia="es-MX"/>
              </w:rPr>
              <w:t>E</w:t>
            </w:r>
            <w:r w:rsidRPr="009A0D62">
              <w:rPr>
                <w:rFonts w:ascii="Noto Sans" w:hAnsi="Noto Sans" w:cs="Noto Sans"/>
                <w:b/>
                <w:bCs/>
                <w:sz w:val="20"/>
                <w:szCs w:val="20"/>
                <w:lang w:val="es-ES" w:eastAsia="es-MX"/>
              </w:rPr>
              <w:t>CIALISTA DE LA MESA DE SERVICIOS</w:t>
            </w:r>
            <w:r w:rsidRPr="009A0D62">
              <w:rPr>
                <w:rFonts w:ascii="Noto Sans" w:hAnsi="Noto Sans" w:cs="Noto Sans"/>
                <w:sz w:val="20"/>
                <w:szCs w:val="20"/>
                <w:lang w:val="es-ES" w:eastAsia="es-MX"/>
              </w:rPr>
              <w:t xml:space="preserve"> que cuenta con 1 </w:t>
            </w:r>
            <w:r w:rsidR="00FD10AB" w:rsidRPr="009A0D62">
              <w:rPr>
                <w:rFonts w:ascii="Noto Sans" w:hAnsi="Noto Sans" w:cs="Noto Sans"/>
                <w:sz w:val="20"/>
                <w:szCs w:val="20"/>
                <w:lang w:val="es-ES" w:eastAsia="es-MX"/>
              </w:rPr>
              <w:t xml:space="preserve">(uno) </w:t>
            </w:r>
            <w:r w:rsidRPr="009A0D62">
              <w:rPr>
                <w:rFonts w:ascii="Noto Sans" w:hAnsi="Noto Sans" w:cs="Noto Sans"/>
                <w:sz w:val="20"/>
                <w:szCs w:val="20"/>
                <w:lang w:val="es-ES" w:eastAsia="es-MX"/>
              </w:rPr>
              <w:t>año de experiencia</w:t>
            </w:r>
            <w:r w:rsidR="00FD10AB" w:rsidRPr="009A0D62">
              <w:rPr>
                <w:rFonts w:ascii="Noto Sans" w:hAnsi="Noto Sans" w:cs="Noto Sans"/>
                <w:sz w:val="20"/>
                <w:szCs w:val="20"/>
                <w:lang w:val="es-ES" w:eastAsia="es-MX"/>
              </w:rPr>
              <w:t xml:space="preserve"> o más</w:t>
            </w:r>
            <w:r w:rsidRPr="009A0D62">
              <w:rPr>
                <w:rFonts w:ascii="Noto Sans" w:hAnsi="Noto Sans" w:cs="Noto Sans"/>
                <w:sz w:val="20"/>
                <w:szCs w:val="20"/>
                <w:lang w:val="es-ES" w:eastAsia="es-MX"/>
              </w:rPr>
              <w:t>.</w:t>
            </w:r>
          </w:p>
          <w:p w14:paraId="525533FB" w14:textId="77777777" w:rsidR="003D3A7F" w:rsidRPr="009A0D62" w:rsidRDefault="003D3A7F" w:rsidP="00214DF5">
            <w:pPr>
              <w:jc w:val="both"/>
              <w:rPr>
                <w:rFonts w:ascii="Noto Sans" w:hAnsi="Noto Sans" w:cs="Noto Sans"/>
                <w:sz w:val="20"/>
                <w:szCs w:val="20"/>
                <w:lang w:val="es-ES" w:eastAsia="es-MX"/>
              </w:rPr>
            </w:pPr>
          </w:p>
          <w:p w14:paraId="29B810D5" w14:textId="77777777" w:rsidR="003D3A7F" w:rsidRPr="009A0D62" w:rsidRDefault="003D3A7F" w:rsidP="00214DF5">
            <w:pPr>
              <w:jc w:val="both"/>
              <w:rPr>
                <w:rFonts w:ascii="Noto Sans" w:hAnsi="Noto Sans" w:cs="Noto Sans"/>
                <w:sz w:val="20"/>
                <w:szCs w:val="20"/>
                <w:lang w:val="es-ES" w:eastAsia="es-MX"/>
              </w:rPr>
            </w:pPr>
            <w:r w:rsidRPr="009A0D62">
              <w:rPr>
                <w:rFonts w:ascii="Noto Sans" w:hAnsi="Noto Sans" w:cs="Noto Sans"/>
                <w:sz w:val="20"/>
                <w:szCs w:val="20"/>
                <w:lang w:val="es-ES" w:eastAsia="es-MX"/>
              </w:rPr>
              <w:t>No se otorgarán puntos en este subrubro a quien acredite menos de 1 años de experiencia, quien omita presentar la documentación requerida o cuando la documentación presentada no cumpla con los requisitos solicitados o que sea ilegible.</w:t>
            </w:r>
          </w:p>
          <w:p w14:paraId="156A7D65" w14:textId="77777777" w:rsidR="003D3A7F" w:rsidRPr="009A0D62" w:rsidRDefault="003D3A7F" w:rsidP="00214DF5">
            <w:pPr>
              <w:jc w:val="both"/>
              <w:rPr>
                <w:rFonts w:ascii="Noto Sans" w:hAnsi="Noto Sans" w:cs="Noto Sans"/>
                <w:sz w:val="20"/>
                <w:szCs w:val="20"/>
                <w:lang w:val="es-ES" w:eastAsia="es-MX"/>
              </w:rPr>
            </w:pPr>
          </w:p>
          <w:p w14:paraId="31594024" w14:textId="77777777" w:rsidR="003D3A7F" w:rsidRPr="009A0D62" w:rsidRDefault="003D3A7F" w:rsidP="00214DF5">
            <w:pPr>
              <w:jc w:val="center"/>
              <w:rPr>
                <w:rFonts w:ascii="Noto Sans" w:hAnsi="Noto Sans" w:cs="Noto Sans"/>
                <w:b/>
                <w:sz w:val="20"/>
                <w:szCs w:val="20"/>
                <w:lang w:eastAsia="es-MX"/>
              </w:rPr>
            </w:pPr>
            <w:r w:rsidRPr="009A0D62">
              <w:rPr>
                <w:rFonts w:ascii="Noto Sans" w:hAnsi="Noto Sans" w:cs="Noto Sans"/>
                <w:sz w:val="20"/>
                <w:szCs w:val="20"/>
                <w:lang w:val="es-ES" w:eastAsia="es-MX"/>
              </w:rPr>
              <w:t>No se otorgará puntaje a las cartas o curriculum vitae ilegibles.</w:t>
            </w:r>
          </w:p>
        </w:tc>
        <w:tc>
          <w:tcPr>
            <w:tcW w:w="606" w:type="pct"/>
            <w:tcBorders>
              <w:left w:val="single" w:sz="4" w:space="0" w:color="auto"/>
              <w:right w:val="single" w:sz="4" w:space="0" w:color="auto"/>
            </w:tcBorders>
            <w:vAlign w:val="center"/>
          </w:tcPr>
          <w:p w14:paraId="47FE849D" w14:textId="77777777" w:rsidR="003D3A7F" w:rsidRPr="009A0D62" w:rsidRDefault="003D3A7F" w:rsidP="00214DF5">
            <w:pPr>
              <w:jc w:val="center"/>
              <w:rPr>
                <w:rFonts w:ascii="Noto Sans" w:hAnsi="Noto Sans" w:cs="Noto Sans"/>
                <w:b/>
                <w:sz w:val="20"/>
                <w:szCs w:val="20"/>
                <w:lang w:eastAsia="es-MX"/>
              </w:rPr>
            </w:pPr>
          </w:p>
        </w:tc>
      </w:tr>
      <w:tr w:rsidR="003D3A7F" w:rsidRPr="009A0D62" w14:paraId="4BE15225" w14:textId="77777777" w:rsidTr="00616A7A">
        <w:trPr>
          <w:trHeight w:val="270"/>
          <w:jc w:val="center"/>
        </w:trPr>
        <w:tc>
          <w:tcPr>
            <w:tcW w:w="693" w:type="pct"/>
            <w:vMerge/>
            <w:tcBorders>
              <w:left w:val="single" w:sz="4" w:space="0" w:color="auto"/>
              <w:right w:val="single" w:sz="4" w:space="0" w:color="auto"/>
            </w:tcBorders>
            <w:vAlign w:val="center"/>
          </w:tcPr>
          <w:p w14:paraId="45962213" w14:textId="77777777" w:rsidR="003D3A7F" w:rsidRPr="009A0D62" w:rsidRDefault="003D3A7F" w:rsidP="00214DF5">
            <w:pPr>
              <w:jc w:val="center"/>
              <w:rPr>
                <w:rFonts w:ascii="Noto Sans" w:hAnsi="Noto Sans" w:cs="Noto Sans"/>
                <w:b/>
                <w:sz w:val="20"/>
                <w:szCs w:val="20"/>
                <w:lang w:val="es-ES" w:eastAsia="es-MX"/>
              </w:rPr>
            </w:pPr>
          </w:p>
        </w:tc>
        <w:tc>
          <w:tcPr>
            <w:tcW w:w="1004" w:type="pct"/>
            <w:vMerge/>
            <w:tcBorders>
              <w:left w:val="single" w:sz="4" w:space="0" w:color="auto"/>
              <w:right w:val="single" w:sz="4" w:space="0" w:color="auto"/>
            </w:tcBorders>
            <w:vAlign w:val="center"/>
          </w:tcPr>
          <w:p w14:paraId="2BA61D9A" w14:textId="77777777" w:rsidR="003D3A7F" w:rsidRPr="009A0D62" w:rsidRDefault="003D3A7F" w:rsidP="00214DF5">
            <w:pPr>
              <w:jc w:val="center"/>
              <w:rPr>
                <w:rFonts w:ascii="Noto Sans" w:hAnsi="Noto Sans" w:cs="Noto Sans"/>
                <w:b/>
                <w:sz w:val="20"/>
                <w:szCs w:val="20"/>
                <w:lang w:val="es-ES" w:eastAsia="es-MX"/>
              </w:rPr>
            </w:pPr>
          </w:p>
        </w:tc>
        <w:tc>
          <w:tcPr>
            <w:tcW w:w="2698" w:type="pct"/>
            <w:tcBorders>
              <w:top w:val="single" w:sz="4" w:space="0" w:color="auto"/>
              <w:left w:val="single" w:sz="4" w:space="0" w:color="auto"/>
              <w:bottom w:val="single" w:sz="4" w:space="0" w:color="auto"/>
              <w:right w:val="single" w:sz="4" w:space="0" w:color="auto"/>
            </w:tcBorders>
            <w:vAlign w:val="center"/>
          </w:tcPr>
          <w:p w14:paraId="1ECA6999" w14:textId="62C3D137" w:rsidR="003D3A7F" w:rsidRPr="009A0D62" w:rsidRDefault="003D3A7F" w:rsidP="00214DF5">
            <w:pPr>
              <w:jc w:val="both"/>
              <w:rPr>
                <w:rFonts w:ascii="Noto Sans" w:hAnsi="Noto Sans" w:cs="Noto Sans"/>
                <w:sz w:val="20"/>
                <w:szCs w:val="20"/>
                <w:lang w:val="es-ES" w:eastAsia="es-MX"/>
              </w:rPr>
            </w:pPr>
            <w:r w:rsidRPr="009A0D62">
              <w:rPr>
                <w:rFonts w:ascii="Noto Sans" w:hAnsi="Noto Sans" w:cs="Noto Sans"/>
                <w:sz w:val="20"/>
                <w:szCs w:val="20"/>
                <w:lang w:val="es-ES" w:eastAsia="es-MX"/>
              </w:rPr>
              <w:t xml:space="preserve">El licitante deberá demostrar que cuenta con </w:t>
            </w:r>
            <w:r w:rsidRPr="009A0D62">
              <w:rPr>
                <w:rFonts w:ascii="Noto Sans" w:hAnsi="Noto Sans" w:cs="Noto Sans"/>
                <w:b/>
                <w:bCs/>
                <w:sz w:val="20"/>
                <w:szCs w:val="20"/>
                <w:lang w:val="es-ES" w:eastAsia="es-MX"/>
              </w:rPr>
              <w:t xml:space="preserve">15 (quince) empleados con perfil de técnicos responsables de la Operación y Gestión de la Operación, </w:t>
            </w:r>
            <w:r w:rsidRPr="009A0D62">
              <w:rPr>
                <w:rFonts w:ascii="Noto Sans" w:hAnsi="Noto Sans" w:cs="Noto Sans"/>
                <w:sz w:val="20"/>
                <w:szCs w:val="20"/>
                <w:lang w:val="es-ES" w:eastAsia="es-MX"/>
              </w:rPr>
              <w:t>con 1 (uno)</w:t>
            </w:r>
            <w:r w:rsidR="002F52D6" w:rsidRPr="009A0D62">
              <w:rPr>
                <w:rFonts w:ascii="Noto Sans" w:hAnsi="Noto Sans" w:cs="Noto Sans"/>
                <w:sz w:val="20"/>
                <w:szCs w:val="20"/>
                <w:lang w:val="es-ES" w:eastAsia="es-MX"/>
              </w:rPr>
              <w:t xml:space="preserve"> año</w:t>
            </w:r>
            <w:r w:rsidRPr="009A0D62">
              <w:rPr>
                <w:rFonts w:ascii="Noto Sans" w:hAnsi="Noto Sans" w:cs="Noto Sans"/>
                <w:sz w:val="20"/>
                <w:szCs w:val="20"/>
                <w:lang w:val="es-ES" w:eastAsia="es-MX"/>
              </w:rPr>
              <w:t xml:space="preserve"> </w:t>
            </w:r>
            <w:r w:rsidR="002F52D6" w:rsidRPr="009A0D62">
              <w:rPr>
                <w:rFonts w:ascii="Noto Sans" w:hAnsi="Noto Sans" w:cs="Noto Sans"/>
                <w:sz w:val="20"/>
                <w:szCs w:val="20"/>
                <w:lang w:val="es-ES" w:eastAsia="es-MX"/>
              </w:rPr>
              <w:t xml:space="preserve">de </w:t>
            </w:r>
            <w:r w:rsidRPr="009A0D62">
              <w:rPr>
                <w:rFonts w:ascii="Noto Sans" w:hAnsi="Noto Sans" w:cs="Noto Sans"/>
                <w:sz w:val="20"/>
                <w:szCs w:val="20"/>
                <w:lang w:val="es-ES" w:eastAsia="es-MX"/>
              </w:rPr>
              <w:t>experiencia en las diversas plataformas que brinden la operación y la gestión de la operación de los servicios instalados en l</w:t>
            </w:r>
            <w:r w:rsidR="002F52D6" w:rsidRPr="009A0D62">
              <w:rPr>
                <w:rFonts w:ascii="Noto Sans" w:hAnsi="Noto Sans" w:cs="Noto Sans"/>
                <w:sz w:val="20"/>
                <w:szCs w:val="20"/>
                <w:lang w:val="es-ES" w:eastAsia="es-MX"/>
              </w:rPr>
              <w:t>os</w:t>
            </w:r>
            <w:r w:rsidRPr="009A0D62">
              <w:rPr>
                <w:rFonts w:ascii="Noto Sans" w:hAnsi="Noto Sans" w:cs="Noto Sans"/>
                <w:sz w:val="20"/>
                <w:szCs w:val="20"/>
                <w:lang w:val="es-ES" w:eastAsia="es-MX"/>
              </w:rPr>
              <w:t xml:space="preserve"> Centro</w:t>
            </w:r>
            <w:r w:rsidR="002F52D6" w:rsidRPr="009A0D62">
              <w:rPr>
                <w:rFonts w:ascii="Noto Sans" w:hAnsi="Noto Sans" w:cs="Noto Sans"/>
                <w:sz w:val="20"/>
                <w:szCs w:val="20"/>
                <w:lang w:val="es-ES" w:eastAsia="es-MX"/>
              </w:rPr>
              <w:t>s</w:t>
            </w:r>
            <w:r w:rsidRPr="009A0D62">
              <w:rPr>
                <w:rFonts w:ascii="Noto Sans" w:hAnsi="Noto Sans" w:cs="Noto Sans"/>
                <w:sz w:val="20"/>
                <w:szCs w:val="20"/>
                <w:lang w:val="es-ES" w:eastAsia="es-MX"/>
              </w:rPr>
              <w:t xml:space="preserve"> de Datos</w:t>
            </w:r>
            <w:r w:rsidR="00282675" w:rsidRPr="009A0D62">
              <w:rPr>
                <w:rFonts w:ascii="Noto Sans" w:hAnsi="Noto Sans" w:cs="Noto Sans"/>
                <w:sz w:val="20"/>
                <w:szCs w:val="20"/>
                <w:lang w:val="es-ES" w:eastAsia="es-MX"/>
              </w:rPr>
              <w:t xml:space="preserve"> </w:t>
            </w:r>
            <w:r w:rsidR="00282675" w:rsidRPr="009A0D62">
              <w:rPr>
                <w:rFonts w:ascii="Noto Sans" w:hAnsi="Noto Sans" w:cs="Noto Sans"/>
                <w:bCs/>
                <w:sz w:val="20"/>
                <w:szCs w:val="20"/>
              </w:rPr>
              <w:t xml:space="preserve">y la nube, así como experiencia en la implementación y operación de un DRP </w:t>
            </w:r>
            <w:r w:rsidR="00282675" w:rsidRPr="009A0D62">
              <w:rPr>
                <w:rFonts w:ascii="Noto Sans" w:hAnsi="Noto Sans" w:cs="Noto Sans"/>
                <w:bCs/>
                <w:sz w:val="20"/>
                <w:szCs w:val="20"/>
              </w:rPr>
              <w:lastRenderedPageBreak/>
              <w:t>(Disaster Recovery Plan, por sus siglas en inglés)</w:t>
            </w:r>
            <w:r w:rsidRPr="009A0D62">
              <w:rPr>
                <w:rFonts w:ascii="Noto Sans" w:hAnsi="Noto Sans" w:cs="Noto Sans"/>
                <w:sz w:val="20"/>
                <w:szCs w:val="20"/>
                <w:lang w:val="es-ES" w:eastAsia="es-MX"/>
              </w:rPr>
              <w:t xml:space="preserve"> o en la realización de trabajos iguales o similares a los que son materia del presente Anexo Técnico.</w:t>
            </w:r>
          </w:p>
          <w:p w14:paraId="5641E574" w14:textId="77777777" w:rsidR="003D3A7F" w:rsidRPr="009A0D62" w:rsidRDefault="003D3A7F" w:rsidP="00214DF5">
            <w:pPr>
              <w:jc w:val="both"/>
              <w:rPr>
                <w:rFonts w:ascii="Noto Sans" w:hAnsi="Noto Sans" w:cs="Noto Sans"/>
                <w:sz w:val="20"/>
                <w:szCs w:val="20"/>
                <w:lang w:eastAsia="es-MX"/>
              </w:rPr>
            </w:pPr>
          </w:p>
          <w:p w14:paraId="390C68EF" w14:textId="04164F8E" w:rsidR="003D3A7F" w:rsidRPr="009A0D62" w:rsidRDefault="003D3A7F" w:rsidP="00214DF5">
            <w:pPr>
              <w:jc w:val="both"/>
              <w:rPr>
                <w:rFonts w:ascii="Noto Sans" w:hAnsi="Noto Sans" w:cs="Noto Sans"/>
                <w:sz w:val="20"/>
                <w:szCs w:val="20"/>
                <w:lang w:val="es-ES" w:eastAsia="es-MX"/>
              </w:rPr>
            </w:pPr>
            <w:r w:rsidRPr="009A0D62">
              <w:rPr>
                <w:rFonts w:ascii="Noto Sans" w:hAnsi="Noto Sans" w:cs="Noto Sans"/>
                <w:sz w:val="20"/>
                <w:szCs w:val="20"/>
                <w:lang w:val="es-ES" w:eastAsia="es-MX"/>
              </w:rPr>
              <w:t>El licitante acreditará la experiencia mediante la presentación de los siguientes documentos:</w:t>
            </w:r>
          </w:p>
          <w:p w14:paraId="2C2271D7" w14:textId="77777777" w:rsidR="003D3A7F" w:rsidRPr="009A0D62" w:rsidRDefault="003D3A7F" w:rsidP="00214DF5">
            <w:pPr>
              <w:jc w:val="both"/>
              <w:rPr>
                <w:rFonts w:ascii="Noto Sans" w:hAnsi="Noto Sans" w:cs="Noto Sans"/>
                <w:sz w:val="20"/>
                <w:szCs w:val="20"/>
                <w:lang w:val="es-ES" w:eastAsia="es-MX"/>
              </w:rPr>
            </w:pPr>
          </w:p>
          <w:p w14:paraId="407616DA" w14:textId="19AC7AEB" w:rsidR="003D3A7F" w:rsidRPr="009A0D62" w:rsidRDefault="003D3A7F" w:rsidP="00214DF5">
            <w:pPr>
              <w:jc w:val="both"/>
              <w:rPr>
                <w:rFonts w:ascii="Noto Sans" w:hAnsi="Noto Sans" w:cs="Noto Sans"/>
                <w:sz w:val="20"/>
                <w:szCs w:val="20"/>
              </w:rPr>
            </w:pPr>
            <w:r w:rsidRPr="009A0D62">
              <w:rPr>
                <w:rFonts w:ascii="Noto Sans" w:hAnsi="Noto Sans" w:cs="Noto Sans"/>
                <w:b/>
                <w:bCs/>
                <w:sz w:val="20"/>
                <w:szCs w:val="20"/>
              </w:rPr>
              <w:t xml:space="preserve">Curriculum Vitae: </w:t>
            </w:r>
            <w:r w:rsidRPr="009A0D62">
              <w:rPr>
                <w:rFonts w:ascii="Noto Sans" w:hAnsi="Noto Sans" w:cs="Noto Sans"/>
                <w:sz w:val="20"/>
                <w:szCs w:val="20"/>
              </w:rPr>
              <w:t>actualizado y firmado por las personas propuestas y por el representante legal de el Licitante, los cuales deben contener al menos la siguiente información:</w:t>
            </w:r>
          </w:p>
          <w:p w14:paraId="0D57898E" w14:textId="77777777" w:rsidR="003D3A7F" w:rsidRPr="009A0D62" w:rsidRDefault="003D3A7F" w:rsidP="00214DF5">
            <w:pPr>
              <w:jc w:val="both"/>
              <w:rPr>
                <w:rFonts w:ascii="Noto Sans" w:hAnsi="Noto Sans" w:cs="Noto Sans"/>
                <w:b/>
                <w:bCs/>
                <w:sz w:val="20"/>
                <w:szCs w:val="20"/>
              </w:rPr>
            </w:pPr>
          </w:p>
          <w:p w14:paraId="7244D6B0" w14:textId="77777777" w:rsidR="003D3A7F" w:rsidRPr="009A0D62" w:rsidRDefault="003D3A7F" w:rsidP="00214DF5">
            <w:pPr>
              <w:pStyle w:val="Prrafodelista"/>
              <w:numPr>
                <w:ilvl w:val="0"/>
                <w:numId w:val="59"/>
              </w:numPr>
              <w:jc w:val="both"/>
              <w:rPr>
                <w:rFonts w:ascii="Noto Sans" w:hAnsi="Noto Sans" w:cs="Noto Sans"/>
                <w:sz w:val="20"/>
                <w:szCs w:val="20"/>
              </w:rPr>
            </w:pPr>
            <w:r w:rsidRPr="009A0D62">
              <w:rPr>
                <w:rFonts w:ascii="Noto Sans" w:hAnsi="Noto Sans" w:cs="Noto Sans"/>
                <w:sz w:val="20"/>
                <w:szCs w:val="20"/>
              </w:rPr>
              <w:t xml:space="preserve">Nombre; </w:t>
            </w:r>
          </w:p>
          <w:p w14:paraId="55ED106D" w14:textId="77777777" w:rsidR="003D3A7F" w:rsidRPr="009A0D62" w:rsidRDefault="003D3A7F" w:rsidP="00214DF5">
            <w:pPr>
              <w:pStyle w:val="Prrafodelista"/>
              <w:numPr>
                <w:ilvl w:val="0"/>
                <w:numId w:val="59"/>
              </w:numPr>
              <w:jc w:val="both"/>
              <w:rPr>
                <w:rFonts w:ascii="Noto Sans" w:hAnsi="Noto Sans" w:cs="Noto Sans"/>
                <w:sz w:val="20"/>
                <w:szCs w:val="20"/>
              </w:rPr>
            </w:pPr>
            <w:r w:rsidRPr="009A0D62">
              <w:rPr>
                <w:rFonts w:ascii="Noto Sans" w:hAnsi="Noto Sans" w:cs="Noto Sans"/>
                <w:sz w:val="20"/>
                <w:szCs w:val="20"/>
              </w:rPr>
              <w:t xml:space="preserve">Domicilio; </w:t>
            </w:r>
          </w:p>
          <w:p w14:paraId="029C146C" w14:textId="77777777" w:rsidR="003D3A7F" w:rsidRPr="009A0D62" w:rsidRDefault="003D3A7F" w:rsidP="00214DF5">
            <w:pPr>
              <w:pStyle w:val="Prrafodelista"/>
              <w:numPr>
                <w:ilvl w:val="0"/>
                <w:numId w:val="59"/>
              </w:numPr>
              <w:jc w:val="both"/>
              <w:rPr>
                <w:rFonts w:ascii="Noto Sans" w:hAnsi="Noto Sans" w:cs="Noto Sans"/>
                <w:sz w:val="20"/>
                <w:szCs w:val="20"/>
              </w:rPr>
            </w:pPr>
            <w:r w:rsidRPr="009A0D62">
              <w:rPr>
                <w:rFonts w:ascii="Noto Sans" w:hAnsi="Noto Sans" w:cs="Noto Sans"/>
                <w:sz w:val="20"/>
                <w:szCs w:val="20"/>
              </w:rPr>
              <w:t>Número de teléfono (fijo o celular);</w:t>
            </w:r>
          </w:p>
          <w:p w14:paraId="38C81926" w14:textId="77777777" w:rsidR="003D3A7F" w:rsidRPr="009A0D62" w:rsidRDefault="003D3A7F" w:rsidP="00214DF5">
            <w:pPr>
              <w:pStyle w:val="Prrafodelista"/>
              <w:numPr>
                <w:ilvl w:val="0"/>
                <w:numId w:val="59"/>
              </w:numPr>
              <w:jc w:val="both"/>
              <w:rPr>
                <w:rFonts w:ascii="Noto Sans" w:hAnsi="Noto Sans" w:cs="Noto Sans"/>
                <w:sz w:val="20"/>
                <w:szCs w:val="20"/>
              </w:rPr>
            </w:pPr>
            <w:r w:rsidRPr="009A0D62">
              <w:rPr>
                <w:rFonts w:ascii="Noto Sans" w:hAnsi="Noto Sans" w:cs="Noto Sans"/>
                <w:sz w:val="20"/>
                <w:szCs w:val="20"/>
              </w:rPr>
              <w:t xml:space="preserve">Correo electrónico; </w:t>
            </w:r>
          </w:p>
          <w:p w14:paraId="6F799D32" w14:textId="77777777" w:rsidR="003D3A7F" w:rsidRPr="009A0D62" w:rsidRDefault="003D3A7F" w:rsidP="00214DF5">
            <w:pPr>
              <w:pStyle w:val="Prrafodelista"/>
              <w:numPr>
                <w:ilvl w:val="0"/>
                <w:numId w:val="59"/>
              </w:numPr>
              <w:jc w:val="both"/>
              <w:rPr>
                <w:rFonts w:ascii="Noto Sans" w:hAnsi="Noto Sans" w:cs="Noto Sans"/>
                <w:sz w:val="20"/>
                <w:szCs w:val="20"/>
              </w:rPr>
            </w:pPr>
            <w:r w:rsidRPr="009A0D62">
              <w:rPr>
                <w:rFonts w:ascii="Noto Sans" w:hAnsi="Noto Sans" w:cs="Noto Sans"/>
                <w:sz w:val="20"/>
                <w:szCs w:val="20"/>
              </w:rPr>
              <w:t>Nivel de Estudios: Cédula Profesional y/o título profesional.</w:t>
            </w:r>
          </w:p>
          <w:p w14:paraId="27908891" w14:textId="77777777" w:rsidR="003D3A7F" w:rsidRPr="009A0D62" w:rsidRDefault="003D3A7F" w:rsidP="00214DF5">
            <w:pPr>
              <w:pStyle w:val="Prrafodelista"/>
              <w:numPr>
                <w:ilvl w:val="0"/>
                <w:numId w:val="59"/>
              </w:numPr>
              <w:jc w:val="both"/>
              <w:rPr>
                <w:rFonts w:ascii="Noto Sans" w:hAnsi="Noto Sans" w:cs="Noto Sans"/>
                <w:sz w:val="20"/>
                <w:szCs w:val="20"/>
              </w:rPr>
            </w:pPr>
            <w:r w:rsidRPr="009A0D62">
              <w:rPr>
                <w:rFonts w:ascii="Noto Sans" w:hAnsi="Noto Sans" w:cs="Noto Sans"/>
                <w:sz w:val="20"/>
                <w:szCs w:val="20"/>
              </w:rPr>
              <w:t>Experiencia laboral: Señalando los proyectos en los que participó con el perfil requerido.</w:t>
            </w:r>
          </w:p>
          <w:p w14:paraId="6ED3F0D3" w14:textId="77777777" w:rsidR="003D3A7F" w:rsidRPr="009A0D62" w:rsidRDefault="003D3A7F" w:rsidP="00214DF5">
            <w:pPr>
              <w:pStyle w:val="Prrafodelista"/>
              <w:numPr>
                <w:ilvl w:val="0"/>
                <w:numId w:val="59"/>
              </w:numPr>
              <w:jc w:val="both"/>
              <w:rPr>
                <w:rFonts w:ascii="Noto Sans" w:hAnsi="Noto Sans" w:cs="Noto Sans"/>
                <w:sz w:val="20"/>
                <w:szCs w:val="20"/>
              </w:rPr>
            </w:pPr>
            <w:r w:rsidRPr="009A0D62">
              <w:rPr>
                <w:rFonts w:ascii="Noto Sans" w:hAnsi="Noto Sans" w:cs="Noto Sans"/>
                <w:sz w:val="20"/>
                <w:szCs w:val="20"/>
              </w:rPr>
              <w:t>Fecha y firma</w:t>
            </w:r>
          </w:p>
          <w:p w14:paraId="53CAB9CD" w14:textId="77777777" w:rsidR="003D3A7F" w:rsidRPr="009A0D62" w:rsidRDefault="003D3A7F" w:rsidP="00214DF5">
            <w:pPr>
              <w:jc w:val="both"/>
              <w:rPr>
                <w:rFonts w:ascii="Noto Sans" w:hAnsi="Noto Sans" w:cs="Noto Sans"/>
                <w:sz w:val="20"/>
                <w:szCs w:val="20"/>
                <w:lang w:val="es-ES" w:eastAsia="es-MX"/>
              </w:rPr>
            </w:pPr>
          </w:p>
          <w:p w14:paraId="2346BDB9" w14:textId="2A1B0ECB" w:rsidR="003D3A7F" w:rsidRPr="009A0D62" w:rsidRDefault="003D3A7F" w:rsidP="00214DF5">
            <w:pPr>
              <w:jc w:val="both"/>
              <w:rPr>
                <w:rFonts w:ascii="Noto Sans" w:hAnsi="Noto Sans" w:cs="Noto Sans"/>
                <w:sz w:val="20"/>
                <w:szCs w:val="20"/>
              </w:rPr>
            </w:pPr>
            <w:r w:rsidRPr="009A0D62">
              <w:rPr>
                <w:rFonts w:ascii="Noto Sans" w:hAnsi="Noto Sans" w:cs="Noto Sans"/>
                <w:b/>
                <w:bCs/>
                <w:sz w:val="20"/>
                <w:szCs w:val="20"/>
                <w:lang w:val="es-ES" w:eastAsia="es-MX"/>
              </w:rPr>
              <w:t>1 (uno) Carta de constancia</w:t>
            </w:r>
            <w:r w:rsidRPr="009A0D62">
              <w:rPr>
                <w:rFonts w:ascii="Noto Sans" w:hAnsi="Noto Sans" w:cs="Noto Sans"/>
                <w:sz w:val="20"/>
                <w:szCs w:val="20"/>
                <w:lang w:val="es-ES" w:eastAsia="es-MX"/>
              </w:rPr>
              <w:t xml:space="preserve"> </w:t>
            </w:r>
            <w:r w:rsidRPr="009A0D62">
              <w:rPr>
                <w:rFonts w:ascii="Noto Sans" w:hAnsi="Noto Sans" w:cs="Noto Sans"/>
                <w:b/>
                <w:bCs/>
                <w:sz w:val="20"/>
                <w:szCs w:val="20"/>
                <w:lang w:val="es-ES" w:eastAsia="es-MX"/>
              </w:rPr>
              <w:t xml:space="preserve">laboral: </w:t>
            </w:r>
            <w:r w:rsidRPr="009A0D62">
              <w:rPr>
                <w:rFonts w:ascii="Noto Sans" w:hAnsi="Noto Sans" w:cs="Noto Sans"/>
                <w:sz w:val="20"/>
                <w:szCs w:val="20"/>
                <w:lang w:val="es-ES" w:eastAsia="es-MX"/>
              </w:rPr>
              <w:t xml:space="preserve">por cada uno de los empleados propuestos para este perfil </w:t>
            </w:r>
            <w:r w:rsidRPr="009A0D62">
              <w:rPr>
                <w:rFonts w:ascii="Noto Sans" w:hAnsi="Noto Sans" w:cs="Noto Sans"/>
                <w:sz w:val="20"/>
                <w:szCs w:val="20"/>
              </w:rPr>
              <w:t>en las que se indique puesto y fecha a partir de la cual se ha desempeñado en el puesto, esta carta deberá contener datos de contacto y firmadas por el representante legal de EL LICITANTE.</w:t>
            </w:r>
          </w:p>
          <w:p w14:paraId="6BE92A49" w14:textId="77777777" w:rsidR="003D3A7F" w:rsidRPr="009A0D62" w:rsidRDefault="003D3A7F" w:rsidP="00214DF5">
            <w:pPr>
              <w:jc w:val="both"/>
              <w:rPr>
                <w:rFonts w:ascii="Noto Sans" w:hAnsi="Noto Sans" w:cs="Noto Sans"/>
                <w:sz w:val="20"/>
                <w:szCs w:val="20"/>
              </w:rPr>
            </w:pPr>
          </w:p>
          <w:p w14:paraId="6B0828AE" w14:textId="77777777" w:rsidR="003D3A7F" w:rsidRPr="009A0D62" w:rsidRDefault="003D3A7F" w:rsidP="00214DF5">
            <w:pPr>
              <w:jc w:val="both"/>
              <w:rPr>
                <w:rFonts w:ascii="Noto Sans" w:hAnsi="Noto Sans" w:cs="Noto Sans"/>
                <w:sz w:val="20"/>
                <w:szCs w:val="20"/>
              </w:rPr>
            </w:pPr>
            <w:r w:rsidRPr="009A0D62">
              <w:rPr>
                <w:rFonts w:ascii="Noto Sans" w:hAnsi="Noto Sans" w:cs="Noto Sans"/>
                <w:b/>
                <w:bCs/>
                <w:sz w:val="20"/>
                <w:szCs w:val="20"/>
              </w:rPr>
              <w:t>Identificación oficial vigente</w:t>
            </w:r>
            <w:r w:rsidRPr="009A0D62">
              <w:rPr>
                <w:rFonts w:ascii="Noto Sans" w:hAnsi="Noto Sans" w:cs="Noto Sans"/>
                <w:sz w:val="20"/>
                <w:szCs w:val="20"/>
              </w:rPr>
              <w:t xml:space="preserve"> del personal propuesto.</w:t>
            </w:r>
          </w:p>
          <w:p w14:paraId="330D8649" w14:textId="77777777" w:rsidR="003D3A7F" w:rsidRPr="009A0D62" w:rsidRDefault="003D3A7F" w:rsidP="00214DF5">
            <w:pPr>
              <w:jc w:val="both"/>
              <w:rPr>
                <w:rFonts w:ascii="Noto Sans" w:hAnsi="Noto Sans" w:cs="Noto Sans"/>
                <w:sz w:val="20"/>
                <w:szCs w:val="20"/>
                <w:lang w:val="es-ES" w:eastAsia="es-MX"/>
              </w:rPr>
            </w:pPr>
          </w:p>
          <w:p w14:paraId="28E567BA" w14:textId="77777777" w:rsidR="003D3A7F" w:rsidRPr="009A0D62" w:rsidRDefault="003D3A7F" w:rsidP="00214DF5">
            <w:pPr>
              <w:jc w:val="both"/>
              <w:rPr>
                <w:rFonts w:ascii="Noto Sans" w:hAnsi="Noto Sans" w:cs="Noto Sans"/>
                <w:sz w:val="20"/>
                <w:szCs w:val="20"/>
                <w:lang w:val="es-ES" w:eastAsia="es-MX"/>
              </w:rPr>
            </w:pPr>
            <w:r w:rsidRPr="009A0D62">
              <w:rPr>
                <w:rFonts w:ascii="Noto Sans" w:hAnsi="Noto Sans" w:cs="Noto Sans"/>
                <w:sz w:val="20"/>
                <w:szCs w:val="20"/>
                <w:lang w:val="es-ES" w:eastAsia="es-MX"/>
              </w:rPr>
              <w:t xml:space="preserve">La constancia laboral y curriculum vitae que no contengan todos y cada uno de los datos requeridos en el presente rubro no serán tomadas en cuenta, es decir, no serán sujetos de evaluación. </w:t>
            </w:r>
          </w:p>
          <w:p w14:paraId="03C90FCF" w14:textId="77777777" w:rsidR="003D3A7F" w:rsidRPr="009A0D62" w:rsidRDefault="003D3A7F" w:rsidP="00214DF5">
            <w:pPr>
              <w:jc w:val="both"/>
              <w:rPr>
                <w:rFonts w:ascii="Noto Sans" w:hAnsi="Noto Sans" w:cs="Noto Sans"/>
                <w:sz w:val="20"/>
                <w:szCs w:val="20"/>
                <w:lang w:val="es-ES" w:eastAsia="es-MX"/>
              </w:rPr>
            </w:pPr>
          </w:p>
          <w:p w14:paraId="53702561" w14:textId="77777777" w:rsidR="003D3A7F" w:rsidRPr="009A0D62" w:rsidRDefault="003D3A7F" w:rsidP="00214DF5">
            <w:pPr>
              <w:jc w:val="both"/>
              <w:rPr>
                <w:rFonts w:ascii="Noto Sans" w:hAnsi="Noto Sans" w:cs="Noto Sans"/>
                <w:sz w:val="20"/>
                <w:szCs w:val="20"/>
                <w:lang w:val="es-ES" w:eastAsia="es-MX"/>
              </w:rPr>
            </w:pPr>
            <w:r w:rsidRPr="009A0D62">
              <w:rPr>
                <w:rFonts w:ascii="Noto Sans" w:hAnsi="Noto Sans" w:cs="Noto Sans"/>
                <w:sz w:val="20"/>
                <w:szCs w:val="20"/>
                <w:lang w:val="es-ES" w:eastAsia="es-MX"/>
              </w:rPr>
              <w:t>Además, no se tomarán en cuenta la carta constancia o curriculum vitae que no describa la experiencia conforme lo solicitado.</w:t>
            </w:r>
          </w:p>
          <w:p w14:paraId="1056E863" w14:textId="77777777" w:rsidR="003D3A7F" w:rsidRPr="009A0D62" w:rsidRDefault="003D3A7F" w:rsidP="00214DF5">
            <w:pPr>
              <w:jc w:val="both"/>
              <w:rPr>
                <w:rFonts w:ascii="Noto Sans" w:hAnsi="Noto Sans" w:cs="Noto Sans"/>
                <w:sz w:val="20"/>
                <w:szCs w:val="20"/>
                <w:lang w:val="es-ES" w:eastAsia="es-MX"/>
              </w:rPr>
            </w:pPr>
          </w:p>
          <w:p w14:paraId="711DD1E3" w14:textId="6948301B" w:rsidR="003D3A7F" w:rsidRPr="009A0D62" w:rsidRDefault="003D3A7F" w:rsidP="00214DF5">
            <w:pPr>
              <w:jc w:val="both"/>
              <w:rPr>
                <w:rFonts w:ascii="Noto Sans" w:hAnsi="Noto Sans" w:cs="Noto Sans"/>
                <w:sz w:val="20"/>
                <w:szCs w:val="20"/>
                <w:lang w:val="es-ES" w:eastAsia="es-MX"/>
              </w:rPr>
            </w:pPr>
            <w:r w:rsidRPr="009A0D62">
              <w:rPr>
                <w:rFonts w:ascii="Noto Sans" w:hAnsi="Noto Sans" w:cs="Noto Sans"/>
                <w:sz w:val="20"/>
                <w:szCs w:val="20"/>
                <w:lang w:val="es-ES" w:eastAsia="es-MX"/>
              </w:rPr>
              <w:t>El licitante deberá considerar en su proposición 15 (quince) empleados que cubran la experiencia solicitada en los conceptos señalados anteriormente.</w:t>
            </w:r>
          </w:p>
          <w:p w14:paraId="2009ECF3" w14:textId="77777777" w:rsidR="003D3A7F" w:rsidRPr="009A0D62" w:rsidRDefault="003D3A7F" w:rsidP="00214DF5">
            <w:pPr>
              <w:jc w:val="both"/>
              <w:rPr>
                <w:rFonts w:ascii="Noto Sans" w:hAnsi="Noto Sans" w:cs="Noto Sans"/>
                <w:sz w:val="20"/>
                <w:szCs w:val="20"/>
                <w:lang w:val="es-ES" w:eastAsia="es-MX"/>
              </w:rPr>
            </w:pPr>
          </w:p>
          <w:p w14:paraId="37D3E6F1" w14:textId="183BE86F" w:rsidR="003D3A7F" w:rsidRPr="009A0D62" w:rsidRDefault="003D3A7F" w:rsidP="00214DF5">
            <w:pPr>
              <w:jc w:val="both"/>
              <w:rPr>
                <w:rFonts w:ascii="Noto Sans" w:hAnsi="Noto Sans" w:cs="Noto Sans"/>
                <w:sz w:val="20"/>
                <w:szCs w:val="20"/>
                <w:lang w:val="es-ES" w:eastAsia="es-MX"/>
              </w:rPr>
            </w:pPr>
            <w:r w:rsidRPr="009A0D62">
              <w:rPr>
                <w:rFonts w:ascii="Noto Sans" w:hAnsi="Noto Sans" w:cs="Noto Sans"/>
                <w:sz w:val="20"/>
                <w:szCs w:val="20"/>
                <w:lang w:val="es-ES" w:eastAsia="es-MX"/>
              </w:rPr>
              <w:lastRenderedPageBreak/>
              <w:t>El licitante deberá cumplir con cada uno de los requisitos que se solicitan para acreditar la experiencia de este perfil.</w:t>
            </w:r>
          </w:p>
          <w:p w14:paraId="574F7C06" w14:textId="77777777" w:rsidR="003D3A7F" w:rsidRPr="009A0D62" w:rsidRDefault="003D3A7F" w:rsidP="00214DF5">
            <w:pPr>
              <w:jc w:val="both"/>
              <w:rPr>
                <w:rFonts w:ascii="Noto Sans" w:hAnsi="Noto Sans" w:cs="Noto Sans"/>
                <w:sz w:val="20"/>
                <w:szCs w:val="20"/>
                <w:lang w:val="es-ES" w:eastAsia="es-MX"/>
              </w:rPr>
            </w:pPr>
          </w:p>
          <w:p w14:paraId="1F55CF2B" w14:textId="77777777" w:rsidR="003D3A7F" w:rsidRPr="009A0D62" w:rsidRDefault="003D3A7F" w:rsidP="00214DF5">
            <w:pPr>
              <w:jc w:val="both"/>
              <w:rPr>
                <w:rFonts w:ascii="Noto Sans" w:hAnsi="Noto Sans" w:cs="Noto Sans"/>
                <w:sz w:val="20"/>
                <w:szCs w:val="20"/>
                <w:lang w:val="es-ES" w:eastAsia="es-MX"/>
              </w:rPr>
            </w:pPr>
            <w:r w:rsidRPr="009A0D62">
              <w:rPr>
                <w:rFonts w:ascii="Noto Sans" w:hAnsi="Noto Sans" w:cs="Noto Sans"/>
                <w:sz w:val="20"/>
                <w:szCs w:val="20"/>
                <w:lang w:val="es-ES" w:eastAsia="es-MX"/>
              </w:rPr>
              <w:t>Como máximo se otorgará ____ puntos por este subrubro.</w:t>
            </w:r>
          </w:p>
          <w:p w14:paraId="39F9680F" w14:textId="77777777" w:rsidR="003D3A7F" w:rsidRPr="009A0D62" w:rsidRDefault="003D3A7F" w:rsidP="00214DF5">
            <w:pPr>
              <w:jc w:val="both"/>
              <w:rPr>
                <w:rFonts w:ascii="Noto Sans" w:hAnsi="Noto Sans" w:cs="Noto Sans"/>
                <w:sz w:val="20"/>
                <w:szCs w:val="20"/>
                <w:lang w:val="es-ES" w:eastAsia="es-MX"/>
              </w:rPr>
            </w:pPr>
          </w:p>
          <w:p w14:paraId="3019CD35" w14:textId="07B8C918" w:rsidR="003D3A7F" w:rsidRPr="009A0D62" w:rsidRDefault="003D3A7F" w:rsidP="00214DF5">
            <w:pPr>
              <w:jc w:val="both"/>
              <w:rPr>
                <w:rFonts w:ascii="Noto Sans" w:hAnsi="Noto Sans" w:cs="Noto Sans"/>
                <w:sz w:val="20"/>
                <w:szCs w:val="20"/>
                <w:lang w:val="es-ES" w:eastAsia="es-MX"/>
              </w:rPr>
            </w:pPr>
            <w:r w:rsidRPr="009A0D62">
              <w:rPr>
                <w:rFonts w:ascii="Noto Sans" w:hAnsi="Noto Sans" w:cs="Noto Sans"/>
                <w:sz w:val="20"/>
                <w:szCs w:val="20"/>
                <w:lang w:val="es-ES" w:eastAsia="es-MX"/>
              </w:rPr>
              <w:t xml:space="preserve">Se otorgarán__ puntos a licitante que acredite que cuenta con </w:t>
            </w:r>
            <w:r w:rsidRPr="009A0D62">
              <w:rPr>
                <w:rFonts w:ascii="Noto Sans" w:hAnsi="Noto Sans" w:cs="Noto Sans"/>
                <w:b/>
                <w:bCs/>
                <w:sz w:val="20"/>
                <w:szCs w:val="20"/>
                <w:lang w:val="es-ES" w:eastAsia="es-MX"/>
              </w:rPr>
              <w:t xml:space="preserve">15 (quince) empleados con perfil de técnicos responsables de la Operación y Gestión de la Operación, </w:t>
            </w:r>
            <w:r w:rsidRPr="009A0D62">
              <w:rPr>
                <w:rFonts w:ascii="Noto Sans" w:hAnsi="Noto Sans" w:cs="Noto Sans"/>
                <w:sz w:val="20"/>
                <w:szCs w:val="20"/>
                <w:lang w:val="es-ES" w:eastAsia="es-MX"/>
              </w:rPr>
              <w:t xml:space="preserve">que cuenten </w:t>
            </w:r>
            <w:r w:rsidR="002F52D6" w:rsidRPr="009A0D62">
              <w:rPr>
                <w:rFonts w:ascii="Noto Sans" w:hAnsi="Noto Sans" w:cs="Noto Sans"/>
                <w:sz w:val="20"/>
                <w:szCs w:val="20"/>
                <w:lang w:val="es-ES" w:eastAsia="es-MX"/>
              </w:rPr>
              <w:t>con 1 (uno)</w:t>
            </w:r>
            <w:r w:rsidRPr="009A0D62">
              <w:rPr>
                <w:rFonts w:ascii="Noto Sans" w:hAnsi="Noto Sans" w:cs="Noto Sans"/>
                <w:sz w:val="20"/>
                <w:szCs w:val="20"/>
                <w:lang w:val="es-ES" w:eastAsia="es-MX"/>
              </w:rPr>
              <w:t xml:space="preserve"> año</w:t>
            </w:r>
            <w:r w:rsidR="002F52D6" w:rsidRPr="009A0D62">
              <w:rPr>
                <w:rFonts w:ascii="Noto Sans" w:hAnsi="Noto Sans" w:cs="Noto Sans"/>
                <w:sz w:val="20"/>
                <w:szCs w:val="20"/>
                <w:lang w:val="es-ES" w:eastAsia="es-MX"/>
              </w:rPr>
              <w:t xml:space="preserve"> o más</w:t>
            </w:r>
            <w:r w:rsidRPr="009A0D62">
              <w:rPr>
                <w:rFonts w:ascii="Noto Sans" w:hAnsi="Noto Sans" w:cs="Noto Sans"/>
                <w:sz w:val="20"/>
                <w:szCs w:val="20"/>
                <w:lang w:val="es-ES" w:eastAsia="es-MX"/>
              </w:rPr>
              <w:t xml:space="preserve"> de experiencia.</w:t>
            </w:r>
          </w:p>
          <w:p w14:paraId="32CA7BB5" w14:textId="77777777" w:rsidR="003D3A7F" w:rsidRPr="009A0D62" w:rsidRDefault="003D3A7F" w:rsidP="00214DF5">
            <w:pPr>
              <w:jc w:val="both"/>
              <w:rPr>
                <w:rFonts w:ascii="Noto Sans" w:hAnsi="Noto Sans" w:cs="Noto Sans"/>
                <w:sz w:val="20"/>
                <w:szCs w:val="20"/>
                <w:lang w:val="es-ES" w:eastAsia="es-MX"/>
              </w:rPr>
            </w:pPr>
          </w:p>
          <w:p w14:paraId="1CF88B39" w14:textId="77777777" w:rsidR="003D3A7F" w:rsidRPr="009A0D62" w:rsidRDefault="003D3A7F" w:rsidP="00214DF5">
            <w:pPr>
              <w:jc w:val="both"/>
              <w:rPr>
                <w:rFonts w:ascii="Noto Sans" w:hAnsi="Noto Sans" w:cs="Noto Sans"/>
                <w:sz w:val="20"/>
                <w:szCs w:val="20"/>
                <w:lang w:val="es-ES" w:eastAsia="es-MX"/>
              </w:rPr>
            </w:pPr>
            <w:r w:rsidRPr="009A0D62">
              <w:rPr>
                <w:rFonts w:ascii="Noto Sans" w:hAnsi="Noto Sans" w:cs="Noto Sans"/>
                <w:sz w:val="20"/>
                <w:szCs w:val="20"/>
                <w:lang w:val="es-ES" w:eastAsia="es-MX"/>
              </w:rPr>
              <w:t>No se otorgarán puntos en este subrubro a quien acredite menos de 1 años de experiencia, quien omita presentar la documentación requerida o cuando la documentación presentada no cumpla con los requisitos solicitados o que sea ilegible.</w:t>
            </w:r>
          </w:p>
          <w:p w14:paraId="0601D397" w14:textId="77777777" w:rsidR="003D3A7F" w:rsidRPr="009A0D62" w:rsidRDefault="003D3A7F" w:rsidP="00214DF5">
            <w:pPr>
              <w:jc w:val="both"/>
              <w:rPr>
                <w:rFonts w:ascii="Noto Sans" w:hAnsi="Noto Sans" w:cs="Noto Sans"/>
                <w:sz w:val="20"/>
                <w:szCs w:val="20"/>
                <w:lang w:val="es-ES" w:eastAsia="es-MX"/>
              </w:rPr>
            </w:pPr>
          </w:p>
          <w:p w14:paraId="0F1EFF15" w14:textId="77777777" w:rsidR="003D3A7F" w:rsidRPr="009A0D62" w:rsidRDefault="003D3A7F" w:rsidP="00282675">
            <w:pPr>
              <w:jc w:val="both"/>
              <w:rPr>
                <w:rFonts w:ascii="Noto Sans" w:hAnsi="Noto Sans" w:cs="Noto Sans"/>
                <w:b/>
                <w:sz w:val="20"/>
                <w:szCs w:val="20"/>
                <w:lang w:eastAsia="es-MX"/>
              </w:rPr>
            </w:pPr>
            <w:r w:rsidRPr="009A0D62">
              <w:rPr>
                <w:rFonts w:ascii="Noto Sans" w:hAnsi="Noto Sans" w:cs="Noto Sans"/>
                <w:sz w:val="20"/>
                <w:szCs w:val="20"/>
                <w:lang w:val="es-ES" w:eastAsia="es-MX"/>
              </w:rPr>
              <w:t>No se otorgará puntaje a las cartas o curriculum vitae ilegibles.</w:t>
            </w:r>
          </w:p>
        </w:tc>
        <w:tc>
          <w:tcPr>
            <w:tcW w:w="606" w:type="pct"/>
            <w:tcBorders>
              <w:left w:val="single" w:sz="4" w:space="0" w:color="auto"/>
              <w:right w:val="single" w:sz="4" w:space="0" w:color="auto"/>
            </w:tcBorders>
            <w:vAlign w:val="center"/>
          </w:tcPr>
          <w:p w14:paraId="332C7716" w14:textId="77777777" w:rsidR="003D3A7F" w:rsidRPr="009A0D62" w:rsidRDefault="003D3A7F" w:rsidP="00214DF5">
            <w:pPr>
              <w:jc w:val="center"/>
              <w:rPr>
                <w:rFonts w:ascii="Noto Sans" w:hAnsi="Noto Sans" w:cs="Noto Sans"/>
                <w:b/>
                <w:sz w:val="20"/>
                <w:szCs w:val="20"/>
                <w:lang w:eastAsia="es-MX"/>
              </w:rPr>
            </w:pPr>
          </w:p>
        </w:tc>
      </w:tr>
      <w:tr w:rsidR="003D3A7F" w:rsidRPr="009A0D62" w14:paraId="5499E67D" w14:textId="77777777" w:rsidTr="00616A7A">
        <w:trPr>
          <w:trHeight w:val="270"/>
          <w:jc w:val="center"/>
        </w:trPr>
        <w:tc>
          <w:tcPr>
            <w:tcW w:w="693" w:type="pct"/>
            <w:vMerge/>
            <w:tcBorders>
              <w:left w:val="single" w:sz="4" w:space="0" w:color="auto"/>
              <w:right w:val="single" w:sz="4" w:space="0" w:color="auto"/>
            </w:tcBorders>
            <w:vAlign w:val="center"/>
          </w:tcPr>
          <w:p w14:paraId="1E193667" w14:textId="77777777" w:rsidR="003D3A7F" w:rsidRPr="009A0D62" w:rsidRDefault="003D3A7F" w:rsidP="00214DF5">
            <w:pPr>
              <w:jc w:val="center"/>
              <w:rPr>
                <w:rFonts w:ascii="Noto Sans" w:hAnsi="Noto Sans" w:cs="Noto Sans"/>
                <w:b/>
                <w:sz w:val="20"/>
                <w:szCs w:val="20"/>
                <w:lang w:val="es-ES" w:eastAsia="es-MX"/>
              </w:rPr>
            </w:pPr>
          </w:p>
        </w:tc>
        <w:tc>
          <w:tcPr>
            <w:tcW w:w="1004" w:type="pct"/>
            <w:vMerge/>
            <w:tcBorders>
              <w:left w:val="single" w:sz="4" w:space="0" w:color="auto"/>
              <w:right w:val="single" w:sz="4" w:space="0" w:color="auto"/>
            </w:tcBorders>
            <w:vAlign w:val="center"/>
          </w:tcPr>
          <w:p w14:paraId="4848C28B" w14:textId="77777777" w:rsidR="003D3A7F" w:rsidRPr="009A0D62" w:rsidRDefault="003D3A7F" w:rsidP="00214DF5">
            <w:pPr>
              <w:jc w:val="center"/>
              <w:rPr>
                <w:rFonts w:ascii="Noto Sans" w:hAnsi="Noto Sans" w:cs="Noto Sans"/>
                <w:b/>
                <w:sz w:val="20"/>
                <w:szCs w:val="20"/>
                <w:lang w:val="es-ES" w:eastAsia="es-MX"/>
              </w:rPr>
            </w:pPr>
          </w:p>
        </w:tc>
        <w:tc>
          <w:tcPr>
            <w:tcW w:w="2698" w:type="pct"/>
            <w:tcBorders>
              <w:top w:val="single" w:sz="4" w:space="0" w:color="auto"/>
              <w:left w:val="single" w:sz="4" w:space="0" w:color="auto"/>
              <w:bottom w:val="single" w:sz="4" w:space="0" w:color="auto"/>
              <w:right w:val="single" w:sz="4" w:space="0" w:color="auto"/>
            </w:tcBorders>
            <w:vAlign w:val="center"/>
          </w:tcPr>
          <w:p w14:paraId="2A5C2005" w14:textId="7029E314" w:rsidR="003D3A7F" w:rsidRPr="009A0D62" w:rsidRDefault="003D3A7F" w:rsidP="00214DF5">
            <w:pPr>
              <w:jc w:val="both"/>
              <w:rPr>
                <w:rFonts w:ascii="Noto Sans" w:hAnsi="Noto Sans" w:cs="Noto Sans"/>
                <w:b/>
                <w:bCs/>
                <w:sz w:val="20"/>
                <w:szCs w:val="20"/>
                <w:lang w:val="es-ES" w:eastAsia="es-MX"/>
              </w:rPr>
            </w:pPr>
            <w:r w:rsidRPr="009A0D62">
              <w:rPr>
                <w:rFonts w:ascii="Noto Sans" w:hAnsi="Noto Sans" w:cs="Noto Sans"/>
                <w:sz w:val="20"/>
                <w:szCs w:val="20"/>
                <w:lang w:val="es-ES" w:eastAsia="es-MX"/>
              </w:rPr>
              <w:t>El licitante deberá demostrar que cuenta con 3</w:t>
            </w:r>
            <w:r w:rsidRPr="009A0D62">
              <w:rPr>
                <w:rFonts w:ascii="Noto Sans" w:hAnsi="Noto Sans" w:cs="Noto Sans"/>
                <w:b/>
                <w:bCs/>
                <w:sz w:val="20"/>
                <w:szCs w:val="20"/>
                <w:lang w:val="es-ES" w:eastAsia="es-MX"/>
              </w:rPr>
              <w:t xml:space="preserve"> </w:t>
            </w:r>
            <w:r w:rsidRPr="009A0D62">
              <w:rPr>
                <w:rFonts w:ascii="Noto Sans" w:hAnsi="Noto Sans" w:cs="Noto Sans"/>
                <w:sz w:val="20"/>
                <w:szCs w:val="20"/>
                <w:lang w:val="es-ES" w:eastAsia="es-MX"/>
              </w:rPr>
              <w:t>(tres)</w:t>
            </w:r>
            <w:r w:rsidRPr="009A0D62">
              <w:rPr>
                <w:rFonts w:ascii="Noto Sans" w:hAnsi="Noto Sans" w:cs="Noto Sans"/>
                <w:b/>
                <w:bCs/>
                <w:sz w:val="20"/>
                <w:szCs w:val="20"/>
                <w:lang w:val="es-ES" w:eastAsia="es-MX"/>
              </w:rPr>
              <w:t xml:space="preserve"> empleados con perfil de Grupo de Gestión de Incidentes, </w:t>
            </w:r>
            <w:r w:rsidRPr="009A0D62">
              <w:rPr>
                <w:rFonts w:ascii="Noto Sans" w:hAnsi="Noto Sans" w:cs="Noto Sans"/>
                <w:sz w:val="20"/>
                <w:szCs w:val="20"/>
                <w:lang w:val="es-ES" w:eastAsia="es-MX"/>
              </w:rPr>
              <w:t xml:space="preserve">con 1 (uno) año de experiencia en gestión de incidentes de la operación de los servicios instalados en el Centro de Datos o en la realización de trabajos iguales o similares a los que son materia del </w:t>
            </w:r>
            <w:r w:rsidR="00FD10AB" w:rsidRPr="009A0D62">
              <w:rPr>
                <w:rFonts w:ascii="Noto Sans" w:hAnsi="Noto Sans" w:cs="Noto Sans"/>
                <w:sz w:val="20"/>
                <w:szCs w:val="20"/>
                <w:lang w:val="es-ES" w:eastAsia="es-MX"/>
              </w:rPr>
              <w:t xml:space="preserve">presente </w:t>
            </w:r>
            <w:r w:rsidR="002F52D6" w:rsidRPr="009A0D62">
              <w:rPr>
                <w:rFonts w:ascii="Noto Sans" w:hAnsi="Noto Sans" w:cs="Noto Sans"/>
                <w:sz w:val="20"/>
                <w:szCs w:val="20"/>
                <w:lang w:val="es-ES" w:eastAsia="es-MX"/>
              </w:rPr>
              <w:t>Anexo Técnico</w:t>
            </w:r>
            <w:r w:rsidRPr="009A0D62">
              <w:rPr>
                <w:rFonts w:ascii="Noto Sans" w:hAnsi="Noto Sans" w:cs="Noto Sans"/>
                <w:sz w:val="20"/>
                <w:szCs w:val="20"/>
                <w:lang w:val="es-ES" w:eastAsia="es-MX"/>
              </w:rPr>
              <w:t>.</w:t>
            </w:r>
          </w:p>
          <w:p w14:paraId="2B452B45" w14:textId="77777777" w:rsidR="003D3A7F" w:rsidRPr="009A0D62" w:rsidRDefault="003D3A7F" w:rsidP="00214DF5">
            <w:pPr>
              <w:jc w:val="both"/>
              <w:rPr>
                <w:rFonts w:ascii="Noto Sans" w:hAnsi="Noto Sans" w:cs="Noto Sans"/>
                <w:sz w:val="20"/>
                <w:szCs w:val="20"/>
                <w:lang w:eastAsia="es-MX"/>
              </w:rPr>
            </w:pPr>
          </w:p>
          <w:p w14:paraId="1799CC89" w14:textId="28585A45" w:rsidR="003D3A7F" w:rsidRPr="009A0D62" w:rsidRDefault="003D3A7F" w:rsidP="00214DF5">
            <w:pPr>
              <w:jc w:val="both"/>
              <w:rPr>
                <w:rFonts w:ascii="Noto Sans" w:hAnsi="Noto Sans" w:cs="Noto Sans"/>
                <w:sz w:val="20"/>
                <w:szCs w:val="20"/>
                <w:lang w:val="es-ES" w:eastAsia="es-MX"/>
              </w:rPr>
            </w:pPr>
            <w:r w:rsidRPr="009A0D62">
              <w:rPr>
                <w:rFonts w:ascii="Noto Sans" w:hAnsi="Noto Sans" w:cs="Noto Sans"/>
                <w:sz w:val="20"/>
                <w:szCs w:val="20"/>
                <w:lang w:val="es-ES" w:eastAsia="es-MX"/>
              </w:rPr>
              <w:t>El licitante acreditará la experiencia mediante la presentación de los siguientes documentos:</w:t>
            </w:r>
          </w:p>
          <w:p w14:paraId="02486EC7" w14:textId="77777777" w:rsidR="003D3A7F" w:rsidRPr="009A0D62" w:rsidRDefault="003D3A7F" w:rsidP="00214DF5">
            <w:pPr>
              <w:jc w:val="both"/>
              <w:rPr>
                <w:rFonts w:ascii="Noto Sans" w:hAnsi="Noto Sans" w:cs="Noto Sans"/>
                <w:sz w:val="20"/>
                <w:szCs w:val="20"/>
                <w:lang w:val="es-ES" w:eastAsia="es-MX"/>
              </w:rPr>
            </w:pPr>
          </w:p>
          <w:p w14:paraId="2FCE74F4" w14:textId="26FB43E0" w:rsidR="003D3A7F" w:rsidRPr="009A0D62" w:rsidRDefault="003D3A7F" w:rsidP="00214DF5">
            <w:pPr>
              <w:jc w:val="both"/>
              <w:rPr>
                <w:rFonts w:ascii="Noto Sans" w:hAnsi="Noto Sans" w:cs="Noto Sans"/>
                <w:sz w:val="20"/>
                <w:szCs w:val="20"/>
              </w:rPr>
            </w:pPr>
            <w:r w:rsidRPr="009A0D62">
              <w:rPr>
                <w:rFonts w:ascii="Noto Sans" w:hAnsi="Noto Sans" w:cs="Noto Sans"/>
                <w:b/>
                <w:bCs/>
                <w:sz w:val="20"/>
                <w:szCs w:val="20"/>
              </w:rPr>
              <w:t xml:space="preserve">Curriculum Vitae: </w:t>
            </w:r>
            <w:r w:rsidRPr="009A0D62">
              <w:rPr>
                <w:rFonts w:ascii="Noto Sans" w:hAnsi="Noto Sans" w:cs="Noto Sans"/>
                <w:sz w:val="20"/>
                <w:szCs w:val="20"/>
              </w:rPr>
              <w:t xml:space="preserve">actualizado y firmado por las personas propuestas y por el representante legal </w:t>
            </w:r>
            <w:r w:rsidR="00767A39" w:rsidRPr="009A0D62">
              <w:rPr>
                <w:rFonts w:ascii="Noto Sans" w:hAnsi="Noto Sans" w:cs="Noto Sans"/>
                <w:sz w:val="20"/>
                <w:szCs w:val="20"/>
              </w:rPr>
              <w:t>del</w:t>
            </w:r>
            <w:r w:rsidRPr="009A0D62">
              <w:rPr>
                <w:rFonts w:ascii="Noto Sans" w:hAnsi="Noto Sans" w:cs="Noto Sans"/>
                <w:sz w:val="20"/>
                <w:szCs w:val="20"/>
              </w:rPr>
              <w:t xml:space="preserve"> Licitante, los cuales deben contener al menos la siguiente información:</w:t>
            </w:r>
          </w:p>
          <w:p w14:paraId="1E697203" w14:textId="77777777" w:rsidR="003D3A7F" w:rsidRPr="009A0D62" w:rsidRDefault="003D3A7F" w:rsidP="00214DF5">
            <w:pPr>
              <w:jc w:val="both"/>
              <w:rPr>
                <w:rFonts w:ascii="Noto Sans" w:hAnsi="Noto Sans" w:cs="Noto Sans"/>
                <w:b/>
                <w:bCs/>
                <w:sz w:val="20"/>
                <w:szCs w:val="20"/>
              </w:rPr>
            </w:pPr>
          </w:p>
          <w:p w14:paraId="4E479E80" w14:textId="77777777" w:rsidR="003D3A7F" w:rsidRPr="009A0D62" w:rsidRDefault="003D3A7F" w:rsidP="00214DF5">
            <w:pPr>
              <w:pStyle w:val="Prrafodelista"/>
              <w:numPr>
                <w:ilvl w:val="0"/>
                <w:numId w:val="59"/>
              </w:numPr>
              <w:jc w:val="both"/>
              <w:rPr>
                <w:rFonts w:ascii="Noto Sans" w:hAnsi="Noto Sans" w:cs="Noto Sans"/>
                <w:sz w:val="20"/>
                <w:szCs w:val="20"/>
              </w:rPr>
            </w:pPr>
            <w:r w:rsidRPr="009A0D62">
              <w:rPr>
                <w:rFonts w:ascii="Noto Sans" w:hAnsi="Noto Sans" w:cs="Noto Sans"/>
                <w:sz w:val="20"/>
                <w:szCs w:val="20"/>
              </w:rPr>
              <w:t xml:space="preserve">Nombre; </w:t>
            </w:r>
          </w:p>
          <w:p w14:paraId="2C98844B" w14:textId="77777777" w:rsidR="003D3A7F" w:rsidRPr="009A0D62" w:rsidRDefault="003D3A7F" w:rsidP="00214DF5">
            <w:pPr>
              <w:pStyle w:val="Prrafodelista"/>
              <w:numPr>
                <w:ilvl w:val="0"/>
                <w:numId w:val="59"/>
              </w:numPr>
              <w:jc w:val="both"/>
              <w:rPr>
                <w:rFonts w:ascii="Noto Sans" w:hAnsi="Noto Sans" w:cs="Noto Sans"/>
                <w:sz w:val="20"/>
                <w:szCs w:val="20"/>
              </w:rPr>
            </w:pPr>
            <w:r w:rsidRPr="009A0D62">
              <w:rPr>
                <w:rFonts w:ascii="Noto Sans" w:hAnsi="Noto Sans" w:cs="Noto Sans"/>
                <w:sz w:val="20"/>
                <w:szCs w:val="20"/>
              </w:rPr>
              <w:t xml:space="preserve">Domicilio; </w:t>
            </w:r>
          </w:p>
          <w:p w14:paraId="72180B62" w14:textId="77777777" w:rsidR="003D3A7F" w:rsidRPr="009A0D62" w:rsidRDefault="003D3A7F" w:rsidP="00214DF5">
            <w:pPr>
              <w:pStyle w:val="Prrafodelista"/>
              <w:numPr>
                <w:ilvl w:val="0"/>
                <w:numId w:val="59"/>
              </w:numPr>
              <w:jc w:val="both"/>
              <w:rPr>
                <w:rFonts w:ascii="Noto Sans" w:hAnsi="Noto Sans" w:cs="Noto Sans"/>
                <w:sz w:val="20"/>
                <w:szCs w:val="20"/>
              </w:rPr>
            </w:pPr>
            <w:r w:rsidRPr="009A0D62">
              <w:rPr>
                <w:rFonts w:ascii="Noto Sans" w:hAnsi="Noto Sans" w:cs="Noto Sans"/>
                <w:sz w:val="20"/>
                <w:szCs w:val="20"/>
              </w:rPr>
              <w:t>Número de teléfono (fijo o celular);</w:t>
            </w:r>
          </w:p>
          <w:p w14:paraId="1F799C26" w14:textId="77777777" w:rsidR="003D3A7F" w:rsidRPr="009A0D62" w:rsidRDefault="003D3A7F" w:rsidP="00214DF5">
            <w:pPr>
              <w:pStyle w:val="Prrafodelista"/>
              <w:numPr>
                <w:ilvl w:val="0"/>
                <w:numId w:val="59"/>
              </w:numPr>
              <w:jc w:val="both"/>
              <w:rPr>
                <w:rFonts w:ascii="Noto Sans" w:hAnsi="Noto Sans" w:cs="Noto Sans"/>
                <w:sz w:val="20"/>
                <w:szCs w:val="20"/>
              </w:rPr>
            </w:pPr>
            <w:r w:rsidRPr="009A0D62">
              <w:rPr>
                <w:rFonts w:ascii="Noto Sans" w:hAnsi="Noto Sans" w:cs="Noto Sans"/>
                <w:sz w:val="20"/>
                <w:szCs w:val="20"/>
              </w:rPr>
              <w:t xml:space="preserve">Correo electrónico; </w:t>
            </w:r>
          </w:p>
          <w:p w14:paraId="176826DD" w14:textId="77777777" w:rsidR="003D3A7F" w:rsidRPr="009A0D62" w:rsidRDefault="003D3A7F" w:rsidP="00214DF5">
            <w:pPr>
              <w:pStyle w:val="Prrafodelista"/>
              <w:numPr>
                <w:ilvl w:val="0"/>
                <w:numId w:val="59"/>
              </w:numPr>
              <w:jc w:val="both"/>
              <w:rPr>
                <w:rFonts w:ascii="Noto Sans" w:hAnsi="Noto Sans" w:cs="Noto Sans"/>
                <w:sz w:val="20"/>
                <w:szCs w:val="20"/>
              </w:rPr>
            </w:pPr>
            <w:r w:rsidRPr="009A0D62">
              <w:rPr>
                <w:rFonts w:ascii="Noto Sans" w:hAnsi="Noto Sans" w:cs="Noto Sans"/>
                <w:sz w:val="20"/>
                <w:szCs w:val="20"/>
              </w:rPr>
              <w:t>Nivel de Estudios: Cédula Profesional y/o título profesional.</w:t>
            </w:r>
          </w:p>
          <w:p w14:paraId="11A7A396" w14:textId="77777777" w:rsidR="003D3A7F" w:rsidRPr="009A0D62" w:rsidRDefault="003D3A7F" w:rsidP="00214DF5">
            <w:pPr>
              <w:pStyle w:val="Prrafodelista"/>
              <w:numPr>
                <w:ilvl w:val="0"/>
                <w:numId w:val="59"/>
              </w:numPr>
              <w:jc w:val="both"/>
              <w:rPr>
                <w:rFonts w:ascii="Noto Sans" w:hAnsi="Noto Sans" w:cs="Noto Sans"/>
                <w:sz w:val="20"/>
                <w:szCs w:val="20"/>
              </w:rPr>
            </w:pPr>
            <w:r w:rsidRPr="009A0D62">
              <w:rPr>
                <w:rFonts w:ascii="Noto Sans" w:hAnsi="Noto Sans" w:cs="Noto Sans"/>
                <w:sz w:val="20"/>
                <w:szCs w:val="20"/>
              </w:rPr>
              <w:t>Experiencia laboral: Señalando los proyectos en los que participó con el perfil requerido.</w:t>
            </w:r>
          </w:p>
          <w:p w14:paraId="673B66EA" w14:textId="77777777" w:rsidR="003D3A7F" w:rsidRPr="009A0D62" w:rsidRDefault="003D3A7F" w:rsidP="00214DF5">
            <w:pPr>
              <w:pStyle w:val="Prrafodelista"/>
              <w:numPr>
                <w:ilvl w:val="0"/>
                <w:numId w:val="59"/>
              </w:numPr>
              <w:jc w:val="both"/>
              <w:rPr>
                <w:rFonts w:ascii="Noto Sans" w:hAnsi="Noto Sans" w:cs="Noto Sans"/>
                <w:sz w:val="20"/>
                <w:szCs w:val="20"/>
              </w:rPr>
            </w:pPr>
            <w:r w:rsidRPr="009A0D62">
              <w:rPr>
                <w:rFonts w:ascii="Noto Sans" w:hAnsi="Noto Sans" w:cs="Noto Sans"/>
                <w:sz w:val="20"/>
                <w:szCs w:val="20"/>
              </w:rPr>
              <w:t>Fecha y firma</w:t>
            </w:r>
          </w:p>
          <w:p w14:paraId="6CE80C67" w14:textId="77777777" w:rsidR="003D3A7F" w:rsidRPr="009A0D62" w:rsidRDefault="003D3A7F" w:rsidP="00214DF5">
            <w:pPr>
              <w:jc w:val="both"/>
              <w:rPr>
                <w:rFonts w:ascii="Noto Sans" w:hAnsi="Noto Sans" w:cs="Noto Sans"/>
                <w:sz w:val="20"/>
                <w:szCs w:val="20"/>
                <w:lang w:val="es-ES" w:eastAsia="es-MX"/>
              </w:rPr>
            </w:pPr>
          </w:p>
          <w:p w14:paraId="1D30ACC1" w14:textId="75F2FBE2" w:rsidR="003D3A7F" w:rsidRPr="009A0D62" w:rsidRDefault="003D3A7F" w:rsidP="00214DF5">
            <w:pPr>
              <w:jc w:val="both"/>
              <w:rPr>
                <w:rFonts w:ascii="Noto Sans" w:hAnsi="Noto Sans" w:cs="Noto Sans"/>
                <w:sz w:val="20"/>
                <w:szCs w:val="20"/>
              </w:rPr>
            </w:pPr>
            <w:r w:rsidRPr="009A0D62">
              <w:rPr>
                <w:rFonts w:ascii="Noto Sans" w:hAnsi="Noto Sans" w:cs="Noto Sans"/>
                <w:b/>
                <w:bCs/>
                <w:sz w:val="20"/>
                <w:szCs w:val="20"/>
                <w:lang w:val="es-ES" w:eastAsia="es-MX"/>
              </w:rPr>
              <w:lastRenderedPageBreak/>
              <w:t>1 (uno) Carta de constancia</w:t>
            </w:r>
            <w:r w:rsidRPr="009A0D62">
              <w:rPr>
                <w:rFonts w:ascii="Noto Sans" w:hAnsi="Noto Sans" w:cs="Noto Sans"/>
                <w:sz w:val="20"/>
                <w:szCs w:val="20"/>
                <w:lang w:val="es-ES" w:eastAsia="es-MX"/>
              </w:rPr>
              <w:t xml:space="preserve"> </w:t>
            </w:r>
            <w:r w:rsidRPr="009A0D62">
              <w:rPr>
                <w:rFonts w:ascii="Noto Sans" w:hAnsi="Noto Sans" w:cs="Noto Sans"/>
                <w:b/>
                <w:bCs/>
                <w:sz w:val="20"/>
                <w:szCs w:val="20"/>
                <w:lang w:val="es-ES" w:eastAsia="es-MX"/>
              </w:rPr>
              <w:t xml:space="preserve">laboral: </w:t>
            </w:r>
            <w:r w:rsidRPr="009A0D62">
              <w:rPr>
                <w:rFonts w:ascii="Noto Sans" w:hAnsi="Noto Sans" w:cs="Noto Sans"/>
                <w:sz w:val="20"/>
                <w:szCs w:val="20"/>
                <w:lang w:val="es-ES" w:eastAsia="es-MX"/>
              </w:rPr>
              <w:t xml:space="preserve">por cada uno de los empleados propuestos para este perfil </w:t>
            </w:r>
            <w:r w:rsidRPr="009A0D62">
              <w:rPr>
                <w:rFonts w:ascii="Noto Sans" w:hAnsi="Noto Sans" w:cs="Noto Sans"/>
                <w:sz w:val="20"/>
                <w:szCs w:val="20"/>
              </w:rPr>
              <w:t>en las que se indique puesto y fecha a partir de la cual se ha desempeñado en el puesto, esta carta deberá contener datos de contacto y firmadas por el representante legal de EL LICITANTE.</w:t>
            </w:r>
          </w:p>
          <w:p w14:paraId="6F6019CA" w14:textId="77777777" w:rsidR="003D3A7F" w:rsidRPr="009A0D62" w:rsidRDefault="003D3A7F" w:rsidP="00214DF5">
            <w:pPr>
              <w:jc w:val="both"/>
              <w:rPr>
                <w:rFonts w:ascii="Noto Sans" w:hAnsi="Noto Sans" w:cs="Noto Sans"/>
                <w:sz w:val="20"/>
                <w:szCs w:val="20"/>
              </w:rPr>
            </w:pPr>
          </w:p>
          <w:p w14:paraId="54CA44A1" w14:textId="77777777" w:rsidR="003D3A7F" w:rsidRPr="009A0D62" w:rsidRDefault="003D3A7F" w:rsidP="00214DF5">
            <w:pPr>
              <w:jc w:val="both"/>
              <w:rPr>
                <w:rFonts w:ascii="Noto Sans" w:hAnsi="Noto Sans" w:cs="Noto Sans"/>
                <w:sz w:val="20"/>
                <w:szCs w:val="20"/>
              </w:rPr>
            </w:pPr>
            <w:r w:rsidRPr="009A0D62">
              <w:rPr>
                <w:rFonts w:ascii="Noto Sans" w:hAnsi="Noto Sans" w:cs="Noto Sans"/>
                <w:b/>
                <w:bCs/>
                <w:sz w:val="20"/>
                <w:szCs w:val="20"/>
              </w:rPr>
              <w:t>Identificación oficial vigente</w:t>
            </w:r>
            <w:r w:rsidRPr="009A0D62">
              <w:rPr>
                <w:rFonts w:ascii="Noto Sans" w:hAnsi="Noto Sans" w:cs="Noto Sans"/>
                <w:sz w:val="20"/>
                <w:szCs w:val="20"/>
              </w:rPr>
              <w:t xml:space="preserve"> del personal propuesto.</w:t>
            </w:r>
          </w:p>
          <w:p w14:paraId="6EB7C434" w14:textId="77777777" w:rsidR="003D3A7F" w:rsidRPr="009A0D62" w:rsidRDefault="003D3A7F" w:rsidP="00214DF5">
            <w:pPr>
              <w:jc w:val="both"/>
              <w:rPr>
                <w:rFonts w:ascii="Noto Sans" w:hAnsi="Noto Sans" w:cs="Noto Sans"/>
                <w:sz w:val="20"/>
                <w:szCs w:val="20"/>
                <w:lang w:val="es-ES" w:eastAsia="es-MX"/>
              </w:rPr>
            </w:pPr>
          </w:p>
          <w:p w14:paraId="1AEEF86D" w14:textId="77777777" w:rsidR="003D3A7F" w:rsidRPr="009A0D62" w:rsidRDefault="003D3A7F" w:rsidP="00214DF5">
            <w:pPr>
              <w:jc w:val="both"/>
              <w:rPr>
                <w:rFonts w:ascii="Noto Sans" w:hAnsi="Noto Sans" w:cs="Noto Sans"/>
                <w:sz w:val="20"/>
                <w:szCs w:val="20"/>
                <w:lang w:val="es-ES" w:eastAsia="es-MX"/>
              </w:rPr>
            </w:pPr>
            <w:r w:rsidRPr="009A0D62">
              <w:rPr>
                <w:rFonts w:ascii="Noto Sans" w:hAnsi="Noto Sans" w:cs="Noto Sans"/>
                <w:sz w:val="20"/>
                <w:szCs w:val="20"/>
                <w:lang w:val="es-ES" w:eastAsia="es-MX"/>
              </w:rPr>
              <w:t xml:space="preserve">La constancia laboral y curriculum vitae que no contengan todos y cada uno de los datos requeridos en el presente rubro no serán tomadas en cuenta, es decir, no serán sujetos de evaluación. </w:t>
            </w:r>
          </w:p>
          <w:p w14:paraId="5CBD390D" w14:textId="77777777" w:rsidR="003D3A7F" w:rsidRPr="009A0D62" w:rsidRDefault="003D3A7F" w:rsidP="00214DF5">
            <w:pPr>
              <w:jc w:val="both"/>
              <w:rPr>
                <w:rFonts w:ascii="Noto Sans" w:hAnsi="Noto Sans" w:cs="Noto Sans"/>
                <w:sz w:val="20"/>
                <w:szCs w:val="20"/>
                <w:lang w:val="es-ES" w:eastAsia="es-MX"/>
              </w:rPr>
            </w:pPr>
          </w:p>
          <w:p w14:paraId="62427E30" w14:textId="77777777" w:rsidR="003D3A7F" w:rsidRPr="009A0D62" w:rsidRDefault="003D3A7F" w:rsidP="00214DF5">
            <w:pPr>
              <w:jc w:val="both"/>
              <w:rPr>
                <w:rFonts w:ascii="Noto Sans" w:hAnsi="Noto Sans" w:cs="Noto Sans"/>
                <w:sz w:val="20"/>
                <w:szCs w:val="20"/>
                <w:lang w:val="es-ES" w:eastAsia="es-MX"/>
              </w:rPr>
            </w:pPr>
            <w:r w:rsidRPr="009A0D62">
              <w:rPr>
                <w:rFonts w:ascii="Noto Sans" w:hAnsi="Noto Sans" w:cs="Noto Sans"/>
                <w:sz w:val="20"/>
                <w:szCs w:val="20"/>
                <w:lang w:val="es-ES" w:eastAsia="es-MX"/>
              </w:rPr>
              <w:t>Además, no se tomarán en cuenta la carta constancia o curriculum vitae que no describa la experiencia conforme lo solicitado.</w:t>
            </w:r>
          </w:p>
          <w:p w14:paraId="2BEFE8CE" w14:textId="77777777" w:rsidR="003D3A7F" w:rsidRPr="009A0D62" w:rsidRDefault="003D3A7F" w:rsidP="00214DF5">
            <w:pPr>
              <w:jc w:val="both"/>
              <w:rPr>
                <w:rFonts w:ascii="Noto Sans" w:hAnsi="Noto Sans" w:cs="Noto Sans"/>
                <w:sz w:val="20"/>
                <w:szCs w:val="20"/>
                <w:lang w:val="es-ES" w:eastAsia="es-MX"/>
              </w:rPr>
            </w:pPr>
          </w:p>
          <w:p w14:paraId="2DC2F9DC" w14:textId="0180D126" w:rsidR="003D3A7F" w:rsidRPr="009A0D62" w:rsidRDefault="003D3A7F" w:rsidP="00214DF5">
            <w:pPr>
              <w:jc w:val="both"/>
              <w:rPr>
                <w:rFonts w:ascii="Noto Sans" w:hAnsi="Noto Sans" w:cs="Noto Sans"/>
                <w:sz w:val="20"/>
                <w:szCs w:val="20"/>
                <w:lang w:val="es-ES" w:eastAsia="es-MX"/>
              </w:rPr>
            </w:pPr>
            <w:r w:rsidRPr="009A0D62">
              <w:rPr>
                <w:rFonts w:ascii="Noto Sans" w:hAnsi="Noto Sans" w:cs="Noto Sans"/>
                <w:sz w:val="20"/>
                <w:szCs w:val="20"/>
                <w:lang w:val="es-ES" w:eastAsia="es-MX"/>
              </w:rPr>
              <w:t>El licitante deberá considerar en su proposición 3 (tres) empleados que cubran la experiencia solicitada en los conceptos señalados anteriormente.</w:t>
            </w:r>
          </w:p>
          <w:p w14:paraId="2BF82A4A" w14:textId="77777777" w:rsidR="003D3A7F" w:rsidRPr="009A0D62" w:rsidRDefault="003D3A7F" w:rsidP="00214DF5">
            <w:pPr>
              <w:jc w:val="both"/>
              <w:rPr>
                <w:rFonts w:ascii="Noto Sans" w:hAnsi="Noto Sans" w:cs="Noto Sans"/>
                <w:sz w:val="20"/>
                <w:szCs w:val="20"/>
                <w:lang w:val="es-ES" w:eastAsia="es-MX"/>
              </w:rPr>
            </w:pPr>
          </w:p>
          <w:p w14:paraId="6A7B29A7" w14:textId="3E8893D4" w:rsidR="003D3A7F" w:rsidRPr="009A0D62" w:rsidRDefault="003D3A7F" w:rsidP="00214DF5">
            <w:pPr>
              <w:jc w:val="both"/>
              <w:rPr>
                <w:rFonts w:ascii="Noto Sans" w:hAnsi="Noto Sans" w:cs="Noto Sans"/>
                <w:sz w:val="20"/>
                <w:szCs w:val="20"/>
                <w:lang w:val="es-ES" w:eastAsia="es-MX"/>
              </w:rPr>
            </w:pPr>
            <w:r w:rsidRPr="009A0D62">
              <w:rPr>
                <w:rFonts w:ascii="Noto Sans" w:hAnsi="Noto Sans" w:cs="Noto Sans"/>
                <w:sz w:val="20"/>
                <w:szCs w:val="20"/>
                <w:lang w:val="es-ES" w:eastAsia="es-MX"/>
              </w:rPr>
              <w:t>El licitante deberá cumplir con cada uno de los requisitos que se solicitan para acreditar la experiencia de este perfil.</w:t>
            </w:r>
          </w:p>
          <w:p w14:paraId="11F9E488" w14:textId="77777777" w:rsidR="003D3A7F" w:rsidRPr="009A0D62" w:rsidRDefault="003D3A7F" w:rsidP="00214DF5">
            <w:pPr>
              <w:jc w:val="both"/>
              <w:rPr>
                <w:rFonts w:ascii="Noto Sans" w:hAnsi="Noto Sans" w:cs="Noto Sans"/>
                <w:sz w:val="20"/>
                <w:szCs w:val="20"/>
                <w:lang w:val="es-ES" w:eastAsia="es-MX"/>
              </w:rPr>
            </w:pPr>
          </w:p>
          <w:p w14:paraId="3AC0E85C" w14:textId="77777777" w:rsidR="003D3A7F" w:rsidRPr="009A0D62" w:rsidRDefault="003D3A7F" w:rsidP="00214DF5">
            <w:pPr>
              <w:jc w:val="both"/>
              <w:rPr>
                <w:rFonts w:ascii="Noto Sans" w:hAnsi="Noto Sans" w:cs="Noto Sans"/>
                <w:sz w:val="20"/>
                <w:szCs w:val="20"/>
                <w:lang w:val="es-ES" w:eastAsia="es-MX"/>
              </w:rPr>
            </w:pPr>
            <w:r w:rsidRPr="009A0D62">
              <w:rPr>
                <w:rFonts w:ascii="Noto Sans" w:hAnsi="Noto Sans" w:cs="Noto Sans"/>
                <w:sz w:val="20"/>
                <w:szCs w:val="20"/>
                <w:lang w:val="es-ES" w:eastAsia="es-MX"/>
              </w:rPr>
              <w:t>Como máximo se otorgará ____ puntos por este subrubro.</w:t>
            </w:r>
          </w:p>
          <w:p w14:paraId="25122699" w14:textId="77777777" w:rsidR="003D3A7F" w:rsidRPr="009A0D62" w:rsidRDefault="003D3A7F" w:rsidP="00214DF5">
            <w:pPr>
              <w:jc w:val="both"/>
              <w:rPr>
                <w:rFonts w:ascii="Noto Sans" w:hAnsi="Noto Sans" w:cs="Noto Sans"/>
                <w:sz w:val="20"/>
                <w:szCs w:val="20"/>
                <w:lang w:val="es-ES" w:eastAsia="es-MX"/>
              </w:rPr>
            </w:pPr>
          </w:p>
          <w:p w14:paraId="445F799F" w14:textId="76072414" w:rsidR="003D3A7F" w:rsidRPr="009A0D62" w:rsidRDefault="003D3A7F" w:rsidP="00214DF5">
            <w:pPr>
              <w:jc w:val="both"/>
              <w:rPr>
                <w:rFonts w:ascii="Noto Sans" w:hAnsi="Noto Sans" w:cs="Noto Sans"/>
                <w:sz w:val="20"/>
                <w:szCs w:val="20"/>
                <w:lang w:val="es-ES" w:eastAsia="es-MX"/>
              </w:rPr>
            </w:pPr>
            <w:r w:rsidRPr="009A0D62">
              <w:rPr>
                <w:rFonts w:ascii="Noto Sans" w:hAnsi="Noto Sans" w:cs="Noto Sans"/>
                <w:sz w:val="20"/>
                <w:szCs w:val="20"/>
                <w:lang w:val="es-ES" w:eastAsia="es-MX"/>
              </w:rPr>
              <w:t>Se otorgarán __ puntos a licitante que acredite que cuenta con 3</w:t>
            </w:r>
            <w:r w:rsidRPr="009A0D62">
              <w:rPr>
                <w:rFonts w:ascii="Noto Sans" w:hAnsi="Noto Sans" w:cs="Noto Sans"/>
                <w:b/>
                <w:bCs/>
                <w:sz w:val="20"/>
                <w:szCs w:val="20"/>
                <w:lang w:val="es-ES" w:eastAsia="es-MX"/>
              </w:rPr>
              <w:t xml:space="preserve"> </w:t>
            </w:r>
            <w:r w:rsidRPr="009A0D62">
              <w:rPr>
                <w:rFonts w:ascii="Noto Sans" w:hAnsi="Noto Sans" w:cs="Noto Sans"/>
                <w:sz w:val="20"/>
                <w:szCs w:val="20"/>
                <w:lang w:val="es-ES" w:eastAsia="es-MX"/>
              </w:rPr>
              <w:t>(tres)</w:t>
            </w:r>
            <w:r w:rsidRPr="009A0D62">
              <w:rPr>
                <w:rFonts w:ascii="Noto Sans" w:hAnsi="Noto Sans" w:cs="Noto Sans"/>
                <w:b/>
                <w:bCs/>
                <w:sz w:val="20"/>
                <w:szCs w:val="20"/>
                <w:lang w:val="es-ES" w:eastAsia="es-MX"/>
              </w:rPr>
              <w:t xml:space="preserve"> empleados con perfil de Grupo de Gestión de Incidentes </w:t>
            </w:r>
            <w:r w:rsidRPr="009A0D62">
              <w:rPr>
                <w:rFonts w:ascii="Noto Sans" w:hAnsi="Noto Sans" w:cs="Noto Sans"/>
                <w:sz w:val="20"/>
                <w:szCs w:val="20"/>
                <w:lang w:val="es-ES" w:eastAsia="es-MX"/>
              </w:rPr>
              <w:t xml:space="preserve">que cuente con 1 </w:t>
            </w:r>
            <w:r w:rsidR="002F52D6" w:rsidRPr="009A0D62">
              <w:rPr>
                <w:rFonts w:ascii="Noto Sans" w:hAnsi="Noto Sans" w:cs="Noto Sans"/>
                <w:sz w:val="20"/>
                <w:szCs w:val="20"/>
                <w:lang w:val="es-ES" w:eastAsia="es-MX"/>
              </w:rPr>
              <w:t xml:space="preserve">(uno) </w:t>
            </w:r>
            <w:r w:rsidRPr="009A0D62">
              <w:rPr>
                <w:rFonts w:ascii="Noto Sans" w:hAnsi="Noto Sans" w:cs="Noto Sans"/>
                <w:sz w:val="20"/>
                <w:szCs w:val="20"/>
                <w:lang w:val="es-ES" w:eastAsia="es-MX"/>
              </w:rPr>
              <w:t>año de experiencia</w:t>
            </w:r>
            <w:r w:rsidR="002F52D6" w:rsidRPr="009A0D62">
              <w:rPr>
                <w:rFonts w:ascii="Noto Sans" w:hAnsi="Noto Sans" w:cs="Noto Sans"/>
                <w:sz w:val="20"/>
                <w:szCs w:val="20"/>
                <w:lang w:val="es-ES" w:eastAsia="es-MX"/>
              </w:rPr>
              <w:t xml:space="preserve"> o más</w:t>
            </w:r>
            <w:r w:rsidRPr="009A0D62">
              <w:rPr>
                <w:rFonts w:ascii="Noto Sans" w:hAnsi="Noto Sans" w:cs="Noto Sans"/>
                <w:sz w:val="20"/>
                <w:szCs w:val="20"/>
                <w:lang w:val="es-ES" w:eastAsia="es-MX"/>
              </w:rPr>
              <w:t>.</w:t>
            </w:r>
          </w:p>
          <w:p w14:paraId="1DC9B1E3" w14:textId="77777777" w:rsidR="003D3A7F" w:rsidRPr="009A0D62" w:rsidRDefault="003D3A7F" w:rsidP="00214DF5">
            <w:pPr>
              <w:jc w:val="both"/>
              <w:rPr>
                <w:rFonts w:ascii="Noto Sans" w:hAnsi="Noto Sans" w:cs="Noto Sans"/>
                <w:sz w:val="20"/>
                <w:szCs w:val="20"/>
                <w:lang w:val="es-ES" w:eastAsia="es-MX"/>
              </w:rPr>
            </w:pPr>
          </w:p>
          <w:p w14:paraId="5DBA253C" w14:textId="77777777" w:rsidR="003D3A7F" w:rsidRPr="009A0D62" w:rsidRDefault="003D3A7F" w:rsidP="00214DF5">
            <w:pPr>
              <w:jc w:val="both"/>
              <w:rPr>
                <w:rFonts w:ascii="Noto Sans" w:hAnsi="Noto Sans" w:cs="Noto Sans"/>
                <w:sz w:val="20"/>
                <w:szCs w:val="20"/>
                <w:lang w:val="es-ES" w:eastAsia="es-MX"/>
              </w:rPr>
            </w:pPr>
            <w:r w:rsidRPr="009A0D62">
              <w:rPr>
                <w:rFonts w:ascii="Noto Sans" w:hAnsi="Noto Sans" w:cs="Noto Sans"/>
                <w:sz w:val="20"/>
                <w:szCs w:val="20"/>
                <w:lang w:val="es-ES" w:eastAsia="es-MX"/>
              </w:rPr>
              <w:t>No se otorgarán puntos en este subrubro a quien acredite menos de 1 años de experiencia, quien omita presentar la documentación requerida o cuando la documentación presentada no cumpla con los requisitos solicitados o que sea ilegible.</w:t>
            </w:r>
          </w:p>
          <w:p w14:paraId="49334B7C" w14:textId="77777777" w:rsidR="003D3A7F" w:rsidRPr="009A0D62" w:rsidRDefault="003D3A7F" w:rsidP="00214DF5">
            <w:pPr>
              <w:jc w:val="both"/>
              <w:rPr>
                <w:rFonts w:ascii="Noto Sans" w:hAnsi="Noto Sans" w:cs="Noto Sans"/>
                <w:sz w:val="20"/>
                <w:szCs w:val="20"/>
                <w:lang w:val="es-ES" w:eastAsia="es-MX"/>
              </w:rPr>
            </w:pPr>
          </w:p>
          <w:p w14:paraId="4FE3A1F9" w14:textId="77777777" w:rsidR="003D3A7F" w:rsidRPr="009A0D62" w:rsidRDefault="003D3A7F" w:rsidP="00214DF5">
            <w:pPr>
              <w:jc w:val="center"/>
              <w:rPr>
                <w:rFonts w:ascii="Noto Sans" w:hAnsi="Noto Sans" w:cs="Noto Sans"/>
                <w:b/>
                <w:sz w:val="20"/>
                <w:szCs w:val="20"/>
                <w:lang w:eastAsia="es-MX"/>
              </w:rPr>
            </w:pPr>
            <w:r w:rsidRPr="009A0D62">
              <w:rPr>
                <w:rFonts w:ascii="Noto Sans" w:hAnsi="Noto Sans" w:cs="Noto Sans"/>
                <w:sz w:val="20"/>
                <w:szCs w:val="20"/>
                <w:lang w:val="es-ES" w:eastAsia="es-MX"/>
              </w:rPr>
              <w:t>No se otorgará puntaje a las cartas o curriculum vitae ilegibles.</w:t>
            </w:r>
          </w:p>
        </w:tc>
        <w:tc>
          <w:tcPr>
            <w:tcW w:w="606" w:type="pct"/>
            <w:tcBorders>
              <w:left w:val="single" w:sz="4" w:space="0" w:color="auto"/>
              <w:right w:val="single" w:sz="4" w:space="0" w:color="auto"/>
            </w:tcBorders>
            <w:vAlign w:val="center"/>
          </w:tcPr>
          <w:p w14:paraId="6AC9A3B2" w14:textId="77777777" w:rsidR="003D3A7F" w:rsidRPr="009A0D62" w:rsidRDefault="003D3A7F" w:rsidP="00214DF5">
            <w:pPr>
              <w:jc w:val="center"/>
              <w:rPr>
                <w:rFonts w:ascii="Noto Sans" w:hAnsi="Noto Sans" w:cs="Noto Sans"/>
                <w:b/>
                <w:sz w:val="20"/>
                <w:szCs w:val="20"/>
                <w:lang w:eastAsia="es-MX"/>
              </w:rPr>
            </w:pPr>
          </w:p>
        </w:tc>
      </w:tr>
      <w:tr w:rsidR="003D3A7F" w:rsidRPr="009A0D62" w14:paraId="2300E8D6" w14:textId="77777777" w:rsidTr="00616A7A">
        <w:trPr>
          <w:trHeight w:val="270"/>
          <w:jc w:val="center"/>
        </w:trPr>
        <w:tc>
          <w:tcPr>
            <w:tcW w:w="693" w:type="pct"/>
            <w:vMerge/>
            <w:tcBorders>
              <w:left w:val="single" w:sz="4" w:space="0" w:color="auto"/>
              <w:right w:val="single" w:sz="4" w:space="0" w:color="auto"/>
            </w:tcBorders>
            <w:vAlign w:val="center"/>
          </w:tcPr>
          <w:p w14:paraId="2F2C28F2" w14:textId="77777777" w:rsidR="003D3A7F" w:rsidRPr="009A0D62" w:rsidRDefault="003D3A7F" w:rsidP="00214DF5">
            <w:pPr>
              <w:jc w:val="center"/>
              <w:rPr>
                <w:rFonts w:ascii="Noto Sans" w:hAnsi="Noto Sans" w:cs="Noto Sans"/>
                <w:b/>
                <w:sz w:val="20"/>
                <w:szCs w:val="20"/>
                <w:lang w:val="es-ES" w:eastAsia="es-MX"/>
              </w:rPr>
            </w:pPr>
          </w:p>
        </w:tc>
        <w:tc>
          <w:tcPr>
            <w:tcW w:w="1004" w:type="pct"/>
            <w:vMerge/>
            <w:tcBorders>
              <w:left w:val="single" w:sz="4" w:space="0" w:color="auto"/>
              <w:right w:val="single" w:sz="4" w:space="0" w:color="auto"/>
            </w:tcBorders>
            <w:vAlign w:val="center"/>
          </w:tcPr>
          <w:p w14:paraId="4C2B9618" w14:textId="77777777" w:rsidR="003D3A7F" w:rsidRPr="009A0D62" w:rsidRDefault="003D3A7F" w:rsidP="00214DF5">
            <w:pPr>
              <w:jc w:val="center"/>
              <w:rPr>
                <w:rFonts w:ascii="Noto Sans" w:hAnsi="Noto Sans" w:cs="Noto Sans"/>
                <w:b/>
                <w:sz w:val="20"/>
                <w:szCs w:val="20"/>
                <w:lang w:val="es-ES" w:eastAsia="es-MX"/>
              </w:rPr>
            </w:pPr>
          </w:p>
        </w:tc>
        <w:tc>
          <w:tcPr>
            <w:tcW w:w="2698" w:type="pct"/>
            <w:tcBorders>
              <w:top w:val="single" w:sz="4" w:space="0" w:color="auto"/>
              <w:left w:val="single" w:sz="4" w:space="0" w:color="auto"/>
              <w:bottom w:val="single" w:sz="4" w:space="0" w:color="auto"/>
              <w:right w:val="single" w:sz="4" w:space="0" w:color="auto"/>
            </w:tcBorders>
            <w:vAlign w:val="center"/>
          </w:tcPr>
          <w:p w14:paraId="3F29E9D1" w14:textId="6AC2130A" w:rsidR="003D3A7F" w:rsidRPr="009A0D62" w:rsidRDefault="003D3A7F" w:rsidP="00214DF5">
            <w:pPr>
              <w:jc w:val="both"/>
              <w:rPr>
                <w:rFonts w:ascii="Noto Sans" w:hAnsi="Noto Sans" w:cs="Noto Sans"/>
                <w:b/>
                <w:bCs/>
                <w:sz w:val="20"/>
                <w:szCs w:val="20"/>
                <w:lang w:val="es-ES" w:eastAsia="es-MX"/>
              </w:rPr>
            </w:pPr>
            <w:r w:rsidRPr="009A0D62">
              <w:rPr>
                <w:rFonts w:ascii="Noto Sans" w:hAnsi="Noto Sans" w:cs="Noto Sans"/>
                <w:sz w:val="20"/>
                <w:szCs w:val="20"/>
                <w:lang w:val="es-ES" w:eastAsia="es-MX"/>
              </w:rPr>
              <w:t xml:space="preserve">El licitante deberá demostrar que cuenta con </w:t>
            </w:r>
            <w:r w:rsidRPr="009A0D62">
              <w:rPr>
                <w:rFonts w:ascii="Noto Sans" w:hAnsi="Noto Sans" w:cs="Noto Sans"/>
                <w:b/>
                <w:bCs/>
                <w:sz w:val="20"/>
                <w:szCs w:val="20"/>
                <w:lang w:val="es-ES" w:eastAsia="es-MX"/>
              </w:rPr>
              <w:t xml:space="preserve">6 (seis) empleados con perfil Agentes y Operadores de la Mesa de Servicios, </w:t>
            </w:r>
            <w:r w:rsidRPr="009A0D62">
              <w:rPr>
                <w:rFonts w:ascii="Noto Sans" w:hAnsi="Noto Sans" w:cs="Noto Sans"/>
                <w:sz w:val="20"/>
                <w:szCs w:val="20"/>
                <w:lang w:val="es-ES" w:eastAsia="es-MX"/>
              </w:rPr>
              <w:t xml:space="preserve">con 1 (uno) año de experiencia como Agentes y Operadores de la Mesa de Servicios o en la </w:t>
            </w:r>
            <w:r w:rsidRPr="009A0D62">
              <w:rPr>
                <w:rFonts w:ascii="Noto Sans" w:hAnsi="Noto Sans" w:cs="Noto Sans"/>
                <w:sz w:val="20"/>
                <w:szCs w:val="20"/>
                <w:lang w:val="es-ES" w:eastAsia="es-MX"/>
              </w:rPr>
              <w:lastRenderedPageBreak/>
              <w:t xml:space="preserve">realización de trabajos iguales o similares a los que son materia </w:t>
            </w:r>
            <w:r w:rsidR="00FD10AB" w:rsidRPr="009A0D62">
              <w:rPr>
                <w:rFonts w:ascii="Noto Sans" w:hAnsi="Noto Sans" w:cs="Noto Sans"/>
                <w:sz w:val="20"/>
                <w:szCs w:val="20"/>
                <w:lang w:val="es-ES" w:eastAsia="es-MX"/>
              </w:rPr>
              <w:t>del presente Anexo Técnico</w:t>
            </w:r>
          </w:p>
          <w:p w14:paraId="45FBBB43" w14:textId="77777777" w:rsidR="003D3A7F" w:rsidRPr="009A0D62" w:rsidRDefault="003D3A7F" w:rsidP="00214DF5">
            <w:pPr>
              <w:jc w:val="both"/>
              <w:rPr>
                <w:rFonts w:ascii="Noto Sans" w:hAnsi="Noto Sans" w:cs="Noto Sans"/>
                <w:sz w:val="20"/>
                <w:szCs w:val="20"/>
                <w:lang w:eastAsia="es-MX"/>
              </w:rPr>
            </w:pPr>
          </w:p>
          <w:p w14:paraId="654BC5FD" w14:textId="51CCA5BA" w:rsidR="003D3A7F" w:rsidRPr="009A0D62" w:rsidRDefault="003D3A7F" w:rsidP="00214DF5">
            <w:pPr>
              <w:jc w:val="both"/>
              <w:rPr>
                <w:rFonts w:ascii="Noto Sans" w:hAnsi="Noto Sans" w:cs="Noto Sans"/>
                <w:sz w:val="20"/>
                <w:szCs w:val="20"/>
                <w:lang w:val="es-ES" w:eastAsia="es-MX"/>
              </w:rPr>
            </w:pPr>
            <w:r w:rsidRPr="009A0D62">
              <w:rPr>
                <w:rFonts w:ascii="Noto Sans" w:hAnsi="Noto Sans" w:cs="Noto Sans"/>
                <w:sz w:val="20"/>
                <w:szCs w:val="20"/>
                <w:lang w:val="es-ES" w:eastAsia="es-MX"/>
              </w:rPr>
              <w:t>El licitante acreditará la experiencia mediante la presentación de los siguientes documentos:</w:t>
            </w:r>
          </w:p>
          <w:p w14:paraId="26F77425" w14:textId="77777777" w:rsidR="003D3A7F" w:rsidRPr="009A0D62" w:rsidRDefault="003D3A7F" w:rsidP="00214DF5">
            <w:pPr>
              <w:jc w:val="both"/>
              <w:rPr>
                <w:rFonts w:ascii="Noto Sans" w:hAnsi="Noto Sans" w:cs="Noto Sans"/>
                <w:sz w:val="20"/>
                <w:szCs w:val="20"/>
                <w:lang w:val="es-ES" w:eastAsia="es-MX"/>
              </w:rPr>
            </w:pPr>
          </w:p>
          <w:p w14:paraId="7E2F853B" w14:textId="5610B614" w:rsidR="003D3A7F" w:rsidRPr="009A0D62" w:rsidRDefault="003D3A7F" w:rsidP="00214DF5">
            <w:pPr>
              <w:jc w:val="both"/>
              <w:rPr>
                <w:rFonts w:ascii="Noto Sans" w:hAnsi="Noto Sans" w:cs="Noto Sans"/>
                <w:sz w:val="20"/>
                <w:szCs w:val="20"/>
              </w:rPr>
            </w:pPr>
            <w:r w:rsidRPr="009A0D62">
              <w:rPr>
                <w:rFonts w:ascii="Noto Sans" w:hAnsi="Noto Sans" w:cs="Noto Sans"/>
                <w:b/>
                <w:bCs/>
                <w:sz w:val="20"/>
                <w:szCs w:val="20"/>
              </w:rPr>
              <w:t xml:space="preserve">Curriculum Vitae: </w:t>
            </w:r>
            <w:r w:rsidRPr="009A0D62">
              <w:rPr>
                <w:rFonts w:ascii="Noto Sans" w:hAnsi="Noto Sans" w:cs="Noto Sans"/>
                <w:sz w:val="20"/>
                <w:szCs w:val="20"/>
              </w:rPr>
              <w:t xml:space="preserve">actualizado y firmado por las personas propuestas y por el representante legal </w:t>
            </w:r>
            <w:r w:rsidR="00767A39" w:rsidRPr="009A0D62">
              <w:rPr>
                <w:rFonts w:ascii="Noto Sans" w:hAnsi="Noto Sans" w:cs="Noto Sans"/>
                <w:sz w:val="20"/>
                <w:szCs w:val="20"/>
              </w:rPr>
              <w:t>del</w:t>
            </w:r>
            <w:r w:rsidRPr="009A0D62">
              <w:rPr>
                <w:rFonts w:ascii="Noto Sans" w:hAnsi="Noto Sans" w:cs="Noto Sans"/>
                <w:sz w:val="20"/>
                <w:szCs w:val="20"/>
              </w:rPr>
              <w:t xml:space="preserve"> Licitante, los cuales deben contener al menos la siguiente información:</w:t>
            </w:r>
          </w:p>
          <w:p w14:paraId="001727D1" w14:textId="77777777" w:rsidR="003D3A7F" w:rsidRPr="009A0D62" w:rsidRDefault="003D3A7F" w:rsidP="00214DF5">
            <w:pPr>
              <w:jc w:val="both"/>
              <w:rPr>
                <w:rFonts w:ascii="Noto Sans" w:hAnsi="Noto Sans" w:cs="Noto Sans"/>
                <w:b/>
                <w:bCs/>
                <w:sz w:val="20"/>
                <w:szCs w:val="20"/>
              </w:rPr>
            </w:pPr>
          </w:p>
          <w:p w14:paraId="135F2850" w14:textId="77777777" w:rsidR="003D3A7F" w:rsidRPr="009A0D62" w:rsidRDefault="003D3A7F" w:rsidP="00214DF5">
            <w:pPr>
              <w:pStyle w:val="Prrafodelista"/>
              <w:numPr>
                <w:ilvl w:val="0"/>
                <w:numId w:val="59"/>
              </w:numPr>
              <w:jc w:val="both"/>
              <w:rPr>
                <w:rFonts w:ascii="Noto Sans" w:hAnsi="Noto Sans" w:cs="Noto Sans"/>
                <w:sz w:val="20"/>
                <w:szCs w:val="20"/>
              </w:rPr>
            </w:pPr>
            <w:r w:rsidRPr="009A0D62">
              <w:rPr>
                <w:rFonts w:ascii="Noto Sans" w:hAnsi="Noto Sans" w:cs="Noto Sans"/>
                <w:sz w:val="20"/>
                <w:szCs w:val="20"/>
              </w:rPr>
              <w:t xml:space="preserve">Nombre; </w:t>
            </w:r>
          </w:p>
          <w:p w14:paraId="449A3F0F" w14:textId="77777777" w:rsidR="003D3A7F" w:rsidRPr="009A0D62" w:rsidRDefault="003D3A7F" w:rsidP="00214DF5">
            <w:pPr>
              <w:pStyle w:val="Prrafodelista"/>
              <w:numPr>
                <w:ilvl w:val="0"/>
                <w:numId w:val="59"/>
              </w:numPr>
              <w:jc w:val="both"/>
              <w:rPr>
                <w:rFonts w:ascii="Noto Sans" w:hAnsi="Noto Sans" w:cs="Noto Sans"/>
                <w:sz w:val="20"/>
                <w:szCs w:val="20"/>
              </w:rPr>
            </w:pPr>
            <w:r w:rsidRPr="009A0D62">
              <w:rPr>
                <w:rFonts w:ascii="Noto Sans" w:hAnsi="Noto Sans" w:cs="Noto Sans"/>
                <w:sz w:val="20"/>
                <w:szCs w:val="20"/>
              </w:rPr>
              <w:t xml:space="preserve">Domicilio; </w:t>
            </w:r>
          </w:p>
          <w:p w14:paraId="6C71FA35" w14:textId="77777777" w:rsidR="003D3A7F" w:rsidRPr="009A0D62" w:rsidRDefault="003D3A7F" w:rsidP="00214DF5">
            <w:pPr>
              <w:pStyle w:val="Prrafodelista"/>
              <w:numPr>
                <w:ilvl w:val="0"/>
                <w:numId w:val="59"/>
              </w:numPr>
              <w:jc w:val="both"/>
              <w:rPr>
                <w:rFonts w:ascii="Noto Sans" w:hAnsi="Noto Sans" w:cs="Noto Sans"/>
                <w:sz w:val="20"/>
                <w:szCs w:val="20"/>
              </w:rPr>
            </w:pPr>
            <w:r w:rsidRPr="009A0D62">
              <w:rPr>
                <w:rFonts w:ascii="Noto Sans" w:hAnsi="Noto Sans" w:cs="Noto Sans"/>
                <w:sz w:val="20"/>
                <w:szCs w:val="20"/>
              </w:rPr>
              <w:t>Número de teléfono (fijo o celular);</w:t>
            </w:r>
          </w:p>
          <w:p w14:paraId="6B98B01F" w14:textId="77777777" w:rsidR="003D3A7F" w:rsidRPr="009A0D62" w:rsidRDefault="003D3A7F" w:rsidP="00214DF5">
            <w:pPr>
              <w:pStyle w:val="Prrafodelista"/>
              <w:numPr>
                <w:ilvl w:val="0"/>
                <w:numId w:val="59"/>
              </w:numPr>
              <w:jc w:val="both"/>
              <w:rPr>
                <w:rFonts w:ascii="Noto Sans" w:hAnsi="Noto Sans" w:cs="Noto Sans"/>
                <w:sz w:val="20"/>
                <w:szCs w:val="20"/>
              </w:rPr>
            </w:pPr>
            <w:r w:rsidRPr="009A0D62">
              <w:rPr>
                <w:rFonts w:ascii="Noto Sans" w:hAnsi="Noto Sans" w:cs="Noto Sans"/>
                <w:sz w:val="20"/>
                <w:szCs w:val="20"/>
              </w:rPr>
              <w:t xml:space="preserve">Correo electrónico; </w:t>
            </w:r>
          </w:p>
          <w:p w14:paraId="5BA9929E" w14:textId="77777777" w:rsidR="003D3A7F" w:rsidRPr="009A0D62" w:rsidRDefault="003D3A7F" w:rsidP="00214DF5">
            <w:pPr>
              <w:pStyle w:val="Prrafodelista"/>
              <w:numPr>
                <w:ilvl w:val="0"/>
                <w:numId w:val="59"/>
              </w:numPr>
              <w:jc w:val="both"/>
              <w:rPr>
                <w:rFonts w:ascii="Noto Sans" w:hAnsi="Noto Sans" w:cs="Noto Sans"/>
                <w:sz w:val="20"/>
                <w:szCs w:val="20"/>
              </w:rPr>
            </w:pPr>
            <w:r w:rsidRPr="009A0D62">
              <w:rPr>
                <w:rFonts w:ascii="Noto Sans" w:hAnsi="Noto Sans" w:cs="Noto Sans"/>
                <w:sz w:val="20"/>
                <w:szCs w:val="20"/>
              </w:rPr>
              <w:t>Nivel de Estudios: Cédula Profesional y/o título profesional.</w:t>
            </w:r>
          </w:p>
          <w:p w14:paraId="136A8CE5" w14:textId="77777777" w:rsidR="003D3A7F" w:rsidRPr="009A0D62" w:rsidRDefault="003D3A7F" w:rsidP="00214DF5">
            <w:pPr>
              <w:pStyle w:val="Prrafodelista"/>
              <w:numPr>
                <w:ilvl w:val="0"/>
                <w:numId w:val="59"/>
              </w:numPr>
              <w:jc w:val="both"/>
              <w:rPr>
                <w:rFonts w:ascii="Noto Sans" w:hAnsi="Noto Sans" w:cs="Noto Sans"/>
                <w:sz w:val="20"/>
                <w:szCs w:val="20"/>
              </w:rPr>
            </w:pPr>
            <w:r w:rsidRPr="009A0D62">
              <w:rPr>
                <w:rFonts w:ascii="Noto Sans" w:hAnsi="Noto Sans" w:cs="Noto Sans"/>
                <w:sz w:val="20"/>
                <w:szCs w:val="20"/>
              </w:rPr>
              <w:t>Experiencia laboral: Señalando los proyectos en los que participó con el perfil requerido.</w:t>
            </w:r>
          </w:p>
          <w:p w14:paraId="79ABEA54" w14:textId="77777777" w:rsidR="003D3A7F" w:rsidRPr="009A0D62" w:rsidRDefault="003D3A7F" w:rsidP="00214DF5">
            <w:pPr>
              <w:pStyle w:val="Prrafodelista"/>
              <w:numPr>
                <w:ilvl w:val="0"/>
                <w:numId w:val="59"/>
              </w:numPr>
              <w:jc w:val="both"/>
              <w:rPr>
                <w:rFonts w:ascii="Noto Sans" w:hAnsi="Noto Sans" w:cs="Noto Sans"/>
                <w:sz w:val="20"/>
                <w:szCs w:val="20"/>
              </w:rPr>
            </w:pPr>
            <w:r w:rsidRPr="009A0D62">
              <w:rPr>
                <w:rFonts w:ascii="Noto Sans" w:hAnsi="Noto Sans" w:cs="Noto Sans"/>
                <w:sz w:val="20"/>
                <w:szCs w:val="20"/>
              </w:rPr>
              <w:t>Fecha y firma</w:t>
            </w:r>
          </w:p>
          <w:p w14:paraId="5349A11C" w14:textId="77777777" w:rsidR="003D3A7F" w:rsidRPr="009A0D62" w:rsidRDefault="003D3A7F" w:rsidP="00214DF5">
            <w:pPr>
              <w:jc w:val="both"/>
              <w:rPr>
                <w:rFonts w:ascii="Noto Sans" w:hAnsi="Noto Sans" w:cs="Noto Sans"/>
                <w:sz w:val="20"/>
                <w:szCs w:val="20"/>
                <w:lang w:val="es-ES" w:eastAsia="es-MX"/>
              </w:rPr>
            </w:pPr>
          </w:p>
          <w:p w14:paraId="4AB68E1B" w14:textId="47C995A7" w:rsidR="003D3A7F" w:rsidRPr="009A0D62" w:rsidRDefault="003D3A7F" w:rsidP="00214DF5">
            <w:pPr>
              <w:jc w:val="both"/>
              <w:rPr>
                <w:rFonts w:ascii="Noto Sans" w:hAnsi="Noto Sans" w:cs="Noto Sans"/>
                <w:sz w:val="20"/>
                <w:szCs w:val="20"/>
              </w:rPr>
            </w:pPr>
            <w:r w:rsidRPr="009A0D62">
              <w:rPr>
                <w:rFonts w:ascii="Noto Sans" w:hAnsi="Noto Sans" w:cs="Noto Sans"/>
                <w:b/>
                <w:bCs/>
                <w:sz w:val="20"/>
                <w:szCs w:val="20"/>
                <w:lang w:val="es-ES" w:eastAsia="es-MX"/>
              </w:rPr>
              <w:t>1 (uno) Carta de constancia</w:t>
            </w:r>
            <w:r w:rsidRPr="009A0D62">
              <w:rPr>
                <w:rFonts w:ascii="Noto Sans" w:hAnsi="Noto Sans" w:cs="Noto Sans"/>
                <w:sz w:val="20"/>
                <w:szCs w:val="20"/>
                <w:lang w:val="es-ES" w:eastAsia="es-MX"/>
              </w:rPr>
              <w:t xml:space="preserve"> </w:t>
            </w:r>
            <w:r w:rsidRPr="009A0D62">
              <w:rPr>
                <w:rFonts w:ascii="Noto Sans" w:hAnsi="Noto Sans" w:cs="Noto Sans"/>
                <w:b/>
                <w:bCs/>
                <w:sz w:val="20"/>
                <w:szCs w:val="20"/>
                <w:lang w:val="es-ES" w:eastAsia="es-MX"/>
              </w:rPr>
              <w:t xml:space="preserve">laboral: </w:t>
            </w:r>
            <w:r w:rsidRPr="009A0D62">
              <w:rPr>
                <w:rFonts w:ascii="Noto Sans" w:hAnsi="Noto Sans" w:cs="Noto Sans"/>
                <w:sz w:val="20"/>
                <w:szCs w:val="20"/>
                <w:lang w:val="es-ES" w:eastAsia="es-MX"/>
              </w:rPr>
              <w:t xml:space="preserve">por cada uno de los empleados propuestos para este perfil </w:t>
            </w:r>
            <w:r w:rsidRPr="009A0D62">
              <w:rPr>
                <w:rFonts w:ascii="Noto Sans" w:hAnsi="Noto Sans" w:cs="Noto Sans"/>
                <w:sz w:val="20"/>
                <w:szCs w:val="20"/>
              </w:rPr>
              <w:t>en las que se indique puesto y fecha a partir de la cual se ha desempeñado en el puesto, esta carta deberá contener datos de contacto y firmadas por el representante legal de EL LICITANTE.</w:t>
            </w:r>
          </w:p>
          <w:p w14:paraId="587680F7" w14:textId="77777777" w:rsidR="003D3A7F" w:rsidRPr="009A0D62" w:rsidRDefault="003D3A7F" w:rsidP="00214DF5">
            <w:pPr>
              <w:jc w:val="both"/>
              <w:rPr>
                <w:rFonts w:ascii="Noto Sans" w:hAnsi="Noto Sans" w:cs="Noto Sans"/>
                <w:sz w:val="20"/>
                <w:szCs w:val="20"/>
              </w:rPr>
            </w:pPr>
          </w:p>
          <w:p w14:paraId="553E77CB" w14:textId="77777777" w:rsidR="003D3A7F" w:rsidRPr="009A0D62" w:rsidRDefault="003D3A7F" w:rsidP="00214DF5">
            <w:pPr>
              <w:jc w:val="both"/>
              <w:rPr>
                <w:rFonts w:ascii="Noto Sans" w:hAnsi="Noto Sans" w:cs="Noto Sans"/>
                <w:sz w:val="20"/>
                <w:szCs w:val="20"/>
              </w:rPr>
            </w:pPr>
            <w:r w:rsidRPr="009A0D62">
              <w:rPr>
                <w:rFonts w:ascii="Noto Sans" w:hAnsi="Noto Sans" w:cs="Noto Sans"/>
                <w:b/>
                <w:bCs/>
                <w:sz w:val="20"/>
                <w:szCs w:val="20"/>
              </w:rPr>
              <w:t>Identificación oficial vigente</w:t>
            </w:r>
            <w:r w:rsidRPr="009A0D62">
              <w:rPr>
                <w:rFonts w:ascii="Noto Sans" w:hAnsi="Noto Sans" w:cs="Noto Sans"/>
                <w:sz w:val="20"/>
                <w:szCs w:val="20"/>
              </w:rPr>
              <w:t xml:space="preserve"> del personal propuesto.</w:t>
            </w:r>
          </w:p>
          <w:p w14:paraId="58868E72" w14:textId="77777777" w:rsidR="003D3A7F" w:rsidRPr="009A0D62" w:rsidRDefault="003D3A7F" w:rsidP="00214DF5">
            <w:pPr>
              <w:jc w:val="both"/>
              <w:rPr>
                <w:rFonts w:ascii="Noto Sans" w:hAnsi="Noto Sans" w:cs="Noto Sans"/>
                <w:sz w:val="20"/>
                <w:szCs w:val="20"/>
                <w:lang w:val="es-ES" w:eastAsia="es-MX"/>
              </w:rPr>
            </w:pPr>
          </w:p>
          <w:p w14:paraId="3D13943D" w14:textId="77777777" w:rsidR="003D3A7F" w:rsidRPr="009A0D62" w:rsidRDefault="003D3A7F" w:rsidP="00214DF5">
            <w:pPr>
              <w:jc w:val="both"/>
              <w:rPr>
                <w:rFonts w:ascii="Noto Sans" w:hAnsi="Noto Sans" w:cs="Noto Sans"/>
                <w:sz w:val="20"/>
                <w:szCs w:val="20"/>
                <w:lang w:val="es-ES" w:eastAsia="es-MX"/>
              </w:rPr>
            </w:pPr>
            <w:r w:rsidRPr="009A0D62">
              <w:rPr>
                <w:rFonts w:ascii="Noto Sans" w:hAnsi="Noto Sans" w:cs="Noto Sans"/>
                <w:sz w:val="20"/>
                <w:szCs w:val="20"/>
                <w:lang w:val="es-ES" w:eastAsia="es-MX"/>
              </w:rPr>
              <w:t xml:space="preserve">La constancia laboral y curriculum vitae que no contengan todos y cada uno de los datos requeridos en el presente rubro no serán tomadas en cuenta, es decir, no serán sujetos de evaluación. </w:t>
            </w:r>
          </w:p>
          <w:p w14:paraId="332AC66C" w14:textId="77777777" w:rsidR="003D3A7F" w:rsidRPr="009A0D62" w:rsidRDefault="003D3A7F" w:rsidP="00214DF5">
            <w:pPr>
              <w:jc w:val="both"/>
              <w:rPr>
                <w:rFonts w:ascii="Noto Sans" w:hAnsi="Noto Sans" w:cs="Noto Sans"/>
                <w:sz w:val="20"/>
                <w:szCs w:val="20"/>
                <w:lang w:val="es-ES" w:eastAsia="es-MX"/>
              </w:rPr>
            </w:pPr>
          </w:p>
          <w:p w14:paraId="0B0AE40C" w14:textId="77777777" w:rsidR="003D3A7F" w:rsidRPr="009A0D62" w:rsidRDefault="003D3A7F" w:rsidP="00214DF5">
            <w:pPr>
              <w:jc w:val="both"/>
              <w:rPr>
                <w:rFonts w:ascii="Noto Sans" w:hAnsi="Noto Sans" w:cs="Noto Sans"/>
                <w:sz w:val="20"/>
                <w:szCs w:val="20"/>
                <w:lang w:val="es-ES" w:eastAsia="es-MX"/>
              </w:rPr>
            </w:pPr>
            <w:r w:rsidRPr="009A0D62">
              <w:rPr>
                <w:rFonts w:ascii="Noto Sans" w:hAnsi="Noto Sans" w:cs="Noto Sans"/>
                <w:sz w:val="20"/>
                <w:szCs w:val="20"/>
                <w:lang w:val="es-ES" w:eastAsia="es-MX"/>
              </w:rPr>
              <w:t>Además, no se tomarán en cuenta la carta constancia o curriculum vitae que no describa la experiencia conforme lo solicitado.</w:t>
            </w:r>
          </w:p>
          <w:p w14:paraId="3BDB466C" w14:textId="77777777" w:rsidR="003D3A7F" w:rsidRPr="009A0D62" w:rsidRDefault="003D3A7F" w:rsidP="00214DF5">
            <w:pPr>
              <w:jc w:val="both"/>
              <w:rPr>
                <w:rFonts w:ascii="Noto Sans" w:hAnsi="Noto Sans" w:cs="Noto Sans"/>
                <w:sz w:val="20"/>
                <w:szCs w:val="20"/>
                <w:lang w:val="es-ES" w:eastAsia="es-MX"/>
              </w:rPr>
            </w:pPr>
          </w:p>
          <w:p w14:paraId="66298190" w14:textId="4594CFFC" w:rsidR="003D3A7F" w:rsidRPr="009A0D62" w:rsidRDefault="003D3A7F" w:rsidP="00214DF5">
            <w:pPr>
              <w:jc w:val="both"/>
              <w:rPr>
                <w:rFonts w:ascii="Noto Sans" w:hAnsi="Noto Sans" w:cs="Noto Sans"/>
                <w:sz w:val="20"/>
                <w:szCs w:val="20"/>
                <w:lang w:val="es-ES" w:eastAsia="es-MX"/>
              </w:rPr>
            </w:pPr>
            <w:r w:rsidRPr="009A0D62">
              <w:rPr>
                <w:rFonts w:ascii="Noto Sans" w:hAnsi="Noto Sans" w:cs="Noto Sans"/>
                <w:sz w:val="20"/>
                <w:szCs w:val="20"/>
                <w:lang w:val="es-ES" w:eastAsia="es-MX"/>
              </w:rPr>
              <w:t>El licitante deberá considerar en su proposición 6 (seis) empleados que cubran la experiencia solicitada en los conceptos señalados anteriormente.</w:t>
            </w:r>
          </w:p>
          <w:p w14:paraId="615C5378" w14:textId="77777777" w:rsidR="003D3A7F" w:rsidRPr="009A0D62" w:rsidRDefault="003D3A7F" w:rsidP="00214DF5">
            <w:pPr>
              <w:jc w:val="both"/>
              <w:rPr>
                <w:rFonts w:ascii="Noto Sans" w:hAnsi="Noto Sans" w:cs="Noto Sans"/>
                <w:sz w:val="20"/>
                <w:szCs w:val="20"/>
                <w:lang w:val="es-ES" w:eastAsia="es-MX"/>
              </w:rPr>
            </w:pPr>
          </w:p>
          <w:p w14:paraId="2DFAFA7C" w14:textId="371A893B" w:rsidR="003D3A7F" w:rsidRPr="009A0D62" w:rsidRDefault="003D3A7F" w:rsidP="00214DF5">
            <w:pPr>
              <w:jc w:val="both"/>
              <w:rPr>
                <w:rFonts w:ascii="Noto Sans" w:hAnsi="Noto Sans" w:cs="Noto Sans"/>
                <w:sz w:val="20"/>
                <w:szCs w:val="20"/>
                <w:lang w:val="es-ES" w:eastAsia="es-MX"/>
              </w:rPr>
            </w:pPr>
            <w:r w:rsidRPr="009A0D62">
              <w:rPr>
                <w:rFonts w:ascii="Noto Sans" w:hAnsi="Noto Sans" w:cs="Noto Sans"/>
                <w:sz w:val="20"/>
                <w:szCs w:val="20"/>
                <w:lang w:val="es-ES" w:eastAsia="es-MX"/>
              </w:rPr>
              <w:t>El licitante deberá cumplir con cada uno de los requisitos que se solicitan para acreditar la experiencia de este perfil.</w:t>
            </w:r>
          </w:p>
          <w:p w14:paraId="1068435D" w14:textId="77777777" w:rsidR="003D3A7F" w:rsidRPr="009A0D62" w:rsidRDefault="003D3A7F" w:rsidP="00214DF5">
            <w:pPr>
              <w:jc w:val="both"/>
              <w:rPr>
                <w:rFonts w:ascii="Noto Sans" w:hAnsi="Noto Sans" w:cs="Noto Sans"/>
                <w:sz w:val="20"/>
                <w:szCs w:val="20"/>
                <w:lang w:val="es-ES" w:eastAsia="es-MX"/>
              </w:rPr>
            </w:pPr>
          </w:p>
          <w:p w14:paraId="0AECF1DF" w14:textId="77777777" w:rsidR="003D3A7F" w:rsidRPr="009A0D62" w:rsidRDefault="003D3A7F" w:rsidP="00214DF5">
            <w:pPr>
              <w:jc w:val="both"/>
              <w:rPr>
                <w:rFonts w:ascii="Noto Sans" w:hAnsi="Noto Sans" w:cs="Noto Sans"/>
                <w:sz w:val="20"/>
                <w:szCs w:val="20"/>
                <w:lang w:val="es-ES" w:eastAsia="es-MX"/>
              </w:rPr>
            </w:pPr>
            <w:r w:rsidRPr="009A0D62">
              <w:rPr>
                <w:rFonts w:ascii="Noto Sans" w:hAnsi="Noto Sans" w:cs="Noto Sans"/>
                <w:sz w:val="20"/>
                <w:szCs w:val="20"/>
                <w:lang w:val="es-ES" w:eastAsia="es-MX"/>
              </w:rPr>
              <w:t>Como máximo se otorgará ____ puntos por este subrubro.</w:t>
            </w:r>
          </w:p>
          <w:p w14:paraId="28286033" w14:textId="77777777" w:rsidR="003D3A7F" w:rsidRPr="009A0D62" w:rsidRDefault="003D3A7F" w:rsidP="00214DF5">
            <w:pPr>
              <w:jc w:val="both"/>
              <w:rPr>
                <w:rFonts w:ascii="Noto Sans" w:hAnsi="Noto Sans" w:cs="Noto Sans"/>
                <w:sz w:val="20"/>
                <w:szCs w:val="20"/>
                <w:lang w:val="es-ES" w:eastAsia="es-MX"/>
              </w:rPr>
            </w:pPr>
          </w:p>
          <w:p w14:paraId="2FFF5B12" w14:textId="46130F0C" w:rsidR="003D3A7F" w:rsidRPr="009A0D62" w:rsidRDefault="003D3A7F" w:rsidP="00214DF5">
            <w:pPr>
              <w:jc w:val="both"/>
              <w:rPr>
                <w:rFonts w:ascii="Noto Sans" w:hAnsi="Noto Sans" w:cs="Noto Sans"/>
                <w:sz w:val="20"/>
                <w:szCs w:val="20"/>
                <w:lang w:val="es-ES" w:eastAsia="es-MX"/>
              </w:rPr>
            </w:pPr>
            <w:r w:rsidRPr="009A0D62">
              <w:rPr>
                <w:rFonts w:ascii="Noto Sans" w:hAnsi="Noto Sans" w:cs="Noto Sans"/>
                <w:sz w:val="20"/>
                <w:szCs w:val="20"/>
                <w:lang w:val="es-ES" w:eastAsia="es-MX"/>
              </w:rPr>
              <w:t xml:space="preserve">Se otorgarán __ puntos a licitante que acredite que cuenta con </w:t>
            </w:r>
            <w:r w:rsidRPr="009A0D62">
              <w:rPr>
                <w:rFonts w:ascii="Noto Sans" w:hAnsi="Noto Sans" w:cs="Noto Sans"/>
                <w:b/>
                <w:bCs/>
                <w:sz w:val="20"/>
                <w:szCs w:val="20"/>
                <w:lang w:val="es-ES" w:eastAsia="es-MX"/>
              </w:rPr>
              <w:t>6 (seis) empleados con perfil Agentes y Operadores de la Mesa de Servicios,</w:t>
            </w:r>
            <w:r w:rsidRPr="009A0D62">
              <w:rPr>
                <w:rFonts w:ascii="Noto Sans" w:hAnsi="Noto Sans" w:cs="Noto Sans"/>
                <w:sz w:val="20"/>
                <w:szCs w:val="20"/>
                <w:lang w:val="es-ES" w:eastAsia="es-MX"/>
              </w:rPr>
              <w:t xml:space="preserve"> que cuente con 1 año de experiencia</w:t>
            </w:r>
            <w:r w:rsidR="002F52D6" w:rsidRPr="009A0D62">
              <w:rPr>
                <w:rFonts w:ascii="Noto Sans" w:hAnsi="Noto Sans" w:cs="Noto Sans"/>
                <w:sz w:val="20"/>
                <w:szCs w:val="20"/>
                <w:lang w:val="es-ES" w:eastAsia="es-MX"/>
              </w:rPr>
              <w:t xml:space="preserve"> o más</w:t>
            </w:r>
            <w:r w:rsidRPr="009A0D62">
              <w:rPr>
                <w:rFonts w:ascii="Noto Sans" w:hAnsi="Noto Sans" w:cs="Noto Sans"/>
                <w:sz w:val="20"/>
                <w:szCs w:val="20"/>
                <w:lang w:val="es-ES" w:eastAsia="es-MX"/>
              </w:rPr>
              <w:t>.</w:t>
            </w:r>
          </w:p>
          <w:p w14:paraId="72559382" w14:textId="77777777" w:rsidR="003D3A7F" w:rsidRPr="009A0D62" w:rsidRDefault="003D3A7F" w:rsidP="00214DF5">
            <w:pPr>
              <w:jc w:val="both"/>
              <w:rPr>
                <w:rFonts w:ascii="Noto Sans" w:hAnsi="Noto Sans" w:cs="Noto Sans"/>
                <w:sz w:val="20"/>
                <w:szCs w:val="20"/>
                <w:lang w:val="es-ES" w:eastAsia="es-MX"/>
              </w:rPr>
            </w:pPr>
          </w:p>
          <w:p w14:paraId="5808D77D" w14:textId="77777777" w:rsidR="003D3A7F" w:rsidRPr="009A0D62" w:rsidRDefault="003D3A7F" w:rsidP="00214DF5">
            <w:pPr>
              <w:jc w:val="both"/>
              <w:rPr>
                <w:rFonts w:ascii="Noto Sans" w:hAnsi="Noto Sans" w:cs="Noto Sans"/>
                <w:sz w:val="20"/>
                <w:szCs w:val="20"/>
                <w:lang w:val="es-ES" w:eastAsia="es-MX"/>
              </w:rPr>
            </w:pPr>
            <w:r w:rsidRPr="009A0D62">
              <w:rPr>
                <w:rFonts w:ascii="Noto Sans" w:hAnsi="Noto Sans" w:cs="Noto Sans"/>
                <w:sz w:val="20"/>
                <w:szCs w:val="20"/>
                <w:lang w:val="es-ES" w:eastAsia="es-MX"/>
              </w:rPr>
              <w:t>No se otorgarán puntos en este subrubro a quien acredite menos de 1 años de experiencia, quien omita presentar la documentación requerida o cuando la documentación presentada no cumpla con los requisitos solicitados o que sea ilegible.</w:t>
            </w:r>
          </w:p>
          <w:p w14:paraId="663FBA96" w14:textId="77777777" w:rsidR="003D3A7F" w:rsidRPr="009A0D62" w:rsidRDefault="003D3A7F" w:rsidP="00214DF5">
            <w:pPr>
              <w:jc w:val="both"/>
              <w:rPr>
                <w:rFonts w:ascii="Noto Sans" w:hAnsi="Noto Sans" w:cs="Noto Sans"/>
                <w:sz w:val="20"/>
                <w:szCs w:val="20"/>
                <w:lang w:val="es-ES" w:eastAsia="es-MX"/>
              </w:rPr>
            </w:pPr>
          </w:p>
          <w:p w14:paraId="35E60713" w14:textId="77777777" w:rsidR="003D3A7F" w:rsidRPr="009A0D62" w:rsidRDefault="003D3A7F" w:rsidP="00282675">
            <w:pPr>
              <w:jc w:val="both"/>
              <w:rPr>
                <w:rFonts w:ascii="Noto Sans" w:hAnsi="Noto Sans" w:cs="Noto Sans"/>
                <w:b/>
                <w:sz w:val="20"/>
                <w:szCs w:val="20"/>
                <w:lang w:eastAsia="es-MX"/>
              </w:rPr>
            </w:pPr>
            <w:r w:rsidRPr="009A0D62">
              <w:rPr>
                <w:rFonts w:ascii="Noto Sans" w:hAnsi="Noto Sans" w:cs="Noto Sans"/>
                <w:sz w:val="20"/>
                <w:szCs w:val="20"/>
                <w:lang w:val="es-ES" w:eastAsia="es-MX"/>
              </w:rPr>
              <w:t>No se otorgará puntaje a las cartas o curriculum vitae ilegibles.</w:t>
            </w:r>
          </w:p>
        </w:tc>
        <w:tc>
          <w:tcPr>
            <w:tcW w:w="606" w:type="pct"/>
            <w:tcBorders>
              <w:left w:val="single" w:sz="4" w:space="0" w:color="auto"/>
              <w:right w:val="single" w:sz="4" w:space="0" w:color="auto"/>
            </w:tcBorders>
            <w:vAlign w:val="center"/>
          </w:tcPr>
          <w:p w14:paraId="54AA4409" w14:textId="77777777" w:rsidR="003D3A7F" w:rsidRPr="009A0D62" w:rsidRDefault="003D3A7F" w:rsidP="00214DF5">
            <w:pPr>
              <w:jc w:val="center"/>
              <w:rPr>
                <w:rFonts w:ascii="Noto Sans" w:hAnsi="Noto Sans" w:cs="Noto Sans"/>
                <w:b/>
                <w:sz w:val="20"/>
                <w:szCs w:val="20"/>
                <w:lang w:eastAsia="es-MX"/>
              </w:rPr>
            </w:pPr>
          </w:p>
        </w:tc>
      </w:tr>
      <w:tr w:rsidR="003D3A7F" w:rsidRPr="009A0D62" w14:paraId="44FD96BD" w14:textId="77777777" w:rsidTr="00616A7A">
        <w:trPr>
          <w:trHeight w:val="270"/>
          <w:jc w:val="center"/>
        </w:trPr>
        <w:tc>
          <w:tcPr>
            <w:tcW w:w="693" w:type="pct"/>
            <w:vMerge/>
            <w:tcBorders>
              <w:left w:val="single" w:sz="4" w:space="0" w:color="auto"/>
              <w:right w:val="single" w:sz="4" w:space="0" w:color="auto"/>
            </w:tcBorders>
            <w:vAlign w:val="center"/>
          </w:tcPr>
          <w:p w14:paraId="74F10BDE" w14:textId="77777777" w:rsidR="003D3A7F" w:rsidRPr="009A0D62" w:rsidRDefault="003D3A7F" w:rsidP="00214DF5">
            <w:pPr>
              <w:jc w:val="center"/>
              <w:rPr>
                <w:rFonts w:ascii="Noto Sans" w:hAnsi="Noto Sans" w:cs="Noto Sans"/>
                <w:b/>
                <w:sz w:val="20"/>
                <w:szCs w:val="20"/>
                <w:lang w:val="es-ES" w:eastAsia="es-MX"/>
              </w:rPr>
            </w:pPr>
          </w:p>
        </w:tc>
        <w:tc>
          <w:tcPr>
            <w:tcW w:w="1004" w:type="pct"/>
            <w:vMerge/>
            <w:tcBorders>
              <w:left w:val="single" w:sz="4" w:space="0" w:color="auto"/>
              <w:right w:val="single" w:sz="4" w:space="0" w:color="auto"/>
            </w:tcBorders>
            <w:vAlign w:val="center"/>
          </w:tcPr>
          <w:p w14:paraId="5E613158" w14:textId="77777777" w:rsidR="003D3A7F" w:rsidRPr="009A0D62" w:rsidRDefault="003D3A7F" w:rsidP="00214DF5">
            <w:pPr>
              <w:jc w:val="center"/>
              <w:rPr>
                <w:rFonts w:ascii="Noto Sans" w:hAnsi="Noto Sans" w:cs="Noto Sans"/>
                <w:b/>
                <w:sz w:val="20"/>
                <w:szCs w:val="20"/>
                <w:lang w:val="es-ES" w:eastAsia="es-MX"/>
              </w:rPr>
            </w:pPr>
          </w:p>
        </w:tc>
        <w:tc>
          <w:tcPr>
            <w:tcW w:w="2698" w:type="pct"/>
            <w:tcBorders>
              <w:top w:val="single" w:sz="4" w:space="0" w:color="auto"/>
              <w:left w:val="single" w:sz="4" w:space="0" w:color="auto"/>
              <w:bottom w:val="single" w:sz="4" w:space="0" w:color="auto"/>
              <w:right w:val="single" w:sz="4" w:space="0" w:color="auto"/>
            </w:tcBorders>
            <w:vAlign w:val="center"/>
          </w:tcPr>
          <w:p w14:paraId="51AED3CF" w14:textId="3519A70D" w:rsidR="003D3A7F" w:rsidRPr="009A0D62" w:rsidRDefault="003D3A7F" w:rsidP="00214DF5">
            <w:pPr>
              <w:jc w:val="both"/>
              <w:rPr>
                <w:rFonts w:ascii="Noto Sans" w:hAnsi="Noto Sans" w:cs="Noto Sans"/>
                <w:b/>
                <w:bCs/>
                <w:sz w:val="20"/>
                <w:szCs w:val="20"/>
                <w:lang w:val="es-ES" w:eastAsia="es-MX"/>
              </w:rPr>
            </w:pPr>
            <w:r w:rsidRPr="009A0D62">
              <w:rPr>
                <w:rFonts w:ascii="Noto Sans" w:hAnsi="Noto Sans" w:cs="Noto Sans"/>
                <w:sz w:val="20"/>
                <w:szCs w:val="20"/>
                <w:lang w:val="es-ES" w:eastAsia="es-MX"/>
              </w:rPr>
              <w:t xml:space="preserve">El licitante deberá demostrar que cuenta con </w:t>
            </w:r>
            <w:r w:rsidRPr="009A0D62">
              <w:rPr>
                <w:rFonts w:ascii="Noto Sans" w:hAnsi="Noto Sans" w:cs="Noto Sans"/>
                <w:b/>
                <w:bCs/>
                <w:sz w:val="20"/>
                <w:szCs w:val="20"/>
                <w:lang w:val="es-ES" w:eastAsia="es-MX"/>
              </w:rPr>
              <w:t xml:space="preserve">5 (cinco) empleados con perfil de Operadores del Centro de </w:t>
            </w:r>
            <w:r w:rsidR="00CE0F37" w:rsidRPr="009A0D62">
              <w:rPr>
                <w:rFonts w:ascii="Noto Sans" w:hAnsi="Noto Sans" w:cs="Noto Sans"/>
                <w:b/>
                <w:bCs/>
                <w:sz w:val="20"/>
                <w:szCs w:val="20"/>
                <w:lang w:val="es-ES" w:eastAsia="es-MX"/>
              </w:rPr>
              <w:t>Observación</w:t>
            </w:r>
            <w:r w:rsidRPr="009A0D62">
              <w:rPr>
                <w:rFonts w:ascii="Noto Sans" w:hAnsi="Noto Sans" w:cs="Noto Sans"/>
                <w:b/>
                <w:bCs/>
                <w:sz w:val="20"/>
                <w:szCs w:val="20"/>
                <w:lang w:val="es-ES" w:eastAsia="es-MX"/>
              </w:rPr>
              <w:t xml:space="preserve"> de Atención y Gestión de la Operación, </w:t>
            </w:r>
            <w:r w:rsidRPr="009A0D62">
              <w:rPr>
                <w:rFonts w:ascii="Noto Sans" w:hAnsi="Noto Sans" w:cs="Noto Sans"/>
                <w:sz w:val="20"/>
                <w:szCs w:val="20"/>
                <w:lang w:val="es-ES" w:eastAsia="es-MX"/>
              </w:rPr>
              <w:t xml:space="preserve">con 1 (uno) año de experiencia como operadores de un Centro de </w:t>
            </w:r>
            <w:r w:rsidR="00CE0F37" w:rsidRPr="009A0D62">
              <w:rPr>
                <w:rFonts w:ascii="Noto Sans" w:hAnsi="Noto Sans" w:cs="Noto Sans"/>
                <w:sz w:val="20"/>
                <w:szCs w:val="20"/>
                <w:lang w:val="es-ES" w:eastAsia="es-MX"/>
              </w:rPr>
              <w:t>Observación</w:t>
            </w:r>
            <w:r w:rsidRPr="009A0D62">
              <w:rPr>
                <w:rFonts w:ascii="Noto Sans" w:hAnsi="Noto Sans" w:cs="Noto Sans"/>
                <w:sz w:val="20"/>
                <w:szCs w:val="20"/>
                <w:lang w:val="es-ES" w:eastAsia="es-MX"/>
              </w:rPr>
              <w:t xml:space="preserve"> de Atención y Gestión de la Operación o en la realización de trabajos iguales o similares a los que son materia d</w:t>
            </w:r>
            <w:r w:rsidR="00FD10AB" w:rsidRPr="009A0D62">
              <w:rPr>
                <w:rFonts w:ascii="Noto Sans" w:hAnsi="Noto Sans" w:cs="Noto Sans"/>
                <w:sz w:val="20"/>
                <w:szCs w:val="20"/>
                <w:lang w:val="es-ES" w:eastAsia="es-MX"/>
              </w:rPr>
              <w:t>el presente Anexo Técnico.</w:t>
            </w:r>
          </w:p>
          <w:p w14:paraId="3B009A0B" w14:textId="77777777" w:rsidR="003D3A7F" w:rsidRPr="009A0D62" w:rsidRDefault="003D3A7F" w:rsidP="00214DF5">
            <w:pPr>
              <w:jc w:val="both"/>
              <w:rPr>
                <w:rFonts w:ascii="Noto Sans" w:hAnsi="Noto Sans" w:cs="Noto Sans"/>
                <w:sz w:val="20"/>
                <w:szCs w:val="20"/>
                <w:lang w:eastAsia="es-MX"/>
              </w:rPr>
            </w:pPr>
          </w:p>
          <w:p w14:paraId="21227CC7" w14:textId="033CB142" w:rsidR="003D3A7F" w:rsidRPr="009A0D62" w:rsidRDefault="003D3A7F" w:rsidP="00214DF5">
            <w:pPr>
              <w:jc w:val="both"/>
              <w:rPr>
                <w:rFonts w:ascii="Noto Sans" w:hAnsi="Noto Sans" w:cs="Noto Sans"/>
                <w:sz w:val="20"/>
                <w:szCs w:val="20"/>
                <w:lang w:val="es-ES" w:eastAsia="es-MX"/>
              </w:rPr>
            </w:pPr>
            <w:r w:rsidRPr="009A0D62">
              <w:rPr>
                <w:rFonts w:ascii="Noto Sans" w:hAnsi="Noto Sans" w:cs="Noto Sans"/>
                <w:sz w:val="20"/>
                <w:szCs w:val="20"/>
                <w:lang w:val="es-ES" w:eastAsia="es-MX"/>
              </w:rPr>
              <w:t>El licitante acreditará la experiencia mediante la presentación de los siguientes documentos:</w:t>
            </w:r>
          </w:p>
          <w:p w14:paraId="43199D88" w14:textId="77777777" w:rsidR="003D3A7F" w:rsidRPr="009A0D62" w:rsidRDefault="003D3A7F" w:rsidP="00214DF5">
            <w:pPr>
              <w:jc w:val="both"/>
              <w:rPr>
                <w:rFonts w:ascii="Noto Sans" w:hAnsi="Noto Sans" w:cs="Noto Sans"/>
                <w:sz w:val="20"/>
                <w:szCs w:val="20"/>
                <w:lang w:val="es-ES" w:eastAsia="es-MX"/>
              </w:rPr>
            </w:pPr>
          </w:p>
          <w:p w14:paraId="48BD4FEF" w14:textId="05C60E60" w:rsidR="003D3A7F" w:rsidRPr="009A0D62" w:rsidRDefault="003D3A7F" w:rsidP="00214DF5">
            <w:pPr>
              <w:jc w:val="both"/>
              <w:rPr>
                <w:rFonts w:ascii="Noto Sans" w:hAnsi="Noto Sans" w:cs="Noto Sans"/>
                <w:sz w:val="20"/>
                <w:szCs w:val="20"/>
              </w:rPr>
            </w:pPr>
            <w:r w:rsidRPr="009A0D62">
              <w:rPr>
                <w:rFonts w:ascii="Noto Sans" w:hAnsi="Noto Sans" w:cs="Noto Sans"/>
                <w:b/>
                <w:bCs/>
                <w:sz w:val="20"/>
                <w:szCs w:val="20"/>
              </w:rPr>
              <w:t xml:space="preserve">Curriculum Vitae: </w:t>
            </w:r>
            <w:r w:rsidRPr="009A0D62">
              <w:rPr>
                <w:rFonts w:ascii="Noto Sans" w:hAnsi="Noto Sans" w:cs="Noto Sans"/>
                <w:sz w:val="20"/>
                <w:szCs w:val="20"/>
              </w:rPr>
              <w:t xml:space="preserve">actualizado y firmado por las personas propuestas y por el representante legal </w:t>
            </w:r>
            <w:r w:rsidR="00767A39" w:rsidRPr="009A0D62">
              <w:rPr>
                <w:rFonts w:ascii="Noto Sans" w:hAnsi="Noto Sans" w:cs="Noto Sans"/>
                <w:sz w:val="20"/>
                <w:szCs w:val="20"/>
              </w:rPr>
              <w:t>del</w:t>
            </w:r>
            <w:r w:rsidRPr="009A0D62">
              <w:rPr>
                <w:rFonts w:ascii="Noto Sans" w:hAnsi="Noto Sans" w:cs="Noto Sans"/>
                <w:sz w:val="20"/>
                <w:szCs w:val="20"/>
              </w:rPr>
              <w:t xml:space="preserve"> Licitante, los cuales deben contener al menos la siguiente información:</w:t>
            </w:r>
          </w:p>
          <w:p w14:paraId="21B06263" w14:textId="77777777" w:rsidR="003D3A7F" w:rsidRPr="009A0D62" w:rsidRDefault="003D3A7F" w:rsidP="00214DF5">
            <w:pPr>
              <w:jc w:val="both"/>
              <w:rPr>
                <w:rFonts w:ascii="Noto Sans" w:hAnsi="Noto Sans" w:cs="Noto Sans"/>
                <w:b/>
                <w:bCs/>
                <w:sz w:val="20"/>
                <w:szCs w:val="20"/>
              </w:rPr>
            </w:pPr>
          </w:p>
          <w:p w14:paraId="06BB2C49" w14:textId="77777777" w:rsidR="003D3A7F" w:rsidRPr="009A0D62" w:rsidRDefault="003D3A7F" w:rsidP="00214DF5">
            <w:pPr>
              <w:pStyle w:val="Prrafodelista"/>
              <w:numPr>
                <w:ilvl w:val="0"/>
                <w:numId w:val="59"/>
              </w:numPr>
              <w:jc w:val="both"/>
              <w:rPr>
                <w:rFonts w:ascii="Noto Sans" w:hAnsi="Noto Sans" w:cs="Noto Sans"/>
                <w:sz w:val="20"/>
                <w:szCs w:val="20"/>
              </w:rPr>
            </w:pPr>
            <w:r w:rsidRPr="009A0D62">
              <w:rPr>
                <w:rFonts w:ascii="Noto Sans" w:hAnsi="Noto Sans" w:cs="Noto Sans"/>
                <w:sz w:val="20"/>
                <w:szCs w:val="20"/>
              </w:rPr>
              <w:t xml:space="preserve">Nombre; </w:t>
            </w:r>
          </w:p>
          <w:p w14:paraId="559EA876" w14:textId="77777777" w:rsidR="003D3A7F" w:rsidRPr="009A0D62" w:rsidRDefault="003D3A7F" w:rsidP="00214DF5">
            <w:pPr>
              <w:pStyle w:val="Prrafodelista"/>
              <w:numPr>
                <w:ilvl w:val="0"/>
                <w:numId w:val="59"/>
              </w:numPr>
              <w:jc w:val="both"/>
              <w:rPr>
                <w:rFonts w:ascii="Noto Sans" w:hAnsi="Noto Sans" w:cs="Noto Sans"/>
                <w:sz w:val="20"/>
                <w:szCs w:val="20"/>
              </w:rPr>
            </w:pPr>
            <w:r w:rsidRPr="009A0D62">
              <w:rPr>
                <w:rFonts w:ascii="Noto Sans" w:hAnsi="Noto Sans" w:cs="Noto Sans"/>
                <w:sz w:val="20"/>
                <w:szCs w:val="20"/>
              </w:rPr>
              <w:t xml:space="preserve">Domicilio; </w:t>
            </w:r>
          </w:p>
          <w:p w14:paraId="42B19CB2" w14:textId="77777777" w:rsidR="003D3A7F" w:rsidRPr="009A0D62" w:rsidRDefault="003D3A7F" w:rsidP="00214DF5">
            <w:pPr>
              <w:pStyle w:val="Prrafodelista"/>
              <w:numPr>
                <w:ilvl w:val="0"/>
                <w:numId w:val="59"/>
              </w:numPr>
              <w:jc w:val="both"/>
              <w:rPr>
                <w:rFonts w:ascii="Noto Sans" w:hAnsi="Noto Sans" w:cs="Noto Sans"/>
                <w:sz w:val="20"/>
                <w:szCs w:val="20"/>
              </w:rPr>
            </w:pPr>
            <w:r w:rsidRPr="009A0D62">
              <w:rPr>
                <w:rFonts w:ascii="Noto Sans" w:hAnsi="Noto Sans" w:cs="Noto Sans"/>
                <w:sz w:val="20"/>
                <w:szCs w:val="20"/>
              </w:rPr>
              <w:t>Número de teléfono (fijo o celular);</w:t>
            </w:r>
          </w:p>
          <w:p w14:paraId="32D52CBC" w14:textId="77777777" w:rsidR="003D3A7F" w:rsidRPr="009A0D62" w:rsidRDefault="003D3A7F" w:rsidP="00214DF5">
            <w:pPr>
              <w:pStyle w:val="Prrafodelista"/>
              <w:numPr>
                <w:ilvl w:val="0"/>
                <w:numId w:val="59"/>
              </w:numPr>
              <w:jc w:val="both"/>
              <w:rPr>
                <w:rFonts w:ascii="Noto Sans" w:hAnsi="Noto Sans" w:cs="Noto Sans"/>
                <w:sz w:val="20"/>
                <w:szCs w:val="20"/>
              </w:rPr>
            </w:pPr>
            <w:r w:rsidRPr="009A0D62">
              <w:rPr>
                <w:rFonts w:ascii="Noto Sans" w:hAnsi="Noto Sans" w:cs="Noto Sans"/>
                <w:sz w:val="20"/>
                <w:szCs w:val="20"/>
              </w:rPr>
              <w:t xml:space="preserve">Correo electrónico; </w:t>
            </w:r>
          </w:p>
          <w:p w14:paraId="3721FA7E" w14:textId="77777777" w:rsidR="003D3A7F" w:rsidRPr="009A0D62" w:rsidRDefault="003D3A7F" w:rsidP="00214DF5">
            <w:pPr>
              <w:pStyle w:val="Prrafodelista"/>
              <w:numPr>
                <w:ilvl w:val="0"/>
                <w:numId w:val="59"/>
              </w:numPr>
              <w:jc w:val="both"/>
              <w:rPr>
                <w:rFonts w:ascii="Noto Sans" w:hAnsi="Noto Sans" w:cs="Noto Sans"/>
                <w:sz w:val="20"/>
                <w:szCs w:val="20"/>
              </w:rPr>
            </w:pPr>
            <w:r w:rsidRPr="009A0D62">
              <w:rPr>
                <w:rFonts w:ascii="Noto Sans" w:hAnsi="Noto Sans" w:cs="Noto Sans"/>
                <w:sz w:val="20"/>
                <w:szCs w:val="20"/>
              </w:rPr>
              <w:t>Nivel de Estudios: Cédula Profesional y/o título profesional.</w:t>
            </w:r>
          </w:p>
          <w:p w14:paraId="2D939794" w14:textId="77777777" w:rsidR="003D3A7F" w:rsidRPr="009A0D62" w:rsidRDefault="003D3A7F" w:rsidP="00214DF5">
            <w:pPr>
              <w:pStyle w:val="Prrafodelista"/>
              <w:numPr>
                <w:ilvl w:val="0"/>
                <w:numId w:val="59"/>
              </w:numPr>
              <w:jc w:val="both"/>
              <w:rPr>
                <w:rFonts w:ascii="Noto Sans" w:hAnsi="Noto Sans" w:cs="Noto Sans"/>
                <w:sz w:val="20"/>
                <w:szCs w:val="20"/>
              </w:rPr>
            </w:pPr>
            <w:r w:rsidRPr="009A0D62">
              <w:rPr>
                <w:rFonts w:ascii="Noto Sans" w:hAnsi="Noto Sans" w:cs="Noto Sans"/>
                <w:sz w:val="20"/>
                <w:szCs w:val="20"/>
              </w:rPr>
              <w:t>Experiencia laboral: Señalando los proyectos en los que participó con el perfil requerido.</w:t>
            </w:r>
          </w:p>
          <w:p w14:paraId="122AE083" w14:textId="77777777" w:rsidR="003D3A7F" w:rsidRPr="009A0D62" w:rsidRDefault="003D3A7F" w:rsidP="00214DF5">
            <w:pPr>
              <w:pStyle w:val="Prrafodelista"/>
              <w:numPr>
                <w:ilvl w:val="0"/>
                <w:numId w:val="59"/>
              </w:numPr>
              <w:jc w:val="both"/>
              <w:rPr>
                <w:rFonts w:ascii="Noto Sans" w:hAnsi="Noto Sans" w:cs="Noto Sans"/>
                <w:sz w:val="20"/>
                <w:szCs w:val="20"/>
              </w:rPr>
            </w:pPr>
            <w:r w:rsidRPr="009A0D62">
              <w:rPr>
                <w:rFonts w:ascii="Noto Sans" w:hAnsi="Noto Sans" w:cs="Noto Sans"/>
                <w:sz w:val="20"/>
                <w:szCs w:val="20"/>
              </w:rPr>
              <w:t>Fecha y firma</w:t>
            </w:r>
          </w:p>
          <w:p w14:paraId="11F3A99B" w14:textId="77777777" w:rsidR="003D3A7F" w:rsidRPr="009A0D62" w:rsidRDefault="003D3A7F" w:rsidP="00214DF5">
            <w:pPr>
              <w:jc w:val="both"/>
              <w:rPr>
                <w:rFonts w:ascii="Noto Sans" w:hAnsi="Noto Sans" w:cs="Noto Sans"/>
                <w:sz w:val="20"/>
                <w:szCs w:val="20"/>
                <w:lang w:val="es-ES" w:eastAsia="es-MX"/>
              </w:rPr>
            </w:pPr>
          </w:p>
          <w:p w14:paraId="4BBE52A2" w14:textId="6ED2F2AC" w:rsidR="003D3A7F" w:rsidRPr="009A0D62" w:rsidRDefault="003D3A7F" w:rsidP="00214DF5">
            <w:pPr>
              <w:jc w:val="both"/>
              <w:rPr>
                <w:rFonts w:ascii="Noto Sans" w:hAnsi="Noto Sans" w:cs="Noto Sans"/>
                <w:sz w:val="20"/>
                <w:szCs w:val="20"/>
              </w:rPr>
            </w:pPr>
            <w:r w:rsidRPr="009A0D62">
              <w:rPr>
                <w:rFonts w:ascii="Noto Sans" w:hAnsi="Noto Sans" w:cs="Noto Sans"/>
                <w:b/>
                <w:bCs/>
                <w:sz w:val="20"/>
                <w:szCs w:val="20"/>
                <w:lang w:val="es-ES" w:eastAsia="es-MX"/>
              </w:rPr>
              <w:t>1 (uno) Carta de constancia</w:t>
            </w:r>
            <w:r w:rsidRPr="009A0D62">
              <w:rPr>
                <w:rFonts w:ascii="Noto Sans" w:hAnsi="Noto Sans" w:cs="Noto Sans"/>
                <w:sz w:val="20"/>
                <w:szCs w:val="20"/>
                <w:lang w:val="es-ES" w:eastAsia="es-MX"/>
              </w:rPr>
              <w:t xml:space="preserve"> </w:t>
            </w:r>
            <w:r w:rsidRPr="009A0D62">
              <w:rPr>
                <w:rFonts w:ascii="Noto Sans" w:hAnsi="Noto Sans" w:cs="Noto Sans"/>
                <w:b/>
                <w:bCs/>
                <w:sz w:val="20"/>
                <w:szCs w:val="20"/>
                <w:lang w:val="es-ES" w:eastAsia="es-MX"/>
              </w:rPr>
              <w:t xml:space="preserve">laboral: </w:t>
            </w:r>
            <w:r w:rsidRPr="009A0D62">
              <w:rPr>
                <w:rFonts w:ascii="Noto Sans" w:hAnsi="Noto Sans" w:cs="Noto Sans"/>
                <w:sz w:val="20"/>
                <w:szCs w:val="20"/>
                <w:lang w:val="es-ES" w:eastAsia="es-MX"/>
              </w:rPr>
              <w:t xml:space="preserve">por cada uno de los empleados propuestos para este perfil </w:t>
            </w:r>
            <w:r w:rsidRPr="009A0D62">
              <w:rPr>
                <w:rFonts w:ascii="Noto Sans" w:hAnsi="Noto Sans" w:cs="Noto Sans"/>
                <w:sz w:val="20"/>
                <w:szCs w:val="20"/>
              </w:rPr>
              <w:t xml:space="preserve">en las que se indique puesto y fecha a partir de la cual se ha </w:t>
            </w:r>
            <w:r w:rsidRPr="009A0D62">
              <w:rPr>
                <w:rFonts w:ascii="Noto Sans" w:hAnsi="Noto Sans" w:cs="Noto Sans"/>
                <w:sz w:val="20"/>
                <w:szCs w:val="20"/>
              </w:rPr>
              <w:lastRenderedPageBreak/>
              <w:t>desempeñado en el puesto, esta carta deberá contener datos de contacto y firmadas por el representante legal de EL LICITANTE.</w:t>
            </w:r>
          </w:p>
          <w:p w14:paraId="5F74FAF3" w14:textId="77777777" w:rsidR="003D3A7F" w:rsidRPr="009A0D62" w:rsidRDefault="003D3A7F" w:rsidP="00214DF5">
            <w:pPr>
              <w:jc w:val="both"/>
              <w:rPr>
                <w:rFonts w:ascii="Noto Sans" w:hAnsi="Noto Sans" w:cs="Noto Sans"/>
                <w:sz w:val="20"/>
                <w:szCs w:val="20"/>
              </w:rPr>
            </w:pPr>
          </w:p>
          <w:p w14:paraId="25CC1DE9" w14:textId="77777777" w:rsidR="003D3A7F" w:rsidRPr="009A0D62" w:rsidRDefault="003D3A7F" w:rsidP="00214DF5">
            <w:pPr>
              <w:jc w:val="both"/>
              <w:rPr>
                <w:rFonts w:ascii="Noto Sans" w:hAnsi="Noto Sans" w:cs="Noto Sans"/>
                <w:sz w:val="20"/>
                <w:szCs w:val="20"/>
              </w:rPr>
            </w:pPr>
            <w:r w:rsidRPr="009A0D62">
              <w:rPr>
                <w:rFonts w:ascii="Noto Sans" w:hAnsi="Noto Sans" w:cs="Noto Sans"/>
                <w:b/>
                <w:bCs/>
                <w:sz w:val="20"/>
                <w:szCs w:val="20"/>
              </w:rPr>
              <w:t>Identificación oficial vigente</w:t>
            </w:r>
            <w:r w:rsidRPr="009A0D62">
              <w:rPr>
                <w:rFonts w:ascii="Noto Sans" w:hAnsi="Noto Sans" w:cs="Noto Sans"/>
                <w:sz w:val="20"/>
                <w:szCs w:val="20"/>
              </w:rPr>
              <w:t xml:space="preserve"> del personal propuesto.</w:t>
            </w:r>
          </w:p>
          <w:p w14:paraId="22A4411F" w14:textId="77777777" w:rsidR="003D3A7F" w:rsidRPr="009A0D62" w:rsidRDefault="003D3A7F" w:rsidP="00214DF5">
            <w:pPr>
              <w:jc w:val="both"/>
              <w:rPr>
                <w:rFonts w:ascii="Noto Sans" w:hAnsi="Noto Sans" w:cs="Noto Sans"/>
                <w:sz w:val="20"/>
                <w:szCs w:val="20"/>
                <w:lang w:val="es-ES" w:eastAsia="es-MX"/>
              </w:rPr>
            </w:pPr>
          </w:p>
          <w:p w14:paraId="12631510" w14:textId="77777777" w:rsidR="003D3A7F" w:rsidRPr="009A0D62" w:rsidRDefault="003D3A7F" w:rsidP="00214DF5">
            <w:pPr>
              <w:jc w:val="both"/>
              <w:rPr>
                <w:rFonts w:ascii="Noto Sans" w:hAnsi="Noto Sans" w:cs="Noto Sans"/>
                <w:sz w:val="20"/>
                <w:szCs w:val="20"/>
                <w:lang w:val="es-ES" w:eastAsia="es-MX"/>
              </w:rPr>
            </w:pPr>
            <w:r w:rsidRPr="009A0D62">
              <w:rPr>
                <w:rFonts w:ascii="Noto Sans" w:hAnsi="Noto Sans" w:cs="Noto Sans"/>
                <w:sz w:val="20"/>
                <w:szCs w:val="20"/>
                <w:lang w:val="es-ES" w:eastAsia="es-MX"/>
              </w:rPr>
              <w:t xml:space="preserve">La constancia laboral y curriculum vitae que no contengan todos y cada uno de los datos requeridos en el presente rubro no serán tomadas en cuenta, es decir, no serán sujetos de evaluación. </w:t>
            </w:r>
          </w:p>
          <w:p w14:paraId="7E2BAF45" w14:textId="77777777" w:rsidR="003D3A7F" w:rsidRPr="009A0D62" w:rsidRDefault="003D3A7F" w:rsidP="00214DF5">
            <w:pPr>
              <w:jc w:val="both"/>
              <w:rPr>
                <w:rFonts w:ascii="Noto Sans" w:hAnsi="Noto Sans" w:cs="Noto Sans"/>
                <w:sz w:val="20"/>
                <w:szCs w:val="20"/>
                <w:lang w:val="es-ES" w:eastAsia="es-MX"/>
              </w:rPr>
            </w:pPr>
          </w:p>
          <w:p w14:paraId="6CEFED90" w14:textId="77777777" w:rsidR="003D3A7F" w:rsidRPr="009A0D62" w:rsidRDefault="003D3A7F" w:rsidP="00214DF5">
            <w:pPr>
              <w:jc w:val="both"/>
              <w:rPr>
                <w:rFonts w:ascii="Noto Sans" w:hAnsi="Noto Sans" w:cs="Noto Sans"/>
                <w:sz w:val="20"/>
                <w:szCs w:val="20"/>
                <w:lang w:val="es-ES" w:eastAsia="es-MX"/>
              </w:rPr>
            </w:pPr>
            <w:r w:rsidRPr="009A0D62">
              <w:rPr>
                <w:rFonts w:ascii="Noto Sans" w:hAnsi="Noto Sans" w:cs="Noto Sans"/>
                <w:sz w:val="20"/>
                <w:szCs w:val="20"/>
                <w:lang w:val="es-ES" w:eastAsia="es-MX"/>
              </w:rPr>
              <w:t>Además, no se tomarán en cuenta la carta constancia o curriculum vitae que no describa la experiencia conforme lo solicitado.</w:t>
            </w:r>
          </w:p>
          <w:p w14:paraId="4B79A51F" w14:textId="77777777" w:rsidR="003D3A7F" w:rsidRPr="009A0D62" w:rsidRDefault="003D3A7F" w:rsidP="00214DF5">
            <w:pPr>
              <w:jc w:val="both"/>
              <w:rPr>
                <w:rFonts w:ascii="Noto Sans" w:hAnsi="Noto Sans" w:cs="Noto Sans"/>
                <w:sz w:val="20"/>
                <w:szCs w:val="20"/>
                <w:lang w:val="es-ES" w:eastAsia="es-MX"/>
              </w:rPr>
            </w:pPr>
          </w:p>
          <w:p w14:paraId="14C08130" w14:textId="06574900" w:rsidR="003D3A7F" w:rsidRPr="009A0D62" w:rsidRDefault="003D3A7F" w:rsidP="00214DF5">
            <w:pPr>
              <w:jc w:val="both"/>
              <w:rPr>
                <w:rFonts w:ascii="Noto Sans" w:hAnsi="Noto Sans" w:cs="Noto Sans"/>
                <w:sz w:val="20"/>
                <w:szCs w:val="20"/>
                <w:lang w:val="es-ES" w:eastAsia="es-MX"/>
              </w:rPr>
            </w:pPr>
            <w:r w:rsidRPr="009A0D62">
              <w:rPr>
                <w:rFonts w:ascii="Noto Sans" w:hAnsi="Noto Sans" w:cs="Noto Sans"/>
                <w:sz w:val="20"/>
                <w:szCs w:val="20"/>
                <w:lang w:val="es-ES" w:eastAsia="es-MX"/>
              </w:rPr>
              <w:t>El licitante deberá considerar en su proposición 5 (cinco) empleados que cubran la experiencia solicitada en los conceptos señalados anteriormente.</w:t>
            </w:r>
          </w:p>
          <w:p w14:paraId="3828C9A2" w14:textId="77777777" w:rsidR="003D3A7F" w:rsidRPr="009A0D62" w:rsidRDefault="003D3A7F" w:rsidP="00214DF5">
            <w:pPr>
              <w:jc w:val="both"/>
              <w:rPr>
                <w:rFonts w:ascii="Noto Sans" w:hAnsi="Noto Sans" w:cs="Noto Sans"/>
                <w:sz w:val="20"/>
                <w:szCs w:val="20"/>
                <w:lang w:val="es-ES" w:eastAsia="es-MX"/>
              </w:rPr>
            </w:pPr>
          </w:p>
          <w:p w14:paraId="0FCC125D" w14:textId="1B8063AB" w:rsidR="003D3A7F" w:rsidRPr="009A0D62" w:rsidRDefault="003D3A7F" w:rsidP="00214DF5">
            <w:pPr>
              <w:jc w:val="both"/>
              <w:rPr>
                <w:rFonts w:ascii="Noto Sans" w:hAnsi="Noto Sans" w:cs="Noto Sans"/>
                <w:sz w:val="20"/>
                <w:szCs w:val="20"/>
                <w:lang w:val="es-ES" w:eastAsia="es-MX"/>
              </w:rPr>
            </w:pPr>
            <w:r w:rsidRPr="009A0D62">
              <w:rPr>
                <w:rFonts w:ascii="Noto Sans" w:hAnsi="Noto Sans" w:cs="Noto Sans"/>
                <w:sz w:val="20"/>
                <w:szCs w:val="20"/>
                <w:lang w:val="es-ES" w:eastAsia="es-MX"/>
              </w:rPr>
              <w:t>El licitante deberá cumplir con cada uno de los requisitos que se solicitan para acreditar la experiencia de este perfil.</w:t>
            </w:r>
          </w:p>
          <w:p w14:paraId="22E92A57" w14:textId="77777777" w:rsidR="003D3A7F" w:rsidRPr="009A0D62" w:rsidRDefault="003D3A7F" w:rsidP="00214DF5">
            <w:pPr>
              <w:jc w:val="both"/>
              <w:rPr>
                <w:rFonts w:ascii="Noto Sans" w:hAnsi="Noto Sans" w:cs="Noto Sans"/>
                <w:sz w:val="20"/>
                <w:szCs w:val="20"/>
                <w:lang w:val="es-ES" w:eastAsia="es-MX"/>
              </w:rPr>
            </w:pPr>
          </w:p>
          <w:p w14:paraId="660A1A0E" w14:textId="77777777" w:rsidR="003D3A7F" w:rsidRPr="009A0D62" w:rsidRDefault="003D3A7F" w:rsidP="00214DF5">
            <w:pPr>
              <w:jc w:val="both"/>
              <w:rPr>
                <w:rFonts w:ascii="Noto Sans" w:hAnsi="Noto Sans" w:cs="Noto Sans"/>
                <w:sz w:val="20"/>
                <w:szCs w:val="20"/>
                <w:lang w:val="es-ES" w:eastAsia="es-MX"/>
              </w:rPr>
            </w:pPr>
            <w:r w:rsidRPr="009A0D62">
              <w:rPr>
                <w:rFonts w:ascii="Noto Sans" w:hAnsi="Noto Sans" w:cs="Noto Sans"/>
                <w:sz w:val="20"/>
                <w:szCs w:val="20"/>
                <w:lang w:val="es-ES" w:eastAsia="es-MX"/>
              </w:rPr>
              <w:t>Como máximo se otorgará ____ puntos por este subrubro.</w:t>
            </w:r>
          </w:p>
          <w:p w14:paraId="01476803" w14:textId="77777777" w:rsidR="003D3A7F" w:rsidRPr="009A0D62" w:rsidRDefault="003D3A7F" w:rsidP="00214DF5">
            <w:pPr>
              <w:jc w:val="both"/>
              <w:rPr>
                <w:rFonts w:ascii="Noto Sans" w:hAnsi="Noto Sans" w:cs="Noto Sans"/>
                <w:sz w:val="20"/>
                <w:szCs w:val="20"/>
                <w:lang w:val="es-ES" w:eastAsia="es-MX"/>
              </w:rPr>
            </w:pPr>
          </w:p>
          <w:p w14:paraId="2B6DDEAF" w14:textId="292965B7" w:rsidR="003D3A7F" w:rsidRPr="009A0D62" w:rsidRDefault="003D3A7F" w:rsidP="00214DF5">
            <w:pPr>
              <w:jc w:val="both"/>
              <w:rPr>
                <w:rFonts w:ascii="Noto Sans" w:hAnsi="Noto Sans" w:cs="Noto Sans"/>
                <w:sz w:val="20"/>
                <w:szCs w:val="20"/>
                <w:lang w:val="es-ES" w:eastAsia="es-MX"/>
              </w:rPr>
            </w:pPr>
            <w:r w:rsidRPr="009A0D62">
              <w:rPr>
                <w:rFonts w:ascii="Noto Sans" w:hAnsi="Noto Sans" w:cs="Noto Sans"/>
                <w:sz w:val="20"/>
                <w:szCs w:val="20"/>
                <w:lang w:val="es-ES" w:eastAsia="es-MX"/>
              </w:rPr>
              <w:t xml:space="preserve">Se otorgarán __ puntos a licitante que acredite que cuenta con </w:t>
            </w:r>
            <w:r w:rsidRPr="009A0D62">
              <w:rPr>
                <w:rFonts w:ascii="Noto Sans" w:hAnsi="Noto Sans" w:cs="Noto Sans"/>
                <w:b/>
                <w:bCs/>
                <w:sz w:val="20"/>
                <w:szCs w:val="20"/>
                <w:lang w:val="es-ES" w:eastAsia="es-MX"/>
              </w:rPr>
              <w:t xml:space="preserve">5 (cinco) empleados con perfil de Operadores del Centro de </w:t>
            </w:r>
            <w:r w:rsidR="00CE0F37" w:rsidRPr="009A0D62">
              <w:rPr>
                <w:rFonts w:ascii="Noto Sans" w:hAnsi="Noto Sans" w:cs="Noto Sans"/>
                <w:b/>
                <w:bCs/>
                <w:sz w:val="20"/>
                <w:szCs w:val="20"/>
                <w:lang w:val="es-ES" w:eastAsia="es-MX"/>
              </w:rPr>
              <w:t>Observación</w:t>
            </w:r>
            <w:r w:rsidRPr="009A0D62">
              <w:rPr>
                <w:rFonts w:ascii="Noto Sans" w:hAnsi="Noto Sans" w:cs="Noto Sans"/>
                <w:b/>
                <w:bCs/>
                <w:sz w:val="20"/>
                <w:szCs w:val="20"/>
                <w:lang w:val="es-ES" w:eastAsia="es-MX"/>
              </w:rPr>
              <w:t xml:space="preserve"> de Atención y Gestión de la Operación,</w:t>
            </w:r>
            <w:r w:rsidRPr="009A0D62">
              <w:rPr>
                <w:rFonts w:ascii="Noto Sans" w:hAnsi="Noto Sans" w:cs="Noto Sans"/>
                <w:sz w:val="20"/>
                <w:szCs w:val="20"/>
                <w:lang w:val="es-ES" w:eastAsia="es-MX"/>
              </w:rPr>
              <w:t xml:space="preserve"> que cuente con 1 </w:t>
            </w:r>
            <w:r w:rsidR="00FD10AB" w:rsidRPr="009A0D62">
              <w:rPr>
                <w:rFonts w:ascii="Noto Sans" w:hAnsi="Noto Sans" w:cs="Noto Sans"/>
                <w:sz w:val="20"/>
                <w:szCs w:val="20"/>
                <w:lang w:val="es-ES" w:eastAsia="es-MX"/>
              </w:rPr>
              <w:t xml:space="preserve">(uno) </w:t>
            </w:r>
            <w:r w:rsidRPr="009A0D62">
              <w:rPr>
                <w:rFonts w:ascii="Noto Sans" w:hAnsi="Noto Sans" w:cs="Noto Sans"/>
                <w:sz w:val="20"/>
                <w:szCs w:val="20"/>
                <w:lang w:val="es-ES" w:eastAsia="es-MX"/>
              </w:rPr>
              <w:t>año de experiencia</w:t>
            </w:r>
            <w:r w:rsidR="00FD10AB" w:rsidRPr="009A0D62">
              <w:rPr>
                <w:rFonts w:ascii="Noto Sans" w:hAnsi="Noto Sans" w:cs="Noto Sans"/>
                <w:sz w:val="20"/>
                <w:szCs w:val="20"/>
                <w:lang w:val="es-ES" w:eastAsia="es-MX"/>
              </w:rPr>
              <w:t xml:space="preserve"> o más</w:t>
            </w:r>
            <w:r w:rsidRPr="009A0D62">
              <w:rPr>
                <w:rFonts w:ascii="Noto Sans" w:hAnsi="Noto Sans" w:cs="Noto Sans"/>
                <w:sz w:val="20"/>
                <w:szCs w:val="20"/>
                <w:lang w:val="es-ES" w:eastAsia="es-MX"/>
              </w:rPr>
              <w:t>.</w:t>
            </w:r>
          </w:p>
          <w:p w14:paraId="31049DC4" w14:textId="77777777" w:rsidR="003D3A7F" w:rsidRPr="009A0D62" w:rsidRDefault="003D3A7F" w:rsidP="00214DF5">
            <w:pPr>
              <w:jc w:val="both"/>
              <w:rPr>
                <w:rFonts w:ascii="Noto Sans" w:hAnsi="Noto Sans" w:cs="Noto Sans"/>
                <w:sz w:val="20"/>
                <w:szCs w:val="20"/>
                <w:lang w:val="es-ES" w:eastAsia="es-MX"/>
              </w:rPr>
            </w:pPr>
          </w:p>
          <w:p w14:paraId="19254468" w14:textId="77777777" w:rsidR="003D3A7F" w:rsidRPr="009A0D62" w:rsidRDefault="003D3A7F" w:rsidP="00214DF5">
            <w:pPr>
              <w:jc w:val="both"/>
              <w:rPr>
                <w:rFonts w:ascii="Noto Sans" w:hAnsi="Noto Sans" w:cs="Noto Sans"/>
                <w:sz w:val="20"/>
                <w:szCs w:val="20"/>
                <w:lang w:val="es-ES" w:eastAsia="es-MX"/>
              </w:rPr>
            </w:pPr>
            <w:r w:rsidRPr="009A0D62">
              <w:rPr>
                <w:rFonts w:ascii="Noto Sans" w:hAnsi="Noto Sans" w:cs="Noto Sans"/>
                <w:sz w:val="20"/>
                <w:szCs w:val="20"/>
                <w:lang w:val="es-ES" w:eastAsia="es-MX"/>
              </w:rPr>
              <w:t>No se otorgarán puntos en este subrubro a quien acredite menos de 1 años de experiencia, quien omita presentar la documentación requerida o cuando la documentación presentada no cumpla con los requisitos solicitados o que sea ilegible.</w:t>
            </w:r>
          </w:p>
          <w:p w14:paraId="45BDFD98" w14:textId="77777777" w:rsidR="003D3A7F" w:rsidRPr="009A0D62" w:rsidRDefault="003D3A7F" w:rsidP="00214DF5">
            <w:pPr>
              <w:jc w:val="both"/>
              <w:rPr>
                <w:rFonts w:ascii="Noto Sans" w:hAnsi="Noto Sans" w:cs="Noto Sans"/>
                <w:sz w:val="20"/>
                <w:szCs w:val="20"/>
                <w:lang w:val="es-ES" w:eastAsia="es-MX"/>
              </w:rPr>
            </w:pPr>
          </w:p>
          <w:p w14:paraId="24B68E12" w14:textId="77777777" w:rsidR="003D3A7F" w:rsidRPr="009A0D62" w:rsidRDefault="003D3A7F" w:rsidP="00214DF5">
            <w:pPr>
              <w:rPr>
                <w:rFonts w:ascii="Noto Sans" w:hAnsi="Noto Sans" w:cs="Noto Sans"/>
                <w:b/>
                <w:sz w:val="20"/>
                <w:szCs w:val="20"/>
                <w:lang w:eastAsia="es-MX"/>
              </w:rPr>
            </w:pPr>
            <w:r w:rsidRPr="009A0D62">
              <w:rPr>
                <w:rFonts w:ascii="Noto Sans" w:hAnsi="Noto Sans" w:cs="Noto Sans"/>
                <w:sz w:val="20"/>
                <w:szCs w:val="20"/>
                <w:lang w:val="es-ES" w:eastAsia="es-MX"/>
              </w:rPr>
              <w:t>No se otorgará puntaje a las cartas o curriculum vitae ilegibles.</w:t>
            </w:r>
          </w:p>
        </w:tc>
        <w:tc>
          <w:tcPr>
            <w:tcW w:w="606" w:type="pct"/>
            <w:tcBorders>
              <w:left w:val="single" w:sz="4" w:space="0" w:color="auto"/>
              <w:right w:val="single" w:sz="4" w:space="0" w:color="auto"/>
            </w:tcBorders>
            <w:vAlign w:val="center"/>
          </w:tcPr>
          <w:p w14:paraId="0A74FC3E" w14:textId="77777777" w:rsidR="003D3A7F" w:rsidRPr="009A0D62" w:rsidRDefault="003D3A7F" w:rsidP="00214DF5">
            <w:pPr>
              <w:jc w:val="center"/>
              <w:rPr>
                <w:rFonts w:ascii="Noto Sans" w:hAnsi="Noto Sans" w:cs="Noto Sans"/>
                <w:b/>
                <w:sz w:val="20"/>
                <w:szCs w:val="20"/>
                <w:lang w:eastAsia="es-MX"/>
              </w:rPr>
            </w:pPr>
          </w:p>
        </w:tc>
      </w:tr>
      <w:tr w:rsidR="003D3A7F" w:rsidRPr="009A0D62" w14:paraId="0E917E90" w14:textId="77777777" w:rsidTr="00616A7A">
        <w:trPr>
          <w:trHeight w:val="270"/>
          <w:jc w:val="center"/>
        </w:trPr>
        <w:tc>
          <w:tcPr>
            <w:tcW w:w="693" w:type="pct"/>
            <w:vMerge w:val="restart"/>
            <w:tcBorders>
              <w:left w:val="single" w:sz="4" w:space="0" w:color="auto"/>
              <w:right w:val="single" w:sz="4" w:space="0" w:color="auto"/>
            </w:tcBorders>
            <w:vAlign w:val="center"/>
          </w:tcPr>
          <w:p w14:paraId="4F8C9DB0" w14:textId="77777777" w:rsidR="003D3A7F" w:rsidRPr="009A0D62" w:rsidRDefault="003D3A7F" w:rsidP="00214DF5">
            <w:pPr>
              <w:jc w:val="center"/>
              <w:rPr>
                <w:rFonts w:ascii="Noto Sans" w:hAnsi="Noto Sans" w:cs="Noto Sans"/>
                <w:b/>
                <w:sz w:val="20"/>
                <w:szCs w:val="20"/>
                <w:lang w:val="es-ES" w:eastAsia="es-MX"/>
              </w:rPr>
            </w:pPr>
          </w:p>
        </w:tc>
        <w:tc>
          <w:tcPr>
            <w:tcW w:w="1004" w:type="pct"/>
            <w:vMerge w:val="restart"/>
            <w:tcBorders>
              <w:left w:val="single" w:sz="4" w:space="0" w:color="auto"/>
              <w:right w:val="single" w:sz="4" w:space="0" w:color="auto"/>
            </w:tcBorders>
          </w:tcPr>
          <w:p w14:paraId="608A3849" w14:textId="77777777" w:rsidR="003D3A7F" w:rsidRPr="009A0D62" w:rsidRDefault="003D3A7F" w:rsidP="00214DF5">
            <w:pPr>
              <w:jc w:val="both"/>
              <w:rPr>
                <w:rFonts w:ascii="Noto Sans" w:hAnsi="Noto Sans" w:cs="Noto Sans"/>
                <w:b/>
                <w:bCs/>
                <w:sz w:val="20"/>
                <w:szCs w:val="20"/>
                <w:lang w:val="es-ES" w:eastAsia="es-MX"/>
              </w:rPr>
            </w:pPr>
            <w:r w:rsidRPr="009A0D62">
              <w:rPr>
                <w:rFonts w:ascii="Noto Sans" w:hAnsi="Noto Sans" w:cs="Noto Sans"/>
                <w:b/>
                <w:bCs/>
                <w:sz w:val="20"/>
                <w:szCs w:val="20"/>
                <w:lang w:val="es-ES" w:eastAsia="es-MX"/>
              </w:rPr>
              <w:t>I. a). 2. Competencia o habilidad en el trabajo</w:t>
            </w:r>
          </w:p>
        </w:tc>
        <w:tc>
          <w:tcPr>
            <w:tcW w:w="2698" w:type="pct"/>
            <w:tcBorders>
              <w:top w:val="single" w:sz="4" w:space="0" w:color="auto"/>
              <w:left w:val="single" w:sz="4" w:space="0" w:color="auto"/>
              <w:bottom w:val="single" w:sz="4" w:space="0" w:color="auto"/>
              <w:right w:val="single" w:sz="4" w:space="0" w:color="auto"/>
            </w:tcBorders>
            <w:vAlign w:val="center"/>
          </w:tcPr>
          <w:p w14:paraId="319E3012" w14:textId="42A3CE31" w:rsidR="003D3A7F" w:rsidRPr="009A0D62" w:rsidRDefault="003D3A7F" w:rsidP="00214DF5">
            <w:pPr>
              <w:jc w:val="both"/>
              <w:rPr>
                <w:rFonts w:ascii="Noto Sans" w:hAnsi="Noto Sans" w:cs="Noto Sans"/>
                <w:sz w:val="20"/>
                <w:szCs w:val="20"/>
                <w:lang w:val="es-ES" w:eastAsia="es-MX"/>
              </w:rPr>
            </w:pPr>
            <w:r w:rsidRPr="009A0D62">
              <w:rPr>
                <w:rFonts w:ascii="Noto Sans" w:hAnsi="Noto Sans" w:cs="Noto Sans"/>
                <w:sz w:val="20"/>
                <w:szCs w:val="20"/>
                <w:lang w:val="es-ES" w:eastAsia="es-MX"/>
              </w:rPr>
              <w:t xml:space="preserve">El licitante deberá demostrar que cuenta con 1 (uno) empleado con perfil de </w:t>
            </w:r>
            <w:r w:rsidRPr="009A0D62">
              <w:rPr>
                <w:rFonts w:ascii="Noto Sans" w:hAnsi="Noto Sans" w:cs="Noto Sans"/>
                <w:b/>
                <w:bCs/>
                <w:sz w:val="20"/>
                <w:szCs w:val="20"/>
                <w:lang w:val="es-ES" w:eastAsia="es-MX"/>
              </w:rPr>
              <w:t xml:space="preserve">ADMINISTRADOR DE CONTRATO, </w:t>
            </w:r>
            <w:r w:rsidRPr="009A0D62">
              <w:rPr>
                <w:rFonts w:ascii="Noto Sans" w:hAnsi="Noto Sans" w:cs="Noto Sans"/>
                <w:sz w:val="20"/>
                <w:szCs w:val="20"/>
                <w:lang w:val="es-ES" w:eastAsia="es-MX"/>
              </w:rPr>
              <w:t xml:space="preserve">con estudios mínimos de licenciatura concluida en áreas administrativas o ingeniería concluida en áreas de tecnologías de la información, la acreditación será con título o cédula profesional y en caso de estudios </w:t>
            </w:r>
            <w:r w:rsidRPr="009A0D62">
              <w:rPr>
                <w:rFonts w:ascii="Noto Sans" w:hAnsi="Noto Sans" w:cs="Noto Sans"/>
                <w:sz w:val="20"/>
                <w:szCs w:val="20"/>
                <w:lang w:val="es-ES" w:eastAsia="es-MX"/>
              </w:rPr>
              <w:lastRenderedPageBreak/>
              <w:t xml:space="preserve">en el extranjero deberá ser avalada por las instancias oficiales correspondientes, en los términos que establece la Ley Reglamentaria Art 5 Constitucional, relativo al ejercicio de profesiones en </w:t>
            </w:r>
            <w:r w:rsidR="00C0636D" w:rsidRPr="009A0D62">
              <w:rPr>
                <w:rFonts w:ascii="Noto Sans" w:hAnsi="Noto Sans" w:cs="Noto Sans"/>
                <w:sz w:val="20"/>
                <w:szCs w:val="20"/>
                <w:lang w:val="es-ES" w:eastAsia="es-MX"/>
              </w:rPr>
              <w:t xml:space="preserve">la </w:t>
            </w:r>
            <w:r w:rsidRPr="009A0D62">
              <w:rPr>
                <w:rFonts w:ascii="Noto Sans" w:hAnsi="Noto Sans" w:cs="Noto Sans"/>
                <w:sz w:val="20"/>
                <w:szCs w:val="20"/>
                <w:lang w:val="es-ES" w:eastAsia="es-MX"/>
              </w:rPr>
              <w:t>Ciudad de México.</w:t>
            </w:r>
          </w:p>
          <w:p w14:paraId="1CA6FD6E" w14:textId="77777777" w:rsidR="003D3A7F" w:rsidRPr="009A0D62" w:rsidRDefault="003D3A7F" w:rsidP="00214DF5">
            <w:pPr>
              <w:jc w:val="both"/>
              <w:rPr>
                <w:rFonts w:ascii="Noto Sans" w:hAnsi="Noto Sans" w:cs="Noto Sans"/>
                <w:iCs/>
                <w:sz w:val="20"/>
                <w:szCs w:val="20"/>
                <w:lang w:val="es-ES_tradnl" w:eastAsia="es-MX"/>
              </w:rPr>
            </w:pPr>
          </w:p>
          <w:p w14:paraId="4D552519" w14:textId="766662F0" w:rsidR="003D3A7F" w:rsidRPr="009A0D62" w:rsidRDefault="003D3A7F" w:rsidP="00214DF5">
            <w:pPr>
              <w:jc w:val="both"/>
              <w:rPr>
                <w:rFonts w:ascii="Noto Sans" w:hAnsi="Noto Sans" w:cs="Noto Sans"/>
                <w:sz w:val="20"/>
                <w:szCs w:val="20"/>
                <w:lang w:val="es-ES" w:eastAsia="es-MX"/>
              </w:rPr>
            </w:pPr>
            <w:r w:rsidRPr="009A0D62">
              <w:rPr>
                <w:rFonts w:ascii="Noto Sans" w:hAnsi="Noto Sans" w:cs="Noto Sans"/>
                <w:sz w:val="20"/>
                <w:szCs w:val="20"/>
                <w:lang w:val="es-ES" w:eastAsia="es-MX"/>
              </w:rPr>
              <w:t>El licitante deberá cumplir con cada uno de los requisitos que se señalan para acreditar la competencia o habilidad del perfil solicitado.</w:t>
            </w:r>
          </w:p>
          <w:p w14:paraId="567D1C81" w14:textId="77777777" w:rsidR="003D3A7F" w:rsidRPr="009A0D62" w:rsidRDefault="003D3A7F" w:rsidP="00214DF5">
            <w:pPr>
              <w:jc w:val="both"/>
              <w:rPr>
                <w:rFonts w:ascii="Noto Sans" w:hAnsi="Noto Sans" w:cs="Noto Sans"/>
                <w:sz w:val="20"/>
                <w:szCs w:val="20"/>
                <w:lang w:val="es-ES" w:eastAsia="es-MX"/>
              </w:rPr>
            </w:pPr>
          </w:p>
          <w:p w14:paraId="18BB5456" w14:textId="77777777" w:rsidR="003D3A7F" w:rsidRPr="009A0D62" w:rsidRDefault="003D3A7F" w:rsidP="00214DF5">
            <w:pPr>
              <w:jc w:val="both"/>
              <w:rPr>
                <w:rFonts w:ascii="Noto Sans" w:hAnsi="Noto Sans" w:cs="Noto Sans"/>
                <w:sz w:val="20"/>
                <w:szCs w:val="20"/>
                <w:lang w:val="es-ES" w:eastAsia="es-MX"/>
              </w:rPr>
            </w:pPr>
            <w:r w:rsidRPr="009A0D62">
              <w:rPr>
                <w:rFonts w:ascii="Noto Sans" w:hAnsi="Noto Sans" w:cs="Noto Sans"/>
                <w:sz w:val="20"/>
                <w:szCs w:val="20"/>
                <w:lang w:val="es-ES" w:eastAsia="es-MX"/>
              </w:rPr>
              <w:t>Se otorgarán como máximo ___ puntos en este subrubro.</w:t>
            </w:r>
          </w:p>
          <w:p w14:paraId="659F280E" w14:textId="77777777" w:rsidR="003D3A7F" w:rsidRPr="009A0D62" w:rsidRDefault="003D3A7F" w:rsidP="00214DF5">
            <w:pPr>
              <w:jc w:val="both"/>
              <w:rPr>
                <w:rFonts w:ascii="Noto Sans" w:hAnsi="Noto Sans" w:cs="Noto Sans"/>
                <w:sz w:val="20"/>
                <w:szCs w:val="20"/>
                <w:lang w:val="es-ES" w:eastAsia="es-MX"/>
              </w:rPr>
            </w:pPr>
          </w:p>
          <w:p w14:paraId="25D07F7F" w14:textId="656DDA24" w:rsidR="003D3A7F" w:rsidRPr="009A0D62" w:rsidRDefault="003D3A7F" w:rsidP="00214DF5">
            <w:pPr>
              <w:jc w:val="both"/>
              <w:rPr>
                <w:rFonts w:ascii="Noto Sans" w:hAnsi="Noto Sans" w:cs="Noto Sans"/>
                <w:sz w:val="20"/>
                <w:szCs w:val="20"/>
                <w:lang w:val="es-ES" w:eastAsia="es-MX"/>
              </w:rPr>
            </w:pPr>
            <w:r w:rsidRPr="009A0D62">
              <w:rPr>
                <w:rFonts w:ascii="Noto Sans" w:hAnsi="Noto Sans" w:cs="Noto Sans"/>
                <w:sz w:val="20"/>
                <w:szCs w:val="20"/>
                <w:lang w:val="es-ES" w:eastAsia="es-MX"/>
              </w:rPr>
              <w:t xml:space="preserve">Se otorgarán ___ puntos en este subrubro al licitante que acredite contar con 1 (uno) empleado con perfil de </w:t>
            </w:r>
            <w:r w:rsidRPr="009A0D62">
              <w:rPr>
                <w:rFonts w:ascii="Noto Sans" w:hAnsi="Noto Sans" w:cs="Noto Sans"/>
                <w:b/>
                <w:bCs/>
                <w:sz w:val="20"/>
                <w:szCs w:val="20"/>
                <w:lang w:val="es-ES" w:eastAsia="es-MX"/>
              </w:rPr>
              <w:t>ADMINISTRADOR DE CONTRATO</w:t>
            </w:r>
            <w:r w:rsidRPr="009A0D62">
              <w:rPr>
                <w:rFonts w:ascii="Noto Sans" w:hAnsi="Noto Sans" w:cs="Noto Sans"/>
                <w:sz w:val="20"/>
                <w:szCs w:val="20"/>
                <w:lang w:val="es-ES" w:eastAsia="es-MX"/>
              </w:rPr>
              <w:t xml:space="preserve"> con título o cédula profesional.</w:t>
            </w:r>
          </w:p>
          <w:p w14:paraId="4AB7FFE1" w14:textId="77777777" w:rsidR="003D3A7F" w:rsidRPr="009A0D62" w:rsidRDefault="003D3A7F" w:rsidP="00214DF5">
            <w:pPr>
              <w:jc w:val="both"/>
              <w:rPr>
                <w:rFonts w:ascii="Noto Sans" w:hAnsi="Noto Sans" w:cs="Noto Sans"/>
                <w:sz w:val="20"/>
                <w:szCs w:val="20"/>
                <w:lang w:val="es-ES" w:eastAsia="es-MX"/>
              </w:rPr>
            </w:pPr>
          </w:p>
          <w:p w14:paraId="0FE0454A" w14:textId="77777777" w:rsidR="003D3A7F" w:rsidRPr="009A0D62" w:rsidRDefault="003D3A7F" w:rsidP="00214DF5">
            <w:pPr>
              <w:jc w:val="both"/>
              <w:rPr>
                <w:rFonts w:ascii="Noto Sans" w:hAnsi="Noto Sans" w:cs="Noto Sans"/>
                <w:sz w:val="20"/>
                <w:szCs w:val="20"/>
                <w:lang w:val="es-ES" w:eastAsia="es-MX"/>
              </w:rPr>
            </w:pPr>
            <w:r w:rsidRPr="009A0D62">
              <w:rPr>
                <w:rFonts w:ascii="Noto Sans" w:hAnsi="Noto Sans" w:cs="Noto Sans"/>
                <w:sz w:val="20"/>
                <w:szCs w:val="20"/>
                <w:lang w:val="es-ES" w:eastAsia="es-MX"/>
              </w:rPr>
              <w:t xml:space="preserve">No se otorgarán puntos a quien no acredite contar con 1 (uno) empleado con perfil de </w:t>
            </w:r>
            <w:r w:rsidRPr="009A0D62">
              <w:rPr>
                <w:rFonts w:ascii="Noto Sans" w:hAnsi="Noto Sans" w:cs="Noto Sans"/>
                <w:b/>
                <w:bCs/>
                <w:sz w:val="20"/>
                <w:szCs w:val="20"/>
                <w:lang w:val="es-ES" w:eastAsia="es-MX"/>
              </w:rPr>
              <w:t>ADMINISTRADOR DE CONTRATO</w:t>
            </w:r>
            <w:r w:rsidRPr="009A0D62">
              <w:rPr>
                <w:rFonts w:ascii="Noto Sans" w:hAnsi="Noto Sans" w:cs="Noto Sans"/>
                <w:sz w:val="20"/>
                <w:szCs w:val="20"/>
                <w:lang w:val="es-ES" w:eastAsia="es-MX"/>
              </w:rPr>
              <w:t xml:space="preserve"> con título o cédula profesional.</w:t>
            </w:r>
          </w:p>
          <w:p w14:paraId="29CEE699" w14:textId="77777777" w:rsidR="003D3A7F" w:rsidRPr="009A0D62" w:rsidRDefault="003D3A7F" w:rsidP="00214DF5">
            <w:pPr>
              <w:jc w:val="both"/>
              <w:rPr>
                <w:rFonts w:ascii="Noto Sans" w:hAnsi="Noto Sans" w:cs="Noto Sans"/>
                <w:sz w:val="20"/>
                <w:szCs w:val="20"/>
                <w:lang w:val="es-ES" w:eastAsia="es-MX"/>
              </w:rPr>
            </w:pPr>
          </w:p>
          <w:p w14:paraId="017156B3" w14:textId="77777777" w:rsidR="003D3A7F" w:rsidRPr="009A0D62" w:rsidRDefault="003D3A7F" w:rsidP="00214DF5">
            <w:pPr>
              <w:jc w:val="both"/>
              <w:rPr>
                <w:rFonts w:ascii="Noto Sans" w:hAnsi="Noto Sans" w:cs="Noto Sans"/>
                <w:sz w:val="20"/>
                <w:szCs w:val="20"/>
                <w:lang w:val="es-ES" w:eastAsia="es-MX"/>
              </w:rPr>
            </w:pPr>
            <w:r w:rsidRPr="009A0D62">
              <w:rPr>
                <w:rFonts w:ascii="Noto Sans" w:hAnsi="Noto Sans" w:cs="Noto Sans"/>
                <w:sz w:val="20"/>
                <w:szCs w:val="20"/>
                <w:lang w:val="es-ES" w:eastAsia="es-MX"/>
              </w:rPr>
              <w:t>No se otorgará puntaje:</w:t>
            </w:r>
          </w:p>
          <w:p w14:paraId="7417BFB4" w14:textId="77777777" w:rsidR="003D3A7F" w:rsidRPr="009A0D62" w:rsidRDefault="003D3A7F" w:rsidP="00214DF5">
            <w:pPr>
              <w:jc w:val="both"/>
              <w:rPr>
                <w:rFonts w:ascii="Noto Sans" w:hAnsi="Noto Sans" w:cs="Noto Sans"/>
                <w:sz w:val="20"/>
                <w:szCs w:val="20"/>
                <w:lang w:val="es-ES" w:eastAsia="es-MX"/>
              </w:rPr>
            </w:pPr>
          </w:p>
          <w:p w14:paraId="4E2262D0" w14:textId="77777777" w:rsidR="003D3A7F" w:rsidRPr="009A0D62" w:rsidRDefault="003D3A7F" w:rsidP="00214DF5">
            <w:pPr>
              <w:ind w:left="574" w:hanging="283"/>
              <w:jc w:val="both"/>
              <w:rPr>
                <w:rFonts w:ascii="Noto Sans" w:hAnsi="Noto Sans" w:cs="Noto Sans"/>
                <w:sz w:val="20"/>
                <w:szCs w:val="20"/>
                <w:lang w:val="es-ES" w:eastAsia="es-MX"/>
              </w:rPr>
            </w:pPr>
            <w:r w:rsidRPr="009A0D62">
              <w:rPr>
                <w:rFonts w:ascii="Noto Sans" w:hAnsi="Noto Sans" w:cs="Noto Sans"/>
                <w:sz w:val="20"/>
                <w:szCs w:val="20"/>
                <w:lang w:val="es-ES" w:eastAsia="es-MX"/>
              </w:rPr>
              <w:t>1.</w:t>
            </w:r>
            <w:r w:rsidRPr="009A0D62">
              <w:rPr>
                <w:rFonts w:ascii="Noto Sans" w:hAnsi="Noto Sans" w:cs="Noto Sans"/>
                <w:sz w:val="20"/>
                <w:szCs w:val="20"/>
                <w:lang w:val="es-ES" w:eastAsia="es-MX"/>
              </w:rPr>
              <w:tab/>
              <w:t>Cuando la documentación sea entregada de forma parcial o sea ilegible.</w:t>
            </w:r>
          </w:p>
          <w:p w14:paraId="1835A5B3" w14:textId="77777777" w:rsidR="003D3A7F" w:rsidRPr="009A0D62" w:rsidRDefault="003D3A7F" w:rsidP="00214DF5">
            <w:pPr>
              <w:ind w:left="574" w:hanging="283"/>
              <w:jc w:val="both"/>
              <w:rPr>
                <w:rFonts w:ascii="Noto Sans" w:hAnsi="Noto Sans" w:cs="Noto Sans"/>
                <w:sz w:val="20"/>
                <w:szCs w:val="20"/>
                <w:lang w:val="es-ES" w:eastAsia="es-MX"/>
              </w:rPr>
            </w:pPr>
            <w:r w:rsidRPr="009A0D62">
              <w:rPr>
                <w:rFonts w:ascii="Noto Sans" w:hAnsi="Noto Sans" w:cs="Noto Sans"/>
                <w:sz w:val="20"/>
                <w:szCs w:val="20"/>
                <w:lang w:val="es-ES" w:eastAsia="es-MX"/>
              </w:rPr>
              <w:t>2.</w:t>
            </w:r>
            <w:r w:rsidRPr="009A0D62">
              <w:rPr>
                <w:rFonts w:ascii="Noto Sans" w:hAnsi="Noto Sans" w:cs="Noto Sans"/>
                <w:sz w:val="20"/>
                <w:szCs w:val="20"/>
                <w:lang w:val="es-ES" w:eastAsia="es-MX"/>
              </w:rPr>
              <w:tab/>
              <w:t>Cuando la documentación no cumpla con lo solicitado en este apartado.</w:t>
            </w:r>
          </w:p>
        </w:tc>
        <w:tc>
          <w:tcPr>
            <w:tcW w:w="606" w:type="pct"/>
            <w:tcBorders>
              <w:left w:val="single" w:sz="4" w:space="0" w:color="auto"/>
              <w:right w:val="single" w:sz="4" w:space="0" w:color="auto"/>
            </w:tcBorders>
            <w:vAlign w:val="center"/>
          </w:tcPr>
          <w:p w14:paraId="5D22793A" w14:textId="77777777" w:rsidR="003D3A7F" w:rsidRPr="009A0D62" w:rsidRDefault="003D3A7F" w:rsidP="00214DF5">
            <w:pPr>
              <w:jc w:val="center"/>
              <w:rPr>
                <w:rFonts w:ascii="Noto Sans" w:hAnsi="Noto Sans" w:cs="Noto Sans"/>
                <w:b/>
                <w:sz w:val="20"/>
                <w:szCs w:val="20"/>
                <w:lang w:eastAsia="es-MX"/>
              </w:rPr>
            </w:pPr>
          </w:p>
        </w:tc>
      </w:tr>
      <w:tr w:rsidR="003D3A7F" w:rsidRPr="009A0D62" w14:paraId="5122C976" w14:textId="77777777" w:rsidTr="00616A7A">
        <w:trPr>
          <w:trHeight w:val="270"/>
          <w:jc w:val="center"/>
        </w:trPr>
        <w:tc>
          <w:tcPr>
            <w:tcW w:w="693" w:type="pct"/>
            <w:vMerge/>
            <w:tcBorders>
              <w:left w:val="single" w:sz="4" w:space="0" w:color="auto"/>
              <w:right w:val="single" w:sz="4" w:space="0" w:color="auto"/>
            </w:tcBorders>
            <w:vAlign w:val="center"/>
          </w:tcPr>
          <w:p w14:paraId="7EB121A4" w14:textId="77777777" w:rsidR="003D3A7F" w:rsidRPr="009A0D62" w:rsidRDefault="003D3A7F" w:rsidP="00214DF5">
            <w:pPr>
              <w:jc w:val="center"/>
              <w:rPr>
                <w:rFonts w:ascii="Noto Sans" w:hAnsi="Noto Sans" w:cs="Noto Sans"/>
                <w:b/>
                <w:sz w:val="20"/>
                <w:szCs w:val="20"/>
                <w:lang w:val="es-ES" w:eastAsia="es-MX"/>
              </w:rPr>
            </w:pPr>
          </w:p>
        </w:tc>
        <w:tc>
          <w:tcPr>
            <w:tcW w:w="1004" w:type="pct"/>
            <w:vMerge/>
            <w:tcBorders>
              <w:left w:val="single" w:sz="4" w:space="0" w:color="auto"/>
              <w:right w:val="single" w:sz="4" w:space="0" w:color="auto"/>
            </w:tcBorders>
            <w:vAlign w:val="center"/>
          </w:tcPr>
          <w:p w14:paraId="6C648DC8" w14:textId="77777777" w:rsidR="003D3A7F" w:rsidRPr="009A0D62" w:rsidRDefault="003D3A7F" w:rsidP="00214DF5">
            <w:pPr>
              <w:jc w:val="center"/>
              <w:rPr>
                <w:rFonts w:ascii="Noto Sans" w:hAnsi="Noto Sans" w:cs="Noto Sans"/>
                <w:b/>
                <w:sz w:val="20"/>
                <w:szCs w:val="20"/>
                <w:lang w:val="es-ES" w:eastAsia="es-MX"/>
              </w:rPr>
            </w:pPr>
          </w:p>
        </w:tc>
        <w:tc>
          <w:tcPr>
            <w:tcW w:w="2698" w:type="pct"/>
            <w:tcBorders>
              <w:top w:val="single" w:sz="4" w:space="0" w:color="auto"/>
              <w:left w:val="single" w:sz="4" w:space="0" w:color="auto"/>
              <w:bottom w:val="single" w:sz="4" w:space="0" w:color="auto"/>
              <w:right w:val="single" w:sz="4" w:space="0" w:color="auto"/>
            </w:tcBorders>
            <w:vAlign w:val="center"/>
          </w:tcPr>
          <w:p w14:paraId="68A01F93" w14:textId="08A0438B" w:rsidR="003D3A7F" w:rsidRPr="009A0D62" w:rsidRDefault="003D3A7F" w:rsidP="00214DF5">
            <w:pPr>
              <w:jc w:val="both"/>
              <w:rPr>
                <w:rFonts w:ascii="Noto Sans" w:hAnsi="Noto Sans" w:cs="Noto Sans"/>
                <w:sz w:val="20"/>
                <w:szCs w:val="20"/>
                <w:lang w:val="es-ES" w:eastAsia="es-MX"/>
              </w:rPr>
            </w:pPr>
            <w:r w:rsidRPr="009A0D62">
              <w:rPr>
                <w:rFonts w:ascii="Noto Sans" w:hAnsi="Noto Sans" w:cs="Noto Sans"/>
                <w:sz w:val="20"/>
                <w:szCs w:val="20"/>
                <w:lang w:val="es-ES" w:eastAsia="es-MX"/>
              </w:rPr>
              <w:t xml:space="preserve">El licitante deberá demostrar que cuenta con 1 (uno) empleado con perfil de </w:t>
            </w:r>
            <w:r w:rsidRPr="009A0D62">
              <w:rPr>
                <w:rFonts w:ascii="Noto Sans" w:hAnsi="Noto Sans" w:cs="Noto Sans"/>
                <w:b/>
                <w:bCs/>
                <w:sz w:val="20"/>
                <w:szCs w:val="20"/>
                <w:lang w:val="es-ES" w:eastAsia="es-MX"/>
              </w:rPr>
              <w:t>ADMINISTRADOR</w:t>
            </w:r>
            <w:r w:rsidRPr="009A0D62">
              <w:rPr>
                <w:rFonts w:ascii="Noto Sans" w:hAnsi="Noto Sans" w:cs="Noto Sans"/>
                <w:b/>
                <w:sz w:val="20"/>
                <w:szCs w:val="20"/>
                <w:lang w:eastAsia="es-MX"/>
              </w:rPr>
              <w:t xml:space="preserve"> DE PROYECTO</w:t>
            </w:r>
            <w:r w:rsidRPr="009A0D62">
              <w:rPr>
                <w:rFonts w:ascii="Noto Sans" w:hAnsi="Noto Sans" w:cs="Noto Sans"/>
                <w:b/>
                <w:bCs/>
                <w:sz w:val="20"/>
                <w:szCs w:val="20"/>
                <w:lang w:val="es-ES" w:eastAsia="es-MX"/>
              </w:rPr>
              <w:t>,</w:t>
            </w:r>
            <w:r w:rsidRPr="009A0D62">
              <w:rPr>
                <w:rFonts w:ascii="Noto Sans" w:hAnsi="Noto Sans" w:cs="Noto Sans"/>
                <w:sz w:val="20"/>
                <w:szCs w:val="20"/>
                <w:lang w:val="es-ES" w:eastAsia="es-MX"/>
              </w:rPr>
              <w:t xml:space="preserve"> con estudios mínimos de licenciatura concluida en áreas administrativas o ingeniería concluida en áreas de tecnologías de la información, la acreditación será con título o cédula profesional y en caso de estudios en el extranjero deberá ser avalada por las instancias oficiales correspondientes, en los términos que establece la </w:t>
            </w:r>
            <w:r w:rsidR="00C0636D" w:rsidRPr="009A0D62">
              <w:rPr>
                <w:rFonts w:ascii="Noto Sans" w:hAnsi="Noto Sans" w:cs="Noto Sans"/>
                <w:sz w:val="20"/>
                <w:szCs w:val="20"/>
                <w:lang w:val="es-ES" w:eastAsia="es-MX"/>
              </w:rPr>
              <w:t>Ley Reglamentaria Art 5 Constitucional, relativo al ejercicio de las profesiones en la Ciudad de México.</w:t>
            </w:r>
          </w:p>
          <w:p w14:paraId="61E83639" w14:textId="77777777" w:rsidR="003D3A7F" w:rsidRPr="009A0D62" w:rsidRDefault="003D3A7F" w:rsidP="00214DF5">
            <w:pPr>
              <w:jc w:val="both"/>
              <w:rPr>
                <w:rFonts w:ascii="Noto Sans" w:hAnsi="Noto Sans" w:cs="Noto Sans"/>
                <w:sz w:val="20"/>
                <w:szCs w:val="20"/>
                <w:lang w:val="es-ES" w:eastAsia="es-MX"/>
              </w:rPr>
            </w:pPr>
          </w:p>
          <w:p w14:paraId="24751129" w14:textId="1F2587C9" w:rsidR="003D3A7F" w:rsidRPr="009A0D62" w:rsidRDefault="003D3A7F" w:rsidP="00214DF5">
            <w:pPr>
              <w:jc w:val="both"/>
              <w:rPr>
                <w:rFonts w:ascii="Noto Sans" w:hAnsi="Noto Sans" w:cs="Noto Sans"/>
                <w:sz w:val="20"/>
                <w:szCs w:val="20"/>
                <w:lang w:val="es-ES" w:eastAsia="es-MX"/>
              </w:rPr>
            </w:pPr>
            <w:r w:rsidRPr="009A0D62">
              <w:rPr>
                <w:rFonts w:ascii="Noto Sans" w:hAnsi="Noto Sans" w:cs="Noto Sans"/>
                <w:sz w:val="20"/>
                <w:szCs w:val="20"/>
                <w:lang w:val="es-ES" w:eastAsia="es-MX"/>
              </w:rPr>
              <w:t>El licitante deberá cumplir con cada uno de los requisitos que se señalan para acreditar la competencia o habilidad del perfil solicitado.</w:t>
            </w:r>
          </w:p>
          <w:p w14:paraId="3A200D50" w14:textId="77777777" w:rsidR="003D3A7F" w:rsidRPr="009A0D62" w:rsidRDefault="003D3A7F" w:rsidP="00214DF5">
            <w:pPr>
              <w:jc w:val="both"/>
              <w:rPr>
                <w:rFonts w:ascii="Noto Sans" w:hAnsi="Noto Sans" w:cs="Noto Sans"/>
                <w:sz w:val="20"/>
                <w:szCs w:val="20"/>
                <w:lang w:val="es-ES" w:eastAsia="es-MX"/>
              </w:rPr>
            </w:pPr>
          </w:p>
          <w:p w14:paraId="7AAB9179" w14:textId="77777777" w:rsidR="003D3A7F" w:rsidRPr="009A0D62" w:rsidRDefault="003D3A7F" w:rsidP="00214DF5">
            <w:pPr>
              <w:jc w:val="both"/>
              <w:rPr>
                <w:rFonts w:ascii="Noto Sans" w:hAnsi="Noto Sans" w:cs="Noto Sans"/>
                <w:sz w:val="20"/>
                <w:szCs w:val="20"/>
                <w:lang w:val="es-ES" w:eastAsia="es-MX"/>
              </w:rPr>
            </w:pPr>
            <w:r w:rsidRPr="009A0D62">
              <w:rPr>
                <w:rFonts w:ascii="Noto Sans" w:hAnsi="Noto Sans" w:cs="Noto Sans"/>
                <w:sz w:val="20"/>
                <w:szCs w:val="20"/>
                <w:lang w:val="es-ES" w:eastAsia="es-MX"/>
              </w:rPr>
              <w:t>Se otorgarán como máximo ___ puntos en este subrubro.</w:t>
            </w:r>
          </w:p>
          <w:p w14:paraId="22F8BFE0" w14:textId="77777777" w:rsidR="003D3A7F" w:rsidRPr="009A0D62" w:rsidRDefault="003D3A7F" w:rsidP="00214DF5">
            <w:pPr>
              <w:jc w:val="both"/>
              <w:rPr>
                <w:rFonts w:ascii="Noto Sans" w:hAnsi="Noto Sans" w:cs="Noto Sans"/>
                <w:sz w:val="20"/>
                <w:szCs w:val="20"/>
                <w:lang w:val="es-ES" w:eastAsia="es-MX"/>
              </w:rPr>
            </w:pPr>
          </w:p>
          <w:p w14:paraId="3BE5C406" w14:textId="697036FD" w:rsidR="003D3A7F" w:rsidRPr="009A0D62" w:rsidRDefault="003D3A7F" w:rsidP="00214DF5">
            <w:pPr>
              <w:jc w:val="both"/>
              <w:rPr>
                <w:rFonts w:ascii="Noto Sans" w:hAnsi="Noto Sans" w:cs="Noto Sans"/>
                <w:sz w:val="20"/>
                <w:szCs w:val="20"/>
                <w:lang w:val="es-ES" w:eastAsia="es-MX"/>
              </w:rPr>
            </w:pPr>
            <w:r w:rsidRPr="009A0D62">
              <w:rPr>
                <w:rFonts w:ascii="Noto Sans" w:hAnsi="Noto Sans" w:cs="Noto Sans"/>
                <w:sz w:val="20"/>
                <w:szCs w:val="20"/>
                <w:lang w:val="es-ES" w:eastAsia="es-MX"/>
              </w:rPr>
              <w:t xml:space="preserve">Se otorgarán ___ puntos en este subrubro al licitante que acredite contar con 1 (uno) empleado con perfil de </w:t>
            </w:r>
            <w:r w:rsidRPr="009A0D62">
              <w:rPr>
                <w:rFonts w:ascii="Noto Sans" w:hAnsi="Noto Sans" w:cs="Noto Sans"/>
                <w:b/>
                <w:bCs/>
                <w:sz w:val="20"/>
                <w:szCs w:val="20"/>
                <w:lang w:val="es-ES" w:eastAsia="es-MX"/>
              </w:rPr>
              <w:lastRenderedPageBreak/>
              <w:t>ADMINISTRADOR DE PROYECTO</w:t>
            </w:r>
            <w:r w:rsidRPr="009A0D62">
              <w:rPr>
                <w:rFonts w:ascii="Noto Sans" w:hAnsi="Noto Sans" w:cs="Noto Sans"/>
                <w:sz w:val="20"/>
                <w:szCs w:val="20"/>
                <w:lang w:val="es-ES" w:eastAsia="es-MX"/>
              </w:rPr>
              <w:t xml:space="preserve"> con título o cédula profesional.</w:t>
            </w:r>
          </w:p>
          <w:p w14:paraId="789DF73D" w14:textId="77777777" w:rsidR="003D3A7F" w:rsidRPr="009A0D62" w:rsidRDefault="003D3A7F" w:rsidP="00214DF5">
            <w:pPr>
              <w:jc w:val="both"/>
              <w:rPr>
                <w:rFonts w:ascii="Noto Sans" w:hAnsi="Noto Sans" w:cs="Noto Sans"/>
                <w:sz w:val="20"/>
                <w:szCs w:val="20"/>
                <w:lang w:val="es-ES" w:eastAsia="es-MX"/>
              </w:rPr>
            </w:pPr>
          </w:p>
          <w:p w14:paraId="5F22CFED" w14:textId="77777777" w:rsidR="003D3A7F" w:rsidRPr="009A0D62" w:rsidRDefault="003D3A7F" w:rsidP="00214DF5">
            <w:pPr>
              <w:jc w:val="both"/>
              <w:rPr>
                <w:rFonts w:ascii="Noto Sans" w:hAnsi="Noto Sans" w:cs="Noto Sans"/>
                <w:sz w:val="20"/>
                <w:szCs w:val="20"/>
                <w:lang w:val="es-ES" w:eastAsia="es-MX"/>
              </w:rPr>
            </w:pPr>
            <w:r w:rsidRPr="009A0D62">
              <w:rPr>
                <w:rFonts w:ascii="Noto Sans" w:hAnsi="Noto Sans" w:cs="Noto Sans"/>
                <w:sz w:val="20"/>
                <w:szCs w:val="20"/>
                <w:lang w:val="es-ES" w:eastAsia="es-MX"/>
              </w:rPr>
              <w:t xml:space="preserve">No se otorgarán puntos a quien no acredite contar con 1 (uno) empleado con perfil de </w:t>
            </w:r>
            <w:r w:rsidRPr="009A0D62">
              <w:rPr>
                <w:rFonts w:ascii="Noto Sans" w:hAnsi="Noto Sans" w:cs="Noto Sans"/>
                <w:b/>
                <w:bCs/>
                <w:sz w:val="20"/>
                <w:szCs w:val="20"/>
                <w:lang w:val="es-ES" w:eastAsia="es-MX"/>
              </w:rPr>
              <w:t>ADMINISTRADOR DE PROYECTO</w:t>
            </w:r>
            <w:r w:rsidRPr="009A0D62">
              <w:rPr>
                <w:rFonts w:ascii="Noto Sans" w:hAnsi="Noto Sans" w:cs="Noto Sans"/>
                <w:sz w:val="20"/>
                <w:szCs w:val="20"/>
                <w:lang w:val="es-ES" w:eastAsia="es-MX"/>
              </w:rPr>
              <w:t xml:space="preserve"> con título o cédula profesional.</w:t>
            </w:r>
          </w:p>
          <w:p w14:paraId="558F9F2C" w14:textId="77777777" w:rsidR="003D3A7F" w:rsidRPr="009A0D62" w:rsidRDefault="003D3A7F" w:rsidP="00214DF5">
            <w:pPr>
              <w:jc w:val="both"/>
              <w:rPr>
                <w:rFonts w:ascii="Noto Sans" w:hAnsi="Noto Sans" w:cs="Noto Sans"/>
                <w:sz w:val="20"/>
                <w:szCs w:val="20"/>
                <w:lang w:val="es-ES" w:eastAsia="es-MX"/>
              </w:rPr>
            </w:pPr>
          </w:p>
          <w:p w14:paraId="01DA404B" w14:textId="77777777" w:rsidR="003D3A7F" w:rsidRPr="009A0D62" w:rsidRDefault="003D3A7F" w:rsidP="00214DF5">
            <w:pPr>
              <w:jc w:val="both"/>
              <w:rPr>
                <w:rFonts w:ascii="Noto Sans" w:hAnsi="Noto Sans" w:cs="Noto Sans"/>
                <w:sz w:val="20"/>
                <w:szCs w:val="20"/>
                <w:lang w:val="es-ES" w:eastAsia="es-MX"/>
              </w:rPr>
            </w:pPr>
            <w:r w:rsidRPr="009A0D62">
              <w:rPr>
                <w:rFonts w:ascii="Noto Sans" w:hAnsi="Noto Sans" w:cs="Noto Sans"/>
                <w:sz w:val="20"/>
                <w:szCs w:val="20"/>
                <w:lang w:val="es-ES" w:eastAsia="es-MX"/>
              </w:rPr>
              <w:t>No se otorgará puntaje:</w:t>
            </w:r>
          </w:p>
          <w:p w14:paraId="2CE1208A" w14:textId="77777777" w:rsidR="003D3A7F" w:rsidRPr="009A0D62" w:rsidRDefault="003D3A7F" w:rsidP="00214DF5">
            <w:pPr>
              <w:jc w:val="both"/>
              <w:rPr>
                <w:rFonts w:ascii="Noto Sans" w:hAnsi="Noto Sans" w:cs="Noto Sans"/>
                <w:sz w:val="20"/>
                <w:szCs w:val="20"/>
                <w:lang w:val="es-ES" w:eastAsia="es-MX"/>
              </w:rPr>
            </w:pPr>
          </w:p>
          <w:p w14:paraId="53AA16D1" w14:textId="77777777" w:rsidR="003D3A7F" w:rsidRPr="009A0D62" w:rsidRDefault="003D3A7F" w:rsidP="00214DF5">
            <w:pPr>
              <w:ind w:left="574" w:hanging="283"/>
              <w:jc w:val="both"/>
              <w:rPr>
                <w:rFonts w:ascii="Noto Sans" w:hAnsi="Noto Sans" w:cs="Noto Sans"/>
                <w:sz w:val="20"/>
                <w:szCs w:val="20"/>
                <w:lang w:val="es-ES" w:eastAsia="es-MX"/>
              </w:rPr>
            </w:pPr>
            <w:r w:rsidRPr="009A0D62">
              <w:rPr>
                <w:rFonts w:ascii="Noto Sans" w:hAnsi="Noto Sans" w:cs="Noto Sans"/>
                <w:sz w:val="20"/>
                <w:szCs w:val="20"/>
                <w:lang w:val="es-ES" w:eastAsia="es-MX"/>
              </w:rPr>
              <w:t>1.</w:t>
            </w:r>
            <w:r w:rsidRPr="009A0D62">
              <w:rPr>
                <w:rFonts w:ascii="Noto Sans" w:hAnsi="Noto Sans" w:cs="Noto Sans"/>
                <w:sz w:val="20"/>
                <w:szCs w:val="20"/>
                <w:lang w:val="es-ES" w:eastAsia="es-MX"/>
              </w:rPr>
              <w:tab/>
              <w:t>Cuando la documentación sea entregada de forma parcial o sea ilegible.</w:t>
            </w:r>
          </w:p>
          <w:p w14:paraId="3F3A21BF" w14:textId="77777777" w:rsidR="003D3A7F" w:rsidRPr="009A0D62" w:rsidRDefault="003D3A7F" w:rsidP="00214DF5">
            <w:pPr>
              <w:ind w:left="574" w:hanging="283"/>
              <w:jc w:val="both"/>
              <w:rPr>
                <w:rFonts w:ascii="Noto Sans" w:hAnsi="Noto Sans" w:cs="Noto Sans"/>
                <w:sz w:val="20"/>
                <w:szCs w:val="20"/>
                <w:lang w:val="es-ES" w:eastAsia="es-MX"/>
              </w:rPr>
            </w:pPr>
            <w:r w:rsidRPr="009A0D62">
              <w:rPr>
                <w:rFonts w:ascii="Noto Sans" w:hAnsi="Noto Sans" w:cs="Noto Sans"/>
                <w:sz w:val="20"/>
                <w:szCs w:val="20"/>
                <w:lang w:val="es-ES" w:eastAsia="es-MX"/>
              </w:rPr>
              <w:t>2.</w:t>
            </w:r>
            <w:r w:rsidRPr="009A0D62">
              <w:rPr>
                <w:rFonts w:ascii="Noto Sans" w:hAnsi="Noto Sans" w:cs="Noto Sans"/>
                <w:sz w:val="20"/>
                <w:szCs w:val="20"/>
                <w:lang w:val="es-ES" w:eastAsia="es-MX"/>
              </w:rPr>
              <w:tab/>
              <w:t>Cuando la documentación no cumpla con lo solicitado en este apartado.</w:t>
            </w:r>
          </w:p>
        </w:tc>
        <w:tc>
          <w:tcPr>
            <w:tcW w:w="606" w:type="pct"/>
            <w:tcBorders>
              <w:left w:val="single" w:sz="4" w:space="0" w:color="auto"/>
              <w:right w:val="single" w:sz="4" w:space="0" w:color="auto"/>
            </w:tcBorders>
            <w:vAlign w:val="center"/>
          </w:tcPr>
          <w:p w14:paraId="342D83B7" w14:textId="77777777" w:rsidR="003D3A7F" w:rsidRPr="009A0D62" w:rsidRDefault="003D3A7F" w:rsidP="00214DF5">
            <w:pPr>
              <w:jc w:val="center"/>
              <w:rPr>
                <w:rFonts w:ascii="Noto Sans" w:hAnsi="Noto Sans" w:cs="Noto Sans"/>
                <w:b/>
                <w:sz w:val="20"/>
                <w:szCs w:val="20"/>
                <w:lang w:eastAsia="es-MX"/>
              </w:rPr>
            </w:pPr>
          </w:p>
        </w:tc>
      </w:tr>
      <w:tr w:rsidR="003D3A7F" w:rsidRPr="009A0D62" w14:paraId="63D98BEB" w14:textId="77777777" w:rsidTr="00616A7A">
        <w:trPr>
          <w:trHeight w:val="270"/>
          <w:jc w:val="center"/>
        </w:trPr>
        <w:tc>
          <w:tcPr>
            <w:tcW w:w="693" w:type="pct"/>
            <w:vMerge/>
            <w:tcBorders>
              <w:left w:val="single" w:sz="4" w:space="0" w:color="auto"/>
              <w:right w:val="single" w:sz="4" w:space="0" w:color="auto"/>
            </w:tcBorders>
            <w:vAlign w:val="center"/>
          </w:tcPr>
          <w:p w14:paraId="3E97A6BC" w14:textId="77777777" w:rsidR="003D3A7F" w:rsidRPr="009A0D62" w:rsidRDefault="003D3A7F" w:rsidP="00214DF5">
            <w:pPr>
              <w:jc w:val="center"/>
              <w:rPr>
                <w:rFonts w:ascii="Noto Sans" w:hAnsi="Noto Sans" w:cs="Noto Sans"/>
                <w:b/>
                <w:sz w:val="20"/>
                <w:szCs w:val="20"/>
                <w:lang w:val="es-ES" w:eastAsia="es-MX"/>
              </w:rPr>
            </w:pPr>
          </w:p>
        </w:tc>
        <w:tc>
          <w:tcPr>
            <w:tcW w:w="1004" w:type="pct"/>
            <w:vMerge/>
            <w:tcBorders>
              <w:left w:val="single" w:sz="4" w:space="0" w:color="auto"/>
              <w:right w:val="single" w:sz="4" w:space="0" w:color="auto"/>
            </w:tcBorders>
            <w:vAlign w:val="center"/>
          </w:tcPr>
          <w:p w14:paraId="5AE43F3B" w14:textId="77777777" w:rsidR="003D3A7F" w:rsidRPr="009A0D62" w:rsidRDefault="003D3A7F" w:rsidP="00214DF5">
            <w:pPr>
              <w:jc w:val="center"/>
              <w:rPr>
                <w:rFonts w:ascii="Noto Sans" w:hAnsi="Noto Sans" w:cs="Noto Sans"/>
                <w:b/>
                <w:sz w:val="20"/>
                <w:szCs w:val="20"/>
                <w:lang w:val="es-ES" w:eastAsia="es-MX"/>
              </w:rPr>
            </w:pPr>
          </w:p>
        </w:tc>
        <w:tc>
          <w:tcPr>
            <w:tcW w:w="2698" w:type="pct"/>
            <w:tcBorders>
              <w:top w:val="single" w:sz="4" w:space="0" w:color="auto"/>
              <w:left w:val="single" w:sz="4" w:space="0" w:color="auto"/>
              <w:bottom w:val="single" w:sz="4" w:space="0" w:color="auto"/>
              <w:right w:val="single" w:sz="4" w:space="0" w:color="auto"/>
            </w:tcBorders>
            <w:vAlign w:val="center"/>
          </w:tcPr>
          <w:p w14:paraId="015A9879" w14:textId="2C122500" w:rsidR="003D3A7F" w:rsidRPr="009A0D62" w:rsidRDefault="003D3A7F" w:rsidP="00214DF5">
            <w:pPr>
              <w:jc w:val="both"/>
              <w:rPr>
                <w:rFonts w:ascii="Noto Sans" w:hAnsi="Noto Sans" w:cs="Noto Sans"/>
                <w:sz w:val="20"/>
                <w:szCs w:val="20"/>
                <w:lang w:val="es-ES" w:eastAsia="es-MX"/>
              </w:rPr>
            </w:pPr>
            <w:r w:rsidRPr="009A0D62">
              <w:rPr>
                <w:rFonts w:ascii="Noto Sans" w:hAnsi="Noto Sans" w:cs="Noto Sans"/>
                <w:sz w:val="20"/>
                <w:szCs w:val="20"/>
                <w:lang w:val="es-ES" w:eastAsia="es-MX"/>
              </w:rPr>
              <w:t xml:space="preserve">El licitante deberá demostrar que cuenta con 1 (uno) empleado con perfil de </w:t>
            </w:r>
            <w:r w:rsidRPr="009A0D62">
              <w:rPr>
                <w:rFonts w:ascii="Noto Sans" w:hAnsi="Noto Sans" w:cs="Noto Sans"/>
                <w:b/>
                <w:bCs/>
                <w:sz w:val="20"/>
                <w:szCs w:val="20"/>
                <w:lang w:val="es-ES" w:eastAsia="es-MX"/>
              </w:rPr>
              <w:t>COORDINADOR DE INCIDENTES,</w:t>
            </w:r>
            <w:r w:rsidRPr="009A0D62">
              <w:rPr>
                <w:rFonts w:ascii="Noto Sans" w:hAnsi="Noto Sans" w:cs="Noto Sans"/>
                <w:sz w:val="20"/>
                <w:szCs w:val="20"/>
                <w:lang w:val="es-ES" w:eastAsia="es-MX"/>
              </w:rPr>
              <w:t xml:space="preserve"> con estudios mínimos de licenciatura concluida o ingeniería concluida en áreas de tecnologías de la información, la acreditación será con título o cédula profesional y en caso de estudios en el extranjero deberá ser avalada por las instancias oficiales correspondientes, en los términos que establece la </w:t>
            </w:r>
            <w:r w:rsidR="00C0636D" w:rsidRPr="009A0D62">
              <w:rPr>
                <w:rFonts w:ascii="Noto Sans" w:hAnsi="Noto Sans" w:cs="Noto Sans"/>
                <w:sz w:val="20"/>
                <w:szCs w:val="20"/>
                <w:lang w:val="es-ES" w:eastAsia="es-MX"/>
              </w:rPr>
              <w:t>Ley Reglamentaria Art 5 Constitucional, relativo al ejercicio de las profesiones en la Ciudad de México.</w:t>
            </w:r>
          </w:p>
          <w:p w14:paraId="0B980BDD" w14:textId="77777777" w:rsidR="003D3A7F" w:rsidRPr="009A0D62" w:rsidRDefault="003D3A7F" w:rsidP="00214DF5">
            <w:pPr>
              <w:jc w:val="both"/>
              <w:rPr>
                <w:rFonts w:ascii="Noto Sans" w:hAnsi="Noto Sans" w:cs="Noto Sans"/>
                <w:sz w:val="20"/>
                <w:szCs w:val="20"/>
                <w:lang w:val="es-ES" w:eastAsia="es-MX"/>
              </w:rPr>
            </w:pPr>
          </w:p>
          <w:p w14:paraId="630BCFB6" w14:textId="00491E74" w:rsidR="003D3A7F" w:rsidRPr="009A0D62" w:rsidRDefault="003D3A7F" w:rsidP="00214DF5">
            <w:pPr>
              <w:jc w:val="both"/>
              <w:rPr>
                <w:rFonts w:ascii="Noto Sans" w:hAnsi="Noto Sans" w:cs="Noto Sans"/>
                <w:sz w:val="20"/>
                <w:szCs w:val="20"/>
                <w:lang w:val="es-ES" w:eastAsia="es-MX"/>
              </w:rPr>
            </w:pPr>
            <w:r w:rsidRPr="009A0D62">
              <w:rPr>
                <w:rFonts w:ascii="Noto Sans" w:hAnsi="Noto Sans" w:cs="Noto Sans"/>
                <w:sz w:val="20"/>
                <w:szCs w:val="20"/>
                <w:lang w:val="es-ES" w:eastAsia="es-MX"/>
              </w:rPr>
              <w:t>El licitante deberá cumplir con cada uno de los requisitos que se señalan para acreditar la competencia o habilidad del perfil solicitado.</w:t>
            </w:r>
          </w:p>
          <w:p w14:paraId="572C67D3" w14:textId="77777777" w:rsidR="003D3A7F" w:rsidRPr="009A0D62" w:rsidRDefault="003D3A7F" w:rsidP="00214DF5">
            <w:pPr>
              <w:jc w:val="both"/>
              <w:rPr>
                <w:rFonts w:ascii="Noto Sans" w:hAnsi="Noto Sans" w:cs="Noto Sans"/>
                <w:sz w:val="20"/>
                <w:szCs w:val="20"/>
                <w:lang w:val="es-ES" w:eastAsia="es-MX"/>
              </w:rPr>
            </w:pPr>
          </w:p>
          <w:p w14:paraId="5D97DE9F" w14:textId="77777777" w:rsidR="003D3A7F" w:rsidRPr="009A0D62" w:rsidRDefault="003D3A7F" w:rsidP="00214DF5">
            <w:pPr>
              <w:jc w:val="both"/>
              <w:rPr>
                <w:rFonts w:ascii="Noto Sans" w:hAnsi="Noto Sans" w:cs="Noto Sans"/>
                <w:sz w:val="20"/>
                <w:szCs w:val="20"/>
                <w:lang w:val="es-ES" w:eastAsia="es-MX"/>
              </w:rPr>
            </w:pPr>
            <w:r w:rsidRPr="009A0D62">
              <w:rPr>
                <w:rFonts w:ascii="Noto Sans" w:hAnsi="Noto Sans" w:cs="Noto Sans"/>
                <w:sz w:val="20"/>
                <w:szCs w:val="20"/>
                <w:lang w:val="es-ES" w:eastAsia="es-MX"/>
              </w:rPr>
              <w:t>Se otorgarán como máximo ___ puntos en este subrubro.</w:t>
            </w:r>
          </w:p>
          <w:p w14:paraId="264452DA" w14:textId="77777777" w:rsidR="003D3A7F" w:rsidRPr="009A0D62" w:rsidRDefault="003D3A7F" w:rsidP="00214DF5">
            <w:pPr>
              <w:jc w:val="both"/>
              <w:rPr>
                <w:rFonts w:ascii="Noto Sans" w:hAnsi="Noto Sans" w:cs="Noto Sans"/>
                <w:sz w:val="20"/>
                <w:szCs w:val="20"/>
                <w:lang w:val="es-ES" w:eastAsia="es-MX"/>
              </w:rPr>
            </w:pPr>
          </w:p>
          <w:p w14:paraId="262B4DEA" w14:textId="03D098E5" w:rsidR="003D3A7F" w:rsidRPr="009A0D62" w:rsidRDefault="003D3A7F" w:rsidP="00214DF5">
            <w:pPr>
              <w:jc w:val="both"/>
              <w:rPr>
                <w:rFonts w:ascii="Noto Sans" w:hAnsi="Noto Sans" w:cs="Noto Sans"/>
                <w:sz w:val="20"/>
                <w:szCs w:val="20"/>
                <w:lang w:val="es-ES" w:eastAsia="es-MX"/>
              </w:rPr>
            </w:pPr>
            <w:r w:rsidRPr="009A0D62">
              <w:rPr>
                <w:rFonts w:ascii="Noto Sans" w:hAnsi="Noto Sans" w:cs="Noto Sans"/>
                <w:sz w:val="20"/>
                <w:szCs w:val="20"/>
                <w:lang w:val="es-ES" w:eastAsia="es-MX"/>
              </w:rPr>
              <w:t xml:space="preserve">Se otorgarán ___ puntos en este subrubro al licitante que acredite contar con 1 (uno) empleado con perfil de </w:t>
            </w:r>
            <w:r w:rsidRPr="009A0D62">
              <w:rPr>
                <w:rFonts w:ascii="Noto Sans" w:hAnsi="Noto Sans" w:cs="Noto Sans"/>
                <w:b/>
                <w:bCs/>
                <w:sz w:val="20"/>
                <w:szCs w:val="20"/>
                <w:lang w:val="es-ES" w:eastAsia="es-MX"/>
              </w:rPr>
              <w:t>COORDINADOR DE INCIDENTES</w:t>
            </w:r>
            <w:r w:rsidRPr="009A0D62">
              <w:rPr>
                <w:rFonts w:ascii="Noto Sans" w:hAnsi="Noto Sans" w:cs="Noto Sans"/>
                <w:sz w:val="20"/>
                <w:szCs w:val="20"/>
                <w:lang w:val="es-ES" w:eastAsia="es-MX"/>
              </w:rPr>
              <w:t xml:space="preserve"> con título o cédula profesional.</w:t>
            </w:r>
          </w:p>
          <w:p w14:paraId="6658BFE1" w14:textId="77777777" w:rsidR="003D3A7F" w:rsidRPr="009A0D62" w:rsidRDefault="003D3A7F" w:rsidP="00214DF5">
            <w:pPr>
              <w:jc w:val="both"/>
              <w:rPr>
                <w:rFonts w:ascii="Noto Sans" w:hAnsi="Noto Sans" w:cs="Noto Sans"/>
                <w:sz w:val="20"/>
                <w:szCs w:val="20"/>
                <w:lang w:val="es-ES" w:eastAsia="es-MX"/>
              </w:rPr>
            </w:pPr>
          </w:p>
          <w:p w14:paraId="75C60B94" w14:textId="77777777" w:rsidR="003D3A7F" w:rsidRPr="009A0D62" w:rsidRDefault="003D3A7F" w:rsidP="00214DF5">
            <w:pPr>
              <w:jc w:val="both"/>
              <w:rPr>
                <w:rFonts w:ascii="Noto Sans" w:hAnsi="Noto Sans" w:cs="Noto Sans"/>
                <w:sz w:val="20"/>
                <w:szCs w:val="20"/>
                <w:lang w:val="es-ES" w:eastAsia="es-MX"/>
              </w:rPr>
            </w:pPr>
            <w:r w:rsidRPr="009A0D62">
              <w:rPr>
                <w:rFonts w:ascii="Noto Sans" w:hAnsi="Noto Sans" w:cs="Noto Sans"/>
                <w:sz w:val="20"/>
                <w:szCs w:val="20"/>
                <w:lang w:val="es-ES" w:eastAsia="es-MX"/>
              </w:rPr>
              <w:t xml:space="preserve">No se otorgarán puntos a quien no acredite contar con 1 (uno) empleado con perfil de </w:t>
            </w:r>
            <w:r w:rsidRPr="009A0D62">
              <w:rPr>
                <w:rFonts w:ascii="Noto Sans" w:hAnsi="Noto Sans" w:cs="Noto Sans"/>
                <w:b/>
                <w:bCs/>
                <w:sz w:val="20"/>
                <w:szCs w:val="20"/>
                <w:lang w:val="es-ES" w:eastAsia="es-MX"/>
              </w:rPr>
              <w:t>COORDINADOR DE INCIDENTES</w:t>
            </w:r>
            <w:r w:rsidRPr="009A0D62">
              <w:rPr>
                <w:rFonts w:ascii="Noto Sans" w:hAnsi="Noto Sans" w:cs="Noto Sans"/>
                <w:sz w:val="20"/>
                <w:szCs w:val="20"/>
                <w:lang w:val="es-ES" w:eastAsia="es-MX"/>
              </w:rPr>
              <w:t xml:space="preserve"> con título o cédula profesional.</w:t>
            </w:r>
          </w:p>
          <w:p w14:paraId="49B71BBC" w14:textId="77777777" w:rsidR="003D3A7F" w:rsidRPr="009A0D62" w:rsidRDefault="003D3A7F" w:rsidP="00214DF5">
            <w:pPr>
              <w:jc w:val="both"/>
              <w:rPr>
                <w:rFonts w:ascii="Noto Sans" w:hAnsi="Noto Sans" w:cs="Noto Sans"/>
                <w:sz w:val="20"/>
                <w:szCs w:val="20"/>
                <w:lang w:val="es-ES" w:eastAsia="es-MX"/>
              </w:rPr>
            </w:pPr>
          </w:p>
          <w:p w14:paraId="10AFD597" w14:textId="77777777" w:rsidR="003D3A7F" w:rsidRPr="009A0D62" w:rsidRDefault="003D3A7F" w:rsidP="00214DF5">
            <w:pPr>
              <w:jc w:val="both"/>
              <w:rPr>
                <w:rFonts w:ascii="Noto Sans" w:hAnsi="Noto Sans" w:cs="Noto Sans"/>
                <w:sz w:val="20"/>
                <w:szCs w:val="20"/>
                <w:lang w:val="es-ES" w:eastAsia="es-MX"/>
              </w:rPr>
            </w:pPr>
            <w:r w:rsidRPr="009A0D62">
              <w:rPr>
                <w:rFonts w:ascii="Noto Sans" w:hAnsi="Noto Sans" w:cs="Noto Sans"/>
                <w:sz w:val="20"/>
                <w:szCs w:val="20"/>
                <w:lang w:val="es-ES" w:eastAsia="es-MX"/>
              </w:rPr>
              <w:t>No se otorgará puntaje:</w:t>
            </w:r>
          </w:p>
          <w:p w14:paraId="44A1B09C" w14:textId="77777777" w:rsidR="003D3A7F" w:rsidRPr="009A0D62" w:rsidRDefault="003D3A7F" w:rsidP="00214DF5">
            <w:pPr>
              <w:jc w:val="both"/>
              <w:rPr>
                <w:rFonts w:ascii="Noto Sans" w:hAnsi="Noto Sans" w:cs="Noto Sans"/>
                <w:sz w:val="20"/>
                <w:szCs w:val="20"/>
                <w:lang w:val="es-ES" w:eastAsia="es-MX"/>
              </w:rPr>
            </w:pPr>
          </w:p>
          <w:p w14:paraId="0A0137B4" w14:textId="77777777" w:rsidR="003D3A7F" w:rsidRPr="009A0D62" w:rsidRDefault="003D3A7F" w:rsidP="00214DF5">
            <w:pPr>
              <w:ind w:left="574" w:hanging="283"/>
              <w:jc w:val="both"/>
              <w:rPr>
                <w:rFonts w:ascii="Noto Sans" w:hAnsi="Noto Sans" w:cs="Noto Sans"/>
                <w:sz w:val="20"/>
                <w:szCs w:val="20"/>
                <w:lang w:val="es-ES" w:eastAsia="es-MX"/>
              </w:rPr>
            </w:pPr>
            <w:r w:rsidRPr="009A0D62">
              <w:rPr>
                <w:rFonts w:ascii="Noto Sans" w:hAnsi="Noto Sans" w:cs="Noto Sans"/>
                <w:sz w:val="20"/>
                <w:szCs w:val="20"/>
                <w:lang w:val="es-ES" w:eastAsia="es-MX"/>
              </w:rPr>
              <w:t>1.</w:t>
            </w:r>
            <w:r w:rsidRPr="009A0D62">
              <w:rPr>
                <w:rFonts w:ascii="Noto Sans" w:hAnsi="Noto Sans" w:cs="Noto Sans"/>
                <w:sz w:val="20"/>
                <w:szCs w:val="20"/>
                <w:lang w:val="es-ES" w:eastAsia="es-MX"/>
              </w:rPr>
              <w:tab/>
              <w:t>Cuando la documentación sea entregada de forma parcial o sea ilegible.</w:t>
            </w:r>
          </w:p>
          <w:p w14:paraId="6BC29E7F" w14:textId="77777777" w:rsidR="003D3A7F" w:rsidRPr="009A0D62" w:rsidRDefault="003D3A7F" w:rsidP="00214DF5">
            <w:pPr>
              <w:ind w:left="574" w:hanging="283"/>
              <w:jc w:val="both"/>
              <w:rPr>
                <w:rFonts w:ascii="Noto Sans" w:hAnsi="Noto Sans" w:cs="Noto Sans"/>
                <w:sz w:val="20"/>
                <w:szCs w:val="20"/>
                <w:lang w:val="es-ES" w:eastAsia="es-MX"/>
              </w:rPr>
            </w:pPr>
            <w:r w:rsidRPr="009A0D62">
              <w:rPr>
                <w:rFonts w:ascii="Noto Sans" w:hAnsi="Noto Sans" w:cs="Noto Sans"/>
                <w:sz w:val="20"/>
                <w:szCs w:val="20"/>
                <w:lang w:val="es-ES" w:eastAsia="es-MX"/>
              </w:rPr>
              <w:t>2.</w:t>
            </w:r>
            <w:r w:rsidRPr="009A0D62">
              <w:rPr>
                <w:rFonts w:ascii="Noto Sans" w:hAnsi="Noto Sans" w:cs="Noto Sans"/>
                <w:sz w:val="20"/>
                <w:szCs w:val="20"/>
                <w:lang w:val="es-ES" w:eastAsia="es-MX"/>
              </w:rPr>
              <w:tab/>
              <w:t>Cuando la documentación no cumpla con lo solicitado en este apartado.</w:t>
            </w:r>
          </w:p>
        </w:tc>
        <w:tc>
          <w:tcPr>
            <w:tcW w:w="606" w:type="pct"/>
            <w:tcBorders>
              <w:left w:val="single" w:sz="4" w:space="0" w:color="auto"/>
              <w:right w:val="single" w:sz="4" w:space="0" w:color="auto"/>
            </w:tcBorders>
            <w:vAlign w:val="center"/>
          </w:tcPr>
          <w:p w14:paraId="2447717D" w14:textId="77777777" w:rsidR="003D3A7F" w:rsidRPr="009A0D62" w:rsidRDefault="003D3A7F" w:rsidP="00214DF5">
            <w:pPr>
              <w:jc w:val="center"/>
              <w:rPr>
                <w:rFonts w:ascii="Noto Sans" w:hAnsi="Noto Sans" w:cs="Noto Sans"/>
                <w:b/>
                <w:sz w:val="20"/>
                <w:szCs w:val="20"/>
                <w:lang w:eastAsia="es-MX"/>
              </w:rPr>
            </w:pPr>
          </w:p>
        </w:tc>
      </w:tr>
      <w:tr w:rsidR="003D3A7F" w:rsidRPr="009A0D62" w14:paraId="088C17B9" w14:textId="77777777" w:rsidTr="00616A7A">
        <w:trPr>
          <w:trHeight w:val="270"/>
          <w:jc w:val="center"/>
        </w:trPr>
        <w:tc>
          <w:tcPr>
            <w:tcW w:w="693" w:type="pct"/>
            <w:vMerge/>
            <w:tcBorders>
              <w:left w:val="single" w:sz="4" w:space="0" w:color="auto"/>
              <w:right w:val="single" w:sz="4" w:space="0" w:color="auto"/>
            </w:tcBorders>
            <w:vAlign w:val="center"/>
          </w:tcPr>
          <w:p w14:paraId="2BD9A976" w14:textId="77777777" w:rsidR="003D3A7F" w:rsidRPr="009A0D62" w:rsidRDefault="003D3A7F" w:rsidP="00214DF5">
            <w:pPr>
              <w:jc w:val="center"/>
              <w:rPr>
                <w:rFonts w:ascii="Noto Sans" w:hAnsi="Noto Sans" w:cs="Noto Sans"/>
                <w:b/>
                <w:sz w:val="20"/>
                <w:szCs w:val="20"/>
                <w:lang w:val="es-ES" w:eastAsia="es-MX"/>
              </w:rPr>
            </w:pPr>
          </w:p>
        </w:tc>
        <w:tc>
          <w:tcPr>
            <w:tcW w:w="1004" w:type="pct"/>
            <w:vMerge/>
            <w:tcBorders>
              <w:left w:val="single" w:sz="4" w:space="0" w:color="auto"/>
              <w:right w:val="single" w:sz="4" w:space="0" w:color="auto"/>
            </w:tcBorders>
            <w:vAlign w:val="center"/>
          </w:tcPr>
          <w:p w14:paraId="5846EDB4" w14:textId="77777777" w:rsidR="003D3A7F" w:rsidRPr="009A0D62" w:rsidRDefault="003D3A7F" w:rsidP="00214DF5">
            <w:pPr>
              <w:jc w:val="center"/>
              <w:rPr>
                <w:rFonts w:ascii="Noto Sans" w:hAnsi="Noto Sans" w:cs="Noto Sans"/>
                <w:b/>
                <w:sz w:val="20"/>
                <w:szCs w:val="20"/>
                <w:lang w:val="es-ES" w:eastAsia="es-MX"/>
              </w:rPr>
            </w:pPr>
          </w:p>
        </w:tc>
        <w:tc>
          <w:tcPr>
            <w:tcW w:w="2698" w:type="pct"/>
            <w:tcBorders>
              <w:top w:val="single" w:sz="4" w:space="0" w:color="auto"/>
              <w:left w:val="single" w:sz="4" w:space="0" w:color="auto"/>
              <w:bottom w:val="single" w:sz="4" w:space="0" w:color="auto"/>
              <w:right w:val="single" w:sz="4" w:space="0" w:color="auto"/>
            </w:tcBorders>
            <w:vAlign w:val="center"/>
          </w:tcPr>
          <w:p w14:paraId="341A0A6D" w14:textId="1ED5DB68" w:rsidR="003D3A7F" w:rsidRPr="009A0D62" w:rsidRDefault="003D3A7F" w:rsidP="00214DF5">
            <w:pPr>
              <w:jc w:val="both"/>
              <w:rPr>
                <w:rFonts w:ascii="Noto Sans" w:hAnsi="Noto Sans" w:cs="Noto Sans"/>
                <w:sz w:val="20"/>
                <w:szCs w:val="20"/>
                <w:lang w:val="es-ES" w:eastAsia="es-MX"/>
              </w:rPr>
            </w:pPr>
            <w:r w:rsidRPr="009A0D62">
              <w:rPr>
                <w:rFonts w:ascii="Noto Sans" w:hAnsi="Noto Sans" w:cs="Noto Sans"/>
                <w:sz w:val="20"/>
                <w:szCs w:val="20"/>
                <w:lang w:val="es-ES" w:eastAsia="es-MX"/>
              </w:rPr>
              <w:t xml:space="preserve">El licitante deberá demostrar que cuenta con 1 (uno) empleado con perfil de </w:t>
            </w:r>
            <w:r w:rsidRPr="009A0D62">
              <w:rPr>
                <w:rFonts w:ascii="Noto Sans" w:hAnsi="Noto Sans" w:cs="Noto Sans"/>
                <w:b/>
                <w:bCs/>
                <w:sz w:val="20"/>
                <w:szCs w:val="20"/>
                <w:lang w:val="es-ES" w:eastAsia="es-MX"/>
              </w:rPr>
              <w:t>ESP</w:t>
            </w:r>
            <w:r w:rsidR="00714B48" w:rsidRPr="009A0D62">
              <w:rPr>
                <w:rFonts w:ascii="Noto Sans" w:hAnsi="Noto Sans" w:cs="Noto Sans"/>
                <w:b/>
                <w:bCs/>
                <w:sz w:val="20"/>
                <w:szCs w:val="20"/>
                <w:lang w:val="es-ES" w:eastAsia="es-MX"/>
              </w:rPr>
              <w:t>E</w:t>
            </w:r>
            <w:r w:rsidRPr="009A0D62">
              <w:rPr>
                <w:rFonts w:ascii="Noto Sans" w:hAnsi="Noto Sans" w:cs="Noto Sans"/>
                <w:b/>
                <w:bCs/>
                <w:sz w:val="20"/>
                <w:szCs w:val="20"/>
                <w:lang w:val="es-ES" w:eastAsia="es-MX"/>
              </w:rPr>
              <w:t>CIALISTA DE LA MESA DE SERVICIOS</w:t>
            </w:r>
            <w:r w:rsidRPr="009A0D62">
              <w:rPr>
                <w:rFonts w:ascii="Noto Sans" w:hAnsi="Noto Sans" w:cs="Noto Sans"/>
                <w:sz w:val="20"/>
                <w:szCs w:val="20"/>
                <w:lang w:val="es-ES" w:eastAsia="es-MX"/>
              </w:rPr>
              <w:t xml:space="preserve">, con estudios mínimos de licenciatura concluida o ingeniería concluida en áreas de tecnologías de la información, la acreditación será con título o cédula profesional y en caso de estudios en el extranjero deberá ser avalada por las instancias oficiales correspondientes, en los términos que establece la </w:t>
            </w:r>
            <w:r w:rsidR="00C0636D" w:rsidRPr="009A0D62">
              <w:rPr>
                <w:rFonts w:ascii="Noto Sans" w:hAnsi="Noto Sans" w:cs="Noto Sans"/>
                <w:sz w:val="20"/>
                <w:szCs w:val="20"/>
                <w:lang w:val="es-ES" w:eastAsia="es-MX"/>
              </w:rPr>
              <w:t>Ley Reglamentaria Art 5 Constitucional, relativo al ejercicio de las profesiones en la Ciudad de México.</w:t>
            </w:r>
          </w:p>
          <w:p w14:paraId="660ED0FC" w14:textId="77777777" w:rsidR="003D3A7F" w:rsidRPr="009A0D62" w:rsidRDefault="003D3A7F" w:rsidP="00214DF5">
            <w:pPr>
              <w:jc w:val="both"/>
              <w:rPr>
                <w:rFonts w:ascii="Noto Sans" w:hAnsi="Noto Sans" w:cs="Noto Sans"/>
                <w:sz w:val="20"/>
                <w:szCs w:val="20"/>
                <w:lang w:val="es-ES" w:eastAsia="es-MX"/>
              </w:rPr>
            </w:pPr>
          </w:p>
          <w:p w14:paraId="61744822" w14:textId="70BC6425" w:rsidR="003D3A7F" w:rsidRPr="009A0D62" w:rsidRDefault="003D3A7F" w:rsidP="00214DF5">
            <w:pPr>
              <w:jc w:val="both"/>
              <w:rPr>
                <w:rFonts w:ascii="Noto Sans" w:hAnsi="Noto Sans" w:cs="Noto Sans"/>
                <w:sz w:val="20"/>
                <w:szCs w:val="20"/>
                <w:lang w:val="es-ES" w:eastAsia="es-MX"/>
              </w:rPr>
            </w:pPr>
            <w:r w:rsidRPr="009A0D62">
              <w:rPr>
                <w:rFonts w:ascii="Noto Sans" w:hAnsi="Noto Sans" w:cs="Noto Sans"/>
                <w:sz w:val="20"/>
                <w:szCs w:val="20"/>
                <w:lang w:val="es-ES" w:eastAsia="es-MX"/>
              </w:rPr>
              <w:t>El licitante deberá cumplir con cada uno de los requisitos que se señalan para acreditar la competencia o habilidad del perfil solicitado.</w:t>
            </w:r>
          </w:p>
          <w:p w14:paraId="45003278" w14:textId="77777777" w:rsidR="003D3A7F" w:rsidRPr="009A0D62" w:rsidRDefault="003D3A7F" w:rsidP="00214DF5">
            <w:pPr>
              <w:jc w:val="both"/>
              <w:rPr>
                <w:rFonts w:ascii="Noto Sans" w:hAnsi="Noto Sans" w:cs="Noto Sans"/>
                <w:sz w:val="20"/>
                <w:szCs w:val="20"/>
                <w:lang w:val="es-ES" w:eastAsia="es-MX"/>
              </w:rPr>
            </w:pPr>
          </w:p>
          <w:p w14:paraId="339CF192" w14:textId="77777777" w:rsidR="003D3A7F" w:rsidRPr="009A0D62" w:rsidRDefault="003D3A7F" w:rsidP="00214DF5">
            <w:pPr>
              <w:jc w:val="both"/>
              <w:rPr>
                <w:rFonts w:ascii="Noto Sans" w:hAnsi="Noto Sans" w:cs="Noto Sans"/>
                <w:sz w:val="20"/>
                <w:szCs w:val="20"/>
                <w:lang w:val="es-ES" w:eastAsia="es-MX"/>
              </w:rPr>
            </w:pPr>
            <w:r w:rsidRPr="009A0D62">
              <w:rPr>
                <w:rFonts w:ascii="Noto Sans" w:hAnsi="Noto Sans" w:cs="Noto Sans"/>
                <w:sz w:val="20"/>
                <w:szCs w:val="20"/>
                <w:lang w:val="es-ES" w:eastAsia="es-MX"/>
              </w:rPr>
              <w:t>Se otorgarán como máximo ___ puntos en este subrubro.</w:t>
            </w:r>
          </w:p>
          <w:p w14:paraId="26EC4EEC" w14:textId="77777777" w:rsidR="003D3A7F" w:rsidRPr="009A0D62" w:rsidRDefault="003D3A7F" w:rsidP="00214DF5">
            <w:pPr>
              <w:jc w:val="both"/>
              <w:rPr>
                <w:rFonts w:ascii="Noto Sans" w:hAnsi="Noto Sans" w:cs="Noto Sans"/>
                <w:sz w:val="20"/>
                <w:szCs w:val="20"/>
                <w:lang w:val="es-ES" w:eastAsia="es-MX"/>
              </w:rPr>
            </w:pPr>
          </w:p>
          <w:p w14:paraId="529C8841" w14:textId="64580D1A" w:rsidR="003D3A7F" w:rsidRPr="009A0D62" w:rsidRDefault="003D3A7F" w:rsidP="00214DF5">
            <w:pPr>
              <w:jc w:val="both"/>
              <w:rPr>
                <w:rFonts w:ascii="Noto Sans" w:hAnsi="Noto Sans" w:cs="Noto Sans"/>
                <w:sz w:val="20"/>
                <w:szCs w:val="20"/>
                <w:lang w:val="es-ES" w:eastAsia="es-MX"/>
              </w:rPr>
            </w:pPr>
            <w:r w:rsidRPr="009A0D62">
              <w:rPr>
                <w:rFonts w:ascii="Noto Sans" w:hAnsi="Noto Sans" w:cs="Noto Sans"/>
                <w:sz w:val="20"/>
                <w:szCs w:val="20"/>
                <w:lang w:val="es-ES" w:eastAsia="es-MX"/>
              </w:rPr>
              <w:t xml:space="preserve">Se otorgarán ___ puntos en este subrubro al licitante que acredite contar con 1 (uno) empleado con perfil de </w:t>
            </w:r>
            <w:r w:rsidRPr="009A0D62">
              <w:rPr>
                <w:rFonts w:ascii="Noto Sans" w:hAnsi="Noto Sans" w:cs="Noto Sans"/>
                <w:b/>
                <w:bCs/>
                <w:sz w:val="20"/>
                <w:szCs w:val="20"/>
                <w:lang w:val="es-ES" w:eastAsia="es-MX"/>
              </w:rPr>
              <w:t>ESP</w:t>
            </w:r>
            <w:r w:rsidR="00714B48" w:rsidRPr="009A0D62">
              <w:rPr>
                <w:rFonts w:ascii="Noto Sans" w:hAnsi="Noto Sans" w:cs="Noto Sans"/>
                <w:b/>
                <w:bCs/>
                <w:sz w:val="20"/>
                <w:szCs w:val="20"/>
                <w:lang w:val="es-ES" w:eastAsia="es-MX"/>
              </w:rPr>
              <w:t>E</w:t>
            </w:r>
            <w:r w:rsidRPr="009A0D62">
              <w:rPr>
                <w:rFonts w:ascii="Noto Sans" w:hAnsi="Noto Sans" w:cs="Noto Sans"/>
                <w:b/>
                <w:bCs/>
                <w:sz w:val="20"/>
                <w:szCs w:val="20"/>
                <w:lang w:val="es-ES" w:eastAsia="es-MX"/>
              </w:rPr>
              <w:t>CIALISTA DE LA MESA DE SERVICIOS</w:t>
            </w:r>
            <w:r w:rsidRPr="009A0D62">
              <w:rPr>
                <w:rFonts w:ascii="Noto Sans" w:hAnsi="Noto Sans" w:cs="Noto Sans"/>
                <w:sz w:val="20"/>
                <w:szCs w:val="20"/>
                <w:lang w:val="es-ES" w:eastAsia="es-MX"/>
              </w:rPr>
              <w:t xml:space="preserve"> con título o cédula profesional.</w:t>
            </w:r>
          </w:p>
          <w:p w14:paraId="5A23FB41" w14:textId="77777777" w:rsidR="003D3A7F" w:rsidRPr="009A0D62" w:rsidRDefault="003D3A7F" w:rsidP="00214DF5">
            <w:pPr>
              <w:jc w:val="both"/>
              <w:rPr>
                <w:rFonts w:ascii="Noto Sans" w:hAnsi="Noto Sans" w:cs="Noto Sans"/>
                <w:sz w:val="20"/>
                <w:szCs w:val="20"/>
                <w:lang w:val="es-ES" w:eastAsia="es-MX"/>
              </w:rPr>
            </w:pPr>
          </w:p>
          <w:p w14:paraId="316ADE0E" w14:textId="6D703D1B" w:rsidR="003D3A7F" w:rsidRPr="009A0D62" w:rsidRDefault="003D3A7F" w:rsidP="00214DF5">
            <w:pPr>
              <w:jc w:val="both"/>
              <w:rPr>
                <w:rFonts w:ascii="Noto Sans" w:hAnsi="Noto Sans" w:cs="Noto Sans"/>
                <w:sz w:val="20"/>
                <w:szCs w:val="20"/>
                <w:lang w:val="es-ES" w:eastAsia="es-MX"/>
              </w:rPr>
            </w:pPr>
            <w:r w:rsidRPr="009A0D62">
              <w:rPr>
                <w:rFonts w:ascii="Noto Sans" w:hAnsi="Noto Sans" w:cs="Noto Sans"/>
                <w:sz w:val="20"/>
                <w:szCs w:val="20"/>
                <w:lang w:val="es-ES" w:eastAsia="es-MX"/>
              </w:rPr>
              <w:t xml:space="preserve">No se otorgarán puntos a quien no acredite contar con 1 (uno) empleado con perfil de </w:t>
            </w:r>
            <w:r w:rsidRPr="009A0D62">
              <w:rPr>
                <w:rFonts w:ascii="Noto Sans" w:hAnsi="Noto Sans" w:cs="Noto Sans"/>
                <w:b/>
                <w:bCs/>
                <w:sz w:val="20"/>
                <w:szCs w:val="20"/>
                <w:lang w:val="es-ES" w:eastAsia="es-MX"/>
              </w:rPr>
              <w:t>ESP</w:t>
            </w:r>
            <w:r w:rsidR="00714B48" w:rsidRPr="009A0D62">
              <w:rPr>
                <w:rFonts w:ascii="Noto Sans" w:hAnsi="Noto Sans" w:cs="Noto Sans"/>
                <w:b/>
                <w:bCs/>
                <w:sz w:val="20"/>
                <w:szCs w:val="20"/>
                <w:lang w:val="es-ES" w:eastAsia="es-MX"/>
              </w:rPr>
              <w:t>E</w:t>
            </w:r>
            <w:r w:rsidRPr="009A0D62">
              <w:rPr>
                <w:rFonts w:ascii="Noto Sans" w:hAnsi="Noto Sans" w:cs="Noto Sans"/>
                <w:b/>
                <w:bCs/>
                <w:sz w:val="20"/>
                <w:szCs w:val="20"/>
                <w:lang w:val="es-ES" w:eastAsia="es-MX"/>
              </w:rPr>
              <w:t>CIALISTA DE LA MESA DE SERVICIOS</w:t>
            </w:r>
            <w:r w:rsidRPr="009A0D62">
              <w:rPr>
                <w:rFonts w:ascii="Noto Sans" w:hAnsi="Noto Sans" w:cs="Noto Sans"/>
                <w:sz w:val="20"/>
                <w:szCs w:val="20"/>
                <w:lang w:val="es-ES" w:eastAsia="es-MX"/>
              </w:rPr>
              <w:t xml:space="preserve"> con título o cédula profesional.</w:t>
            </w:r>
          </w:p>
          <w:p w14:paraId="6BD59913" w14:textId="77777777" w:rsidR="003D3A7F" w:rsidRPr="009A0D62" w:rsidRDefault="003D3A7F" w:rsidP="00214DF5">
            <w:pPr>
              <w:jc w:val="both"/>
              <w:rPr>
                <w:rFonts w:ascii="Noto Sans" w:hAnsi="Noto Sans" w:cs="Noto Sans"/>
                <w:sz w:val="20"/>
                <w:szCs w:val="20"/>
                <w:lang w:val="es-ES" w:eastAsia="es-MX"/>
              </w:rPr>
            </w:pPr>
          </w:p>
          <w:p w14:paraId="7C5E4D82" w14:textId="77777777" w:rsidR="003D3A7F" w:rsidRPr="009A0D62" w:rsidRDefault="003D3A7F" w:rsidP="00214DF5">
            <w:pPr>
              <w:jc w:val="both"/>
              <w:rPr>
                <w:rFonts w:ascii="Noto Sans" w:hAnsi="Noto Sans" w:cs="Noto Sans"/>
                <w:sz w:val="20"/>
                <w:szCs w:val="20"/>
                <w:lang w:val="es-ES" w:eastAsia="es-MX"/>
              </w:rPr>
            </w:pPr>
            <w:r w:rsidRPr="009A0D62">
              <w:rPr>
                <w:rFonts w:ascii="Noto Sans" w:hAnsi="Noto Sans" w:cs="Noto Sans"/>
                <w:sz w:val="20"/>
                <w:szCs w:val="20"/>
                <w:lang w:val="es-ES" w:eastAsia="es-MX"/>
              </w:rPr>
              <w:t>No se otorgará puntaje:</w:t>
            </w:r>
          </w:p>
          <w:p w14:paraId="48D06BBD" w14:textId="77777777" w:rsidR="003D3A7F" w:rsidRPr="009A0D62" w:rsidRDefault="003D3A7F" w:rsidP="00214DF5">
            <w:pPr>
              <w:jc w:val="both"/>
              <w:rPr>
                <w:rFonts w:ascii="Noto Sans" w:hAnsi="Noto Sans" w:cs="Noto Sans"/>
                <w:sz w:val="20"/>
                <w:szCs w:val="20"/>
                <w:lang w:val="es-ES" w:eastAsia="es-MX"/>
              </w:rPr>
            </w:pPr>
          </w:p>
          <w:p w14:paraId="7EC200B5" w14:textId="77777777" w:rsidR="003D3A7F" w:rsidRPr="009A0D62" w:rsidRDefault="003D3A7F" w:rsidP="00214DF5">
            <w:pPr>
              <w:ind w:left="574" w:hanging="283"/>
              <w:jc w:val="both"/>
              <w:rPr>
                <w:rFonts w:ascii="Noto Sans" w:hAnsi="Noto Sans" w:cs="Noto Sans"/>
                <w:sz w:val="20"/>
                <w:szCs w:val="20"/>
                <w:lang w:val="es-ES" w:eastAsia="es-MX"/>
              </w:rPr>
            </w:pPr>
            <w:r w:rsidRPr="009A0D62">
              <w:rPr>
                <w:rFonts w:ascii="Noto Sans" w:hAnsi="Noto Sans" w:cs="Noto Sans"/>
                <w:sz w:val="20"/>
                <w:szCs w:val="20"/>
                <w:lang w:val="es-ES" w:eastAsia="es-MX"/>
              </w:rPr>
              <w:t>1.</w:t>
            </w:r>
            <w:r w:rsidRPr="009A0D62">
              <w:rPr>
                <w:rFonts w:ascii="Noto Sans" w:hAnsi="Noto Sans" w:cs="Noto Sans"/>
                <w:sz w:val="20"/>
                <w:szCs w:val="20"/>
                <w:lang w:val="es-ES" w:eastAsia="es-MX"/>
              </w:rPr>
              <w:tab/>
              <w:t>Cuando la documentación sea entregada de forma parcial o sea ilegible.</w:t>
            </w:r>
          </w:p>
          <w:p w14:paraId="73A211CB" w14:textId="77777777" w:rsidR="003D3A7F" w:rsidRPr="009A0D62" w:rsidRDefault="003D3A7F" w:rsidP="00214DF5">
            <w:pPr>
              <w:ind w:left="574" w:hanging="283"/>
              <w:jc w:val="both"/>
              <w:rPr>
                <w:rFonts w:ascii="Noto Sans" w:hAnsi="Noto Sans" w:cs="Noto Sans"/>
                <w:sz w:val="20"/>
                <w:szCs w:val="20"/>
                <w:lang w:val="es-ES" w:eastAsia="es-MX"/>
              </w:rPr>
            </w:pPr>
            <w:r w:rsidRPr="009A0D62">
              <w:rPr>
                <w:rFonts w:ascii="Noto Sans" w:hAnsi="Noto Sans" w:cs="Noto Sans"/>
                <w:sz w:val="20"/>
                <w:szCs w:val="20"/>
                <w:lang w:val="es-ES" w:eastAsia="es-MX"/>
              </w:rPr>
              <w:t>2.</w:t>
            </w:r>
            <w:r w:rsidRPr="009A0D62">
              <w:rPr>
                <w:rFonts w:ascii="Noto Sans" w:hAnsi="Noto Sans" w:cs="Noto Sans"/>
                <w:sz w:val="20"/>
                <w:szCs w:val="20"/>
                <w:lang w:val="es-ES" w:eastAsia="es-MX"/>
              </w:rPr>
              <w:tab/>
              <w:t>Cuando la documentación no cumpla con lo solicitado en este apartado.</w:t>
            </w:r>
          </w:p>
        </w:tc>
        <w:tc>
          <w:tcPr>
            <w:tcW w:w="606" w:type="pct"/>
            <w:tcBorders>
              <w:left w:val="single" w:sz="4" w:space="0" w:color="auto"/>
              <w:right w:val="single" w:sz="4" w:space="0" w:color="auto"/>
            </w:tcBorders>
            <w:vAlign w:val="center"/>
          </w:tcPr>
          <w:p w14:paraId="2B918445" w14:textId="77777777" w:rsidR="003D3A7F" w:rsidRPr="009A0D62" w:rsidRDefault="003D3A7F" w:rsidP="00214DF5">
            <w:pPr>
              <w:jc w:val="center"/>
              <w:rPr>
                <w:rFonts w:ascii="Noto Sans" w:hAnsi="Noto Sans" w:cs="Noto Sans"/>
                <w:b/>
                <w:sz w:val="20"/>
                <w:szCs w:val="20"/>
                <w:lang w:eastAsia="es-MX"/>
              </w:rPr>
            </w:pPr>
          </w:p>
        </w:tc>
      </w:tr>
      <w:tr w:rsidR="003D3A7F" w:rsidRPr="009A0D62" w14:paraId="4DA6D810" w14:textId="77777777" w:rsidTr="00616A7A">
        <w:trPr>
          <w:trHeight w:val="270"/>
          <w:jc w:val="center"/>
        </w:trPr>
        <w:tc>
          <w:tcPr>
            <w:tcW w:w="693" w:type="pct"/>
            <w:vMerge/>
            <w:tcBorders>
              <w:left w:val="single" w:sz="4" w:space="0" w:color="auto"/>
              <w:right w:val="single" w:sz="4" w:space="0" w:color="auto"/>
            </w:tcBorders>
            <w:vAlign w:val="center"/>
          </w:tcPr>
          <w:p w14:paraId="0176C0B8" w14:textId="77777777" w:rsidR="003D3A7F" w:rsidRPr="009A0D62" w:rsidRDefault="003D3A7F" w:rsidP="00214DF5">
            <w:pPr>
              <w:jc w:val="center"/>
              <w:rPr>
                <w:rFonts w:ascii="Noto Sans" w:hAnsi="Noto Sans" w:cs="Noto Sans"/>
                <w:b/>
                <w:sz w:val="20"/>
                <w:szCs w:val="20"/>
                <w:lang w:val="es-ES" w:eastAsia="es-MX"/>
              </w:rPr>
            </w:pPr>
          </w:p>
        </w:tc>
        <w:tc>
          <w:tcPr>
            <w:tcW w:w="1004" w:type="pct"/>
            <w:vMerge/>
            <w:tcBorders>
              <w:left w:val="single" w:sz="4" w:space="0" w:color="auto"/>
              <w:right w:val="single" w:sz="4" w:space="0" w:color="auto"/>
            </w:tcBorders>
            <w:vAlign w:val="center"/>
          </w:tcPr>
          <w:p w14:paraId="43CC0246" w14:textId="77777777" w:rsidR="003D3A7F" w:rsidRPr="009A0D62" w:rsidRDefault="003D3A7F" w:rsidP="00214DF5">
            <w:pPr>
              <w:jc w:val="center"/>
              <w:rPr>
                <w:rFonts w:ascii="Noto Sans" w:hAnsi="Noto Sans" w:cs="Noto Sans"/>
                <w:b/>
                <w:sz w:val="20"/>
                <w:szCs w:val="20"/>
                <w:lang w:val="es-ES" w:eastAsia="es-MX"/>
              </w:rPr>
            </w:pPr>
          </w:p>
        </w:tc>
        <w:tc>
          <w:tcPr>
            <w:tcW w:w="2698" w:type="pct"/>
            <w:tcBorders>
              <w:top w:val="single" w:sz="4" w:space="0" w:color="auto"/>
              <w:left w:val="single" w:sz="4" w:space="0" w:color="auto"/>
              <w:bottom w:val="single" w:sz="4" w:space="0" w:color="auto"/>
              <w:right w:val="single" w:sz="4" w:space="0" w:color="auto"/>
            </w:tcBorders>
            <w:vAlign w:val="center"/>
          </w:tcPr>
          <w:p w14:paraId="04801073" w14:textId="5CA02CFB" w:rsidR="003D3A7F" w:rsidRPr="009A0D62" w:rsidRDefault="003D3A7F" w:rsidP="00214DF5">
            <w:pPr>
              <w:jc w:val="both"/>
              <w:rPr>
                <w:rFonts w:ascii="Noto Sans" w:hAnsi="Noto Sans" w:cs="Noto Sans"/>
                <w:sz w:val="20"/>
                <w:szCs w:val="20"/>
                <w:lang w:val="es-ES" w:eastAsia="es-MX"/>
              </w:rPr>
            </w:pPr>
            <w:r w:rsidRPr="009A0D62">
              <w:rPr>
                <w:rFonts w:ascii="Noto Sans" w:hAnsi="Noto Sans" w:cs="Noto Sans"/>
                <w:sz w:val="20"/>
                <w:szCs w:val="20"/>
                <w:lang w:val="es-ES" w:eastAsia="es-MX"/>
              </w:rPr>
              <w:t xml:space="preserve">El licitante deberá demostrar que cuenta con </w:t>
            </w:r>
            <w:r w:rsidRPr="009A0D62">
              <w:rPr>
                <w:rFonts w:ascii="Noto Sans" w:hAnsi="Noto Sans" w:cs="Noto Sans"/>
                <w:b/>
                <w:bCs/>
                <w:sz w:val="20"/>
                <w:szCs w:val="20"/>
                <w:lang w:val="es-ES" w:eastAsia="es-MX"/>
              </w:rPr>
              <w:t>15 (quince) empleados con Perfiles técnicos responsables de la Operación y Gestión de la Operación</w:t>
            </w:r>
            <w:r w:rsidRPr="009A0D62">
              <w:rPr>
                <w:rFonts w:ascii="Noto Sans" w:hAnsi="Noto Sans" w:cs="Noto Sans"/>
                <w:sz w:val="20"/>
                <w:szCs w:val="20"/>
                <w:lang w:val="es-ES" w:eastAsia="es-MX"/>
              </w:rPr>
              <w:t xml:space="preserve"> con estudios mínimos en Ingeniería, Licenciatura o carrera técnica en áreas de tecnologías de la información que, de manera enunciativa más no limitativa, pueden ser las siguientes:</w:t>
            </w:r>
          </w:p>
          <w:p w14:paraId="4003C2A0" w14:textId="77777777" w:rsidR="003D3A7F" w:rsidRPr="009A0D62" w:rsidRDefault="003D3A7F" w:rsidP="00214DF5">
            <w:pPr>
              <w:rPr>
                <w:rFonts w:ascii="Noto Sans" w:hAnsi="Noto Sans" w:cs="Noto Sans"/>
                <w:sz w:val="20"/>
                <w:szCs w:val="20"/>
                <w:lang w:val="es-ES" w:eastAsia="es-MX"/>
              </w:rPr>
            </w:pPr>
          </w:p>
          <w:p w14:paraId="6B4E4C77" w14:textId="77777777" w:rsidR="003D3A7F" w:rsidRPr="009A0D62" w:rsidRDefault="003D3A7F" w:rsidP="00214DF5">
            <w:pPr>
              <w:ind w:left="532" w:hanging="283"/>
              <w:rPr>
                <w:rFonts w:ascii="Noto Sans" w:hAnsi="Noto Sans" w:cs="Noto Sans"/>
                <w:sz w:val="20"/>
                <w:szCs w:val="20"/>
                <w:lang w:val="es-ES" w:eastAsia="es-MX"/>
              </w:rPr>
            </w:pPr>
            <w:r w:rsidRPr="009A0D62">
              <w:rPr>
                <w:rFonts w:ascii="Noto Sans" w:hAnsi="Noto Sans" w:cs="Noto Sans"/>
                <w:sz w:val="20"/>
                <w:szCs w:val="20"/>
                <w:lang w:val="es-ES" w:eastAsia="es-MX"/>
              </w:rPr>
              <w:t>●</w:t>
            </w:r>
            <w:r w:rsidRPr="009A0D62">
              <w:rPr>
                <w:rFonts w:ascii="Noto Sans" w:hAnsi="Noto Sans" w:cs="Noto Sans"/>
                <w:sz w:val="20"/>
                <w:szCs w:val="20"/>
                <w:lang w:val="es-ES" w:eastAsia="es-MX"/>
              </w:rPr>
              <w:tab/>
              <w:t>Ingeniería en Tecnologías de la Información.</w:t>
            </w:r>
          </w:p>
          <w:p w14:paraId="35D850FD" w14:textId="77777777" w:rsidR="003D3A7F" w:rsidRPr="009A0D62" w:rsidRDefault="003D3A7F" w:rsidP="00214DF5">
            <w:pPr>
              <w:ind w:left="532" w:hanging="283"/>
              <w:rPr>
                <w:rFonts w:ascii="Noto Sans" w:hAnsi="Noto Sans" w:cs="Noto Sans"/>
                <w:sz w:val="20"/>
                <w:szCs w:val="20"/>
                <w:lang w:val="es-ES" w:eastAsia="es-MX"/>
              </w:rPr>
            </w:pPr>
            <w:r w:rsidRPr="009A0D62">
              <w:rPr>
                <w:rFonts w:ascii="Noto Sans" w:hAnsi="Noto Sans" w:cs="Noto Sans"/>
                <w:sz w:val="20"/>
                <w:szCs w:val="20"/>
                <w:lang w:val="es-ES" w:eastAsia="es-MX"/>
              </w:rPr>
              <w:t>●</w:t>
            </w:r>
            <w:r w:rsidRPr="009A0D62">
              <w:rPr>
                <w:rFonts w:ascii="Noto Sans" w:hAnsi="Noto Sans" w:cs="Noto Sans"/>
                <w:sz w:val="20"/>
                <w:szCs w:val="20"/>
                <w:lang w:val="es-ES" w:eastAsia="es-MX"/>
              </w:rPr>
              <w:tab/>
              <w:t>Ingeniería en Tecnologías de la Información y Comunicación.</w:t>
            </w:r>
          </w:p>
          <w:p w14:paraId="46A7D925" w14:textId="77777777" w:rsidR="003D3A7F" w:rsidRPr="009A0D62" w:rsidRDefault="003D3A7F" w:rsidP="00214DF5">
            <w:pPr>
              <w:ind w:left="532" w:hanging="283"/>
              <w:rPr>
                <w:rFonts w:ascii="Noto Sans" w:hAnsi="Noto Sans" w:cs="Noto Sans"/>
                <w:sz w:val="20"/>
                <w:szCs w:val="20"/>
                <w:lang w:val="es-ES" w:eastAsia="es-MX"/>
              </w:rPr>
            </w:pPr>
            <w:r w:rsidRPr="009A0D62">
              <w:rPr>
                <w:rFonts w:ascii="Noto Sans" w:hAnsi="Noto Sans" w:cs="Noto Sans"/>
                <w:sz w:val="20"/>
                <w:szCs w:val="20"/>
                <w:lang w:val="es-ES" w:eastAsia="es-MX"/>
              </w:rPr>
              <w:t>●</w:t>
            </w:r>
            <w:r w:rsidRPr="009A0D62">
              <w:rPr>
                <w:rFonts w:ascii="Noto Sans" w:hAnsi="Noto Sans" w:cs="Noto Sans"/>
                <w:sz w:val="20"/>
                <w:szCs w:val="20"/>
                <w:lang w:val="es-ES" w:eastAsia="es-MX"/>
              </w:rPr>
              <w:tab/>
              <w:t>Ingeniería en Informática.</w:t>
            </w:r>
          </w:p>
          <w:p w14:paraId="3042351D" w14:textId="77777777" w:rsidR="003D3A7F" w:rsidRPr="009A0D62" w:rsidRDefault="003D3A7F" w:rsidP="00214DF5">
            <w:pPr>
              <w:ind w:left="532" w:hanging="283"/>
              <w:rPr>
                <w:rFonts w:ascii="Noto Sans" w:hAnsi="Noto Sans" w:cs="Noto Sans"/>
                <w:sz w:val="20"/>
                <w:szCs w:val="20"/>
                <w:lang w:val="es-ES" w:eastAsia="es-MX"/>
              </w:rPr>
            </w:pPr>
            <w:r w:rsidRPr="009A0D62">
              <w:rPr>
                <w:rFonts w:ascii="Noto Sans" w:hAnsi="Noto Sans" w:cs="Noto Sans"/>
                <w:sz w:val="20"/>
                <w:szCs w:val="20"/>
                <w:lang w:val="es-ES" w:eastAsia="es-MX"/>
              </w:rPr>
              <w:t>●</w:t>
            </w:r>
            <w:r w:rsidRPr="009A0D62">
              <w:rPr>
                <w:rFonts w:ascii="Noto Sans" w:hAnsi="Noto Sans" w:cs="Noto Sans"/>
                <w:sz w:val="20"/>
                <w:szCs w:val="20"/>
                <w:lang w:val="es-ES" w:eastAsia="es-MX"/>
              </w:rPr>
              <w:tab/>
              <w:t>Ingeniería en Telemática.</w:t>
            </w:r>
          </w:p>
          <w:p w14:paraId="76FC56C0" w14:textId="77777777" w:rsidR="003D3A7F" w:rsidRPr="009A0D62" w:rsidRDefault="003D3A7F" w:rsidP="00214DF5">
            <w:pPr>
              <w:ind w:left="532" w:hanging="283"/>
              <w:rPr>
                <w:rFonts w:ascii="Noto Sans" w:hAnsi="Noto Sans" w:cs="Noto Sans"/>
                <w:sz w:val="20"/>
                <w:szCs w:val="20"/>
                <w:lang w:val="es-ES" w:eastAsia="es-MX"/>
              </w:rPr>
            </w:pPr>
            <w:r w:rsidRPr="009A0D62">
              <w:rPr>
                <w:rFonts w:ascii="Noto Sans" w:hAnsi="Noto Sans" w:cs="Noto Sans"/>
                <w:sz w:val="20"/>
                <w:szCs w:val="20"/>
                <w:lang w:val="es-ES" w:eastAsia="es-MX"/>
              </w:rPr>
              <w:lastRenderedPageBreak/>
              <w:t>●</w:t>
            </w:r>
            <w:r w:rsidRPr="009A0D62">
              <w:rPr>
                <w:rFonts w:ascii="Noto Sans" w:hAnsi="Noto Sans" w:cs="Noto Sans"/>
                <w:sz w:val="20"/>
                <w:szCs w:val="20"/>
                <w:lang w:val="es-ES" w:eastAsia="es-MX"/>
              </w:rPr>
              <w:tab/>
              <w:t>Técnico Superior Universitario en Redes y Telecomunicaciones.</w:t>
            </w:r>
          </w:p>
          <w:p w14:paraId="4998ECF3" w14:textId="77777777" w:rsidR="003D3A7F" w:rsidRPr="009A0D62" w:rsidRDefault="003D3A7F" w:rsidP="00214DF5">
            <w:pPr>
              <w:ind w:left="532" w:hanging="283"/>
              <w:rPr>
                <w:rFonts w:ascii="Noto Sans" w:hAnsi="Noto Sans" w:cs="Noto Sans"/>
                <w:sz w:val="20"/>
                <w:szCs w:val="20"/>
                <w:lang w:val="es-ES" w:eastAsia="es-MX"/>
              </w:rPr>
            </w:pPr>
            <w:r w:rsidRPr="009A0D62">
              <w:rPr>
                <w:rFonts w:ascii="Noto Sans" w:hAnsi="Noto Sans" w:cs="Noto Sans"/>
                <w:sz w:val="20"/>
                <w:szCs w:val="20"/>
                <w:lang w:val="es-ES" w:eastAsia="es-MX"/>
              </w:rPr>
              <w:t>●</w:t>
            </w:r>
            <w:r w:rsidRPr="009A0D62">
              <w:rPr>
                <w:rFonts w:ascii="Noto Sans" w:hAnsi="Noto Sans" w:cs="Noto Sans"/>
                <w:sz w:val="20"/>
                <w:szCs w:val="20"/>
                <w:lang w:val="es-ES" w:eastAsia="es-MX"/>
              </w:rPr>
              <w:tab/>
              <w:t>Licenciatura en Ingeniería en Tecnologías de la Información y Comunicaciones,</w:t>
            </w:r>
          </w:p>
          <w:p w14:paraId="0AC70105" w14:textId="77777777" w:rsidR="003D3A7F" w:rsidRPr="009A0D62" w:rsidRDefault="003D3A7F" w:rsidP="00214DF5">
            <w:pPr>
              <w:ind w:left="532" w:hanging="283"/>
              <w:rPr>
                <w:rFonts w:ascii="Noto Sans" w:hAnsi="Noto Sans" w:cs="Noto Sans"/>
                <w:sz w:val="20"/>
                <w:szCs w:val="20"/>
                <w:lang w:val="es-ES" w:eastAsia="es-MX"/>
              </w:rPr>
            </w:pPr>
            <w:r w:rsidRPr="009A0D62">
              <w:rPr>
                <w:rFonts w:ascii="Noto Sans" w:hAnsi="Noto Sans" w:cs="Noto Sans"/>
                <w:sz w:val="20"/>
                <w:szCs w:val="20"/>
                <w:lang w:val="es-ES" w:eastAsia="es-MX"/>
              </w:rPr>
              <w:t>●</w:t>
            </w:r>
            <w:r w:rsidRPr="009A0D62">
              <w:rPr>
                <w:rFonts w:ascii="Noto Sans" w:hAnsi="Noto Sans" w:cs="Noto Sans"/>
                <w:sz w:val="20"/>
                <w:szCs w:val="20"/>
                <w:lang w:val="es-ES" w:eastAsia="es-MX"/>
              </w:rPr>
              <w:tab/>
              <w:t>Licenciatura en Ingeniería en Redes y Telecomunicaciones.</w:t>
            </w:r>
          </w:p>
          <w:p w14:paraId="0F7ECF06" w14:textId="77777777" w:rsidR="003D3A7F" w:rsidRPr="009A0D62" w:rsidRDefault="003D3A7F" w:rsidP="00214DF5">
            <w:pPr>
              <w:jc w:val="both"/>
              <w:rPr>
                <w:rFonts w:ascii="Noto Sans" w:hAnsi="Noto Sans" w:cs="Noto Sans"/>
                <w:sz w:val="20"/>
                <w:szCs w:val="20"/>
                <w:lang w:val="es-ES" w:eastAsia="es-MX"/>
              </w:rPr>
            </w:pPr>
          </w:p>
          <w:p w14:paraId="0ED8C11F" w14:textId="26EA9D77" w:rsidR="003D3A7F" w:rsidRPr="009A0D62" w:rsidRDefault="003D3A7F" w:rsidP="00214DF5">
            <w:pPr>
              <w:ind w:right="25"/>
              <w:jc w:val="both"/>
              <w:rPr>
                <w:rFonts w:ascii="Noto Sans" w:hAnsi="Noto Sans" w:cs="Noto Sans"/>
                <w:iCs/>
                <w:sz w:val="20"/>
                <w:szCs w:val="20"/>
              </w:rPr>
            </w:pPr>
            <w:r w:rsidRPr="009A0D62">
              <w:rPr>
                <w:rFonts w:ascii="Noto Sans" w:hAnsi="Noto Sans" w:cs="Noto Sans"/>
                <w:iCs/>
                <w:sz w:val="20"/>
                <w:szCs w:val="20"/>
              </w:rPr>
              <w:t xml:space="preserve">La acreditación será con certificado de estudios, título o cédula profesional y en caso de estudios en el extranjero deberá ser avalada por las instancias oficiales correspondientes, en los términos que establece la </w:t>
            </w:r>
            <w:r w:rsidR="00C0636D" w:rsidRPr="009A0D62">
              <w:rPr>
                <w:rFonts w:ascii="Noto Sans" w:hAnsi="Noto Sans" w:cs="Noto Sans"/>
                <w:sz w:val="20"/>
                <w:szCs w:val="20"/>
                <w:lang w:val="es-ES" w:eastAsia="es-MX"/>
              </w:rPr>
              <w:t>Ley Reglamentaria Art 5 Constitucional, relativo al ejercicio de las profesiones en la Ciudad de México.</w:t>
            </w:r>
          </w:p>
          <w:p w14:paraId="2C756E9F" w14:textId="77777777" w:rsidR="003D3A7F" w:rsidRPr="009A0D62" w:rsidRDefault="003D3A7F" w:rsidP="00214DF5">
            <w:pPr>
              <w:jc w:val="both"/>
              <w:rPr>
                <w:rFonts w:ascii="Noto Sans" w:hAnsi="Noto Sans" w:cs="Noto Sans"/>
                <w:sz w:val="20"/>
                <w:szCs w:val="20"/>
                <w:lang w:val="es-ES" w:eastAsia="es-MX"/>
              </w:rPr>
            </w:pPr>
          </w:p>
          <w:p w14:paraId="3021919F" w14:textId="3BD9D748" w:rsidR="003D3A7F" w:rsidRPr="009A0D62" w:rsidRDefault="003D3A7F" w:rsidP="00214DF5">
            <w:pPr>
              <w:jc w:val="both"/>
              <w:rPr>
                <w:rFonts w:ascii="Noto Sans" w:hAnsi="Noto Sans" w:cs="Noto Sans"/>
                <w:sz w:val="20"/>
                <w:szCs w:val="20"/>
                <w:lang w:val="es-ES" w:eastAsia="es-MX"/>
              </w:rPr>
            </w:pPr>
            <w:r w:rsidRPr="009A0D62">
              <w:rPr>
                <w:rFonts w:ascii="Noto Sans" w:hAnsi="Noto Sans" w:cs="Noto Sans"/>
                <w:sz w:val="20"/>
                <w:szCs w:val="20"/>
                <w:lang w:val="es-ES" w:eastAsia="es-MX"/>
              </w:rPr>
              <w:t>El licitante deberá cumplir con cada uno de los requisitos que se señalan para acreditar la competencia o habilidad del perfil solicitado.</w:t>
            </w:r>
          </w:p>
          <w:p w14:paraId="12DC3BA9" w14:textId="77777777" w:rsidR="003D3A7F" w:rsidRPr="009A0D62" w:rsidRDefault="003D3A7F" w:rsidP="00214DF5">
            <w:pPr>
              <w:jc w:val="both"/>
              <w:rPr>
                <w:rFonts w:ascii="Noto Sans" w:hAnsi="Noto Sans" w:cs="Noto Sans"/>
                <w:sz w:val="20"/>
                <w:szCs w:val="20"/>
                <w:lang w:val="es-ES" w:eastAsia="es-MX"/>
              </w:rPr>
            </w:pPr>
          </w:p>
          <w:p w14:paraId="25E96D08" w14:textId="77777777" w:rsidR="003D3A7F" w:rsidRPr="009A0D62" w:rsidRDefault="003D3A7F" w:rsidP="00214DF5">
            <w:pPr>
              <w:jc w:val="both"/>
              <w:rPr>
                <w:rFonts w:ascii="Noto Sans" w:hAnsi="Noto Sans" w:cs="Noto Sans"/>
                <w:sz w:val="20"/>
                <w:szCs w:val="20"/>
                <w:lang w:val="es-ES" w:eastAsia="es-MX"/>
              </w:rPr>
            </w:pPr>
            <w:r w:rsidRPr="009A0D62">
              <w:rPr>
                <w:rFonts w:ascii="Noto Sans" w:hAnsi="Noto Sans" w:cs="Noto Sans"/>
                <w:sz w:val="20"/>
                <w:szCs w:val="20"/>
                <w:lang w:val="es-ES" w:eastAsia="es-MX"/>
              </w:rPr>
              <w:t>Se otorgarán como máximo ___ puntos en este subrubro.</w:t>
            </w:r>
          </w:p>
          <w:p w14:paraId="07088CF3" w14:textId="77777777" w:rsidR="003D3A7F" w:rsidRPr="009A0D62" w:rsidRDefault="003D3A7F" w:rsidP="00214DF5">
            <w:pPr>
              <w:jc w:val="both"/>
              <w:rPr>
                <w:rFonts w:ascii="Noto Sans" w:hAnsi="Noto Sans" w:cs="Noto Sans"/>
                <w:sz w:val="20"/>
                <w:szCs w:val="20"/>
                <w:lang w:val="es-ES" w:eastAsia="es-MX"/>
              </w:rPr>
            </w:pPr>
          </w:p>
          <w:p w14:paraId="6E13ECDD" w14:textId="11F46597" w:rsidR="003D3A7F" w:rsidRPr="009A0D62" w:rsidRDefault="003D3A7F" w:rsidP="00214DF5">
            <w:pPr>
              <w:jc w:val="both"/>
              <w:rPr>
                <w:rFonts w:ascii="Noto Sans" w:hAnsi="Noto Sans" w:cs="Noto Sans"/>
                <w:sz w:val="20"/>
                <w:szCs w:val="20"/>
                <w:lang w:val="es-ES" w:eastAsia="es-MX"/>
              </w:rPr>
            </w:pPr>
            <w:r w:rsidRPr="009A0D62">
              <w:rPr>
                <w:rFonts w:ascii="Noto Sans" w:hAnsi="Noto Sans" w:cs="Noto Sans"/>
                <w:sz w:val="20"/>
                <w:szCs w:val="20"/>
                <w:lang w:val="es-ES" w:eastAsia="es-MX"/>
              </w:rPr>
              <w:t xml:space="preserve">Se otorgarán ___ puntos en este subrubro al licitante que acredite contar con </w:t>
            </w:r>
            <w:r w:rsidRPr="009A0D62">
              <w:rPr>
                <w:rFonts w:ascii="Noto Sans" w:hAnsi="Noto Sans" w:cs="Noto Sans"/>
                <w:b/>
                <w:bCs/>
                <w:sz w:val="20"/>
                <w:szCs w:val="20"/>
                <w:lang w:val="es-ES" w:eastAsia="es-MX"/>
              </w:rPr>
              <w:t>15 (quince) empleados con Perfiles técnicos responsables de la Operación y Gestión de la Operación</w:t>
            </w:r>
            <w:r w:rsidRPr="009A0D62">
              <w:rPr>
                <w:rFonts w:ascii="Noto Sans" w:hAnsi="Noto Sans" w:cs="Noto Sans"/>
                <w:sz w:val="20"/>
                <w:szCs w:val="20"/>
                <w:lang w:val="es-ES" w:eastAsia="es-MX"/>
              </w:rPr>
              <w:t xml:space="preserve"> con </w:t>
            </w:r>
            <w:r w:rsidRPr="009A0D62">
              <w:rPr>
                <w:rFonts w:ascii="Noto Sans" w:hAnsi="Noto Sans" w:cs="Noto Sans"/>
                <w:iCs/>
                <w:sz w:val="20"/>
                <w:szCs w:val="20"/>
              </w:rPr>
              <w:t>certificado de estudios, título o cédula profesional</w:t>
            </w:r>
            <w:r w:rsidRPr="009A0D62">
              <w:rPr>
                <w:rFonts w:ascii="Noto Sans" w:hAnsi="Noto Sans" w:cs="Noto Sans"/>
                <w:sz w:val="20"/>
                <w:szCs w:val="20"/>
                <w:lang w:val="es-ES" w:eastAsia="es-MX"/>
              </w:rPr>
              <w:t>.</w:t>
            </w:r>
          </w:p>
          <w:p w14:paraId="0D72C908" w14:textId="77777777" w:rsidR="003D3A7F" w:rsidRPr="009A0D62" w:rsidRDefault="003D3A7F" w:rsidP="00214DF5">
            <w:pPr>
              <w:jc w:val="both"/>
              <w:rPr>
                <w:rFonts w:ascii="Noto Sans" w:hAnsi="Noto Sans" w:cs="Noto Sans"/>
                <w:sz w:val="20"/>
                <w:szCs w:val="20"/>
                <w:lang w:val="es-ES" w:eastAsia="es-MX"/>
              </w:rPr>
            </w:pPr>
          </w:p>
          <w:p w14:paraId="0796FD5E" w14:textId="77777777" w:rsidR="003D3A7F" w:rsidRPr="009A0D62" w:rsidRDefault="003D3A7F" w:rsidP="00214DF5">
            <w:pPr>
              <w:jc w:val="both"/>
              <w:rPr>
                <w:rFonts w:ascii="Noto Sans" w:hAnsi="Noto Sans" w:cs="Noto Sans"/>
                <w:sz w:val="20"/>
                <w:szCs w:val="20"/>
                <w:lang w:val="es-ES" w:eastAsia="es-MX"/>
              </w:rPr>
            </w:pPr>
            <w:r w:rsidRPr="009A0D62">
              <w:rPr>
                <w:rFonts w:ascii="Noto Sans" w:hAnsi="Noto Sans" w:cs="Noto Sans"/>
                <w:sz w:val="20"/>
                <w:szCs w:val="20"/>
                <w:lang w:val="es-ES" w:eastAsia="es-MX"/>
              </w:rPr>
              <w:t xml:space="preserve">No se otorgarán puntos a quien no acredite contar con </w:t>
            </w:r>
            <w:r w:rsidRPr="009A0D62">
              <w:rPr>
                <w:rFonts w:ascii="Noto Sans" w:hAnsi="Noto Sans" w:cs="Noto Sans"/>
                <w:b/>
                <w:bCs/>
                <w:sz w:val="20"/>
                <w:szCs w:val="20"/>
                <w:lang w:val="es-ES" w:eastAsia="es-MX"/>
              </w:rPr>
              <w:t>15 (quince) empleados con Perfiles técnicos responsables de la Operación y Gestión de la Operación</w:t>
            </w:r>
            <w:r w:rsidRPr="009A0D62">
              <w:rPr>
                <w:rFonts w:ascii="Noto Sans" w:hAnsi="Noto Sans" w:cs="Noto Sans"/>
                <w:sz w:val="20"/>
                <w:szCs w:val="20"/>
                <w:lang w:val="es-ES" w:eastAsia="es-MX"/>
              </w:rPr>
              <w:t xml:space="preserve"> con </w:t>
            </w:r>
            <w:r w:rsidRPr="009A0D62">
              <w:rPr>
                <w:rFonts w:ascii="Noto Sans" w:hAnsi="Noto Sans" w:cs="Noto Sans"/>
                <w:iCs/>
                <w:sz w:val="20"/>
                <w:szCs w:val="20"/>
              </w:rPr>
              <w:t>certificado de estudios, título o cédula profesional</w:t>
            </w:r>
            <w:r w:rsidRPr="009A0D62">
              <w:rPr>
                <w:rFonts w:ascii="Noto Sans" w:hAnsi="Noto Sans" w:cs="Noto Sans"/>
                <w:sz w:val="20"/>
                <w:szCs w:val="20"/>
                <w:lang w:val="es-ES" w:eastAsia="es-MX"/>
              </w:rPr>
              <w:t>.</w:t>
            </w:r>
          </w:p>
          <w:p w14:paraId="4682C13C" w14:textId="77777777" w:rsidR="003D3A7F" w:rsidRPr="009A0D62" w:rsidRDefault="003D3A7F" w:rsidP="00214DF5">
            <w:pPr>
              <w:jc w:val="both"/>
              <w:rPr>
                <w:rFonts w:ascii="Noto Sans" w:hAnsi="Noto Sans" w:cs="Noto Sans"/>
                <w:sz w:val="20"/>
                <w:szCs w:val="20"/>
                <w:lang w:val="es-ES" w:eastAsia="es-MX"/>
              </w:rPr>
            </w:pPr>
          </w:p>
          <w:p w14:paraId="213BFC95" w14:textId="77777777" w:rsidR="003D3A7F" w:rsidRPr="009A0D62" w:rsidRDefault="003D3A7F" w:rsidP="00214DF5">
            <w:pPr>
              <w:jc w:val="both"/>
              <w:rPr>
                <w:rFonts w:ascii="Noto Sans" w:hAnsi="Noto Sans" w:cs="Noto Sans"/>
                <w:sz w:val="20"/>
                <w:szCs w:val="20"/>
                <w:lang w:val="es-ES" w:eastAsia="es-MX"/>
              </w:rPr>
            </w:pPr>
            <w:r w:rsidRPr="009A0D62">
              <w:rPr>
                <w:rFonts w:ascii="Noto Sans" w:hAnsi="Noto Sans" w:cs="Noto Sans"/>
                <w:sz w:val="20"/>
                <w:szCs w:val="20"/>
                <w:lang w:val="es-ES" w:eastAsia="es-MX"/>
              </w:rPr>
              <w:t>No se otorgará puntaje:</w:t>
            </w:r>
          </w:p>
          <w:p w14:paraId="1555952E" w14:textId="77777777" w:rsidR="003D3A7F" w:rsidRPr="009A0D62" w:rsidRDefault="003D3A7F" w:rsidP="00214DF5">
            <w:pPr>
              <w:jc w:val="both"/>
              <w:rPr>
                <w:rFonts w:ascii="Noto Sans" w:hAnsi="Noto Sans" w:cs="Noto Sans"/>
                <w:sz w:val="20"/>
                <w:szCs w:val="20"/>
                <w:lang w:val="es-ES" w:eastAsia="es-MX"/>
              </w:rPr>
            </w:pPr>
          </w:p>
          <w:p w14:paraId="0F48D045" w14:textId="77777777" w:rsidR="003D3A7F" w:rsidRPr="009A0D62" w:rsidRDefault="003D3A7F" w:rsidP="00214DF5">
            <w:pPr>
              <w:ind w:left="574" w:hanging="283"/>
              <w:jc w:val="both"/>
              <w:rPr>
                <w:rFonts w:ascii="Noto Sans" w:hAnsi="Noto Sans" w:cs="Noto Sans"/>
                <w:sz w:val="20"/>
                <w:szCs w:val="20"/>
                <w:lang w:val="es-ES" w:eastAsia="es-MX"/>
              </w:rPr>
            </w:pPr>
            <w:r w:rsidRPr="009A0D62">
              <w:rPr>
                <w:rFonts w:ascii="Noto Sans" w:hAnsi="Noto Sans" w:cs="Noto Sans"/>
                <w:sz w:val="20"/>
                <w:szCs w:val="20"/>
                <w:lang w:val="es-ES" w:eastAsia="es-MX"/>
              </w:rPr>
              <w:t>1.</w:t>
            </w:r>
            <w:r w:rsidRPr="009A0D62">
              <w:rPr>
                <w:rFonts w:ascii="Noto Sans" w:hAnsi="Noto Sans" w:cs="Noto Sans"/>
                <w:sz w:val="20"/>
                <w:szCs w:val="20"/>
                <w:lang w:val="es-ES" w:eastAsia="es-MX"/>
              </w:rPr>
              <w:tab/>
              <w:t>Cuando la documentación sea entregada de forma parcial o sea ilegible.</w:t>
            </w:r>
          </w:p>
          <w:p w14:paraId="776A9046" w14:textId="77777777" w:rsidR="003D3A7F" w:rsidRPr="009A0D62" w:rsidRDefault="003D3A7F" w:rsidP="00214DF5">
            <w:pPr>
              <w:ind w:left="574" w:hanging="283"/>
              <w:jc w:val="both"/>
              <w:rPr>
                <w:rFonts w:ascii="Noto Sans" w:hAnsi="Noto Sans" w:cs="Noto Sans"/>
                <w:sz w:val="20"/>
                <w:szCs w:val="20"/>
                <w:lang w:val="es-ES" w:eastAsia="es-MX"/>
              </w:rPr>
            </w:pPr>
            <w:r w:rsidRPr="009A0D62">
              <w:rPr>
                <w:rFonts w:ascii="Noto Sans" w:hAnsi="Noto Sans" w:cs="Noto Sans"/>
                <w:sz w:val="20"/>
                <w:szCs w:val="20"/>
                <w:lang w:val="es-ES" w:eastAsia="es-MX"/>
              </w:rPr>
              <w:t>2.</w:t>
            </w:r>
            <w:r w:rsidRPr="009A0D62">
              <w:rPr>
                <w:rFonts w:ascii="Noto Sans" w:hAnsi="Noto Sans" w:cs="Noto Sans"/>
                <w:sz w:val="20"/>
                <w:szCs w:val="20"/>
                <w:lang w:val="es-ES" w:eastAsia="es-MX"/>
              </w:rPr>
              <w:tab/>
              <w:t>Cuando la documentación no cumpla con lo solicitado en este apartado.</w:t>
            </w:r>
          </w:p>
        </w:tc>
        <w:tc>
          <w:tcPr>
            <w:tcW w:w="606" w:type="pct"/>
            <w:tcBorders>
              <w:left w:val="single" w:sz="4" w:space="0" w:color="auto"/>
              <w:right w:val="single" w:sz="4" w:space="0" w:color="auto"/>
            </w:tcBorders>
            <w:vAlign w:val="center"/>
          </w:tcPr>
          <w:p w14:paraId="4E2DC9E3" w14:textId="77777777" w:rsidR="003D3A7F" w:rsidRPr="009A0D62" w:rsidRDefault="003D3A7F" w:rsidP="00214DF5">
            <w:pPr>
              <w:jc w:val="center"/>
              <w:rPr>
                <w:rFonts w:ascii="Noto Sans" w:hAnsi="Noto Sans" w:cs="Noto Sans"/>
                <w:b/>
                <w:sz w:val="20"/>
                <w:szCs w:val="20"/>
                <w:lang w:eastAsia="es-MX"/>
              </w:rPr>
            </w:pPr>
          </w:p>
        </w:tc>
      </w:tr>
      <w:tr w:rsidR="003D3A7F" w:rsidRPr="009A0D62" w14:paraId="6E9DC24A" w14:textId="77777777" w:rsidTr="00616A7A">
        <w:trPr>
          <w:trHeight w:val="270"/>
          <w:jc w:val="center"/>
        </w:trPr>
        <w:tc>
          <w:tcPr>
            <w:tcW w:w="693" w:type="pct"/>
            <w:vMerge/>
            <w:tcBorders>
              <w:left w:val="single" w:sz="4" w:space="0" w:color="auto"/>
              <w:right w:val="single" w:sz="4" w:space="0" w:color="auto"/>
            </w:tcBorders>
            <w:vAlign w:val="center"/>
          </w:tcPr>
          <w:p w14:paraId="14BBCC69" w14:textId="77777777" w:rsidR="003D3A7F" w:rsidRPr="009A0D62" w:rsidRDefault="003D3A7F" w:rsidP="00214DF5">
            <w:pPr>
              <w:jc w:val="center"/>
              <w:rPr>
                <w:rFonts w:ascii="Noto Sans" w:hAnsi="Noto Sans" w:cs="Noto Sans"/>
                <w:b/>
                <w:sz w:val="20"/>
                <w:szCs w:val="20"/>
                <w:lang w:val="es-ES" w:eastAsia="es-MX"/>
              </w:rPr>
            </w:pPr>
          </w:p>
        </w:tc>
        <w:tc>
          <w:tcPr>
            <w:tcW w:w="1004" w:type="pct"/>
            <w:vMerge/>
            <w:tcBorders>
              <w:left w:val="single" w:sz="4" w:space="0" w:color="auto"/>
              <w:right w:val="single" w:sz="4" w:space="0" w:color="auto"/>
            </w:tcBorders>
            <w:vAlign w:val="center"/>
          </w:tcPr>
          <w:p w14:paraId="039D8F85" w14:textId="77777777" w:rsidR="003D3A7F" w:rsidRPr="009A0D62" w:rsidRDefault="003D3A7F" w:rsidP="00214DF5">
            <w:pPr>
              <w:jc w:val="center"/>
              <w:rPr>
                <w:rFonts w:ascii="Noto Sans" w:hAnsi="Noto Sans" w:cs="Noto Sans"/>
                <w:b/>
                <w:sz w:val="20"/>
                <w:szCs w:val="20"/>
                <w:lang w:val="es-ES" w:eastAsia="es-MX"/>
              </w:rPr>
            </w:pPr>
          </w:p>
        </w:tc>
        <w:tc>
          <w:tcPr>
            <w:tcW w:w="2698" w:type="pct"/>
            <w:tcBorders>
              <w:top w:val="single" w:sz="4" w:space="0" w:color="auto"/>
              <w:left w:val="single" w:sz="4" w:space="0" w:color="auto"/>
              <w:bottom w:val="single" w:sz="4" w:space="0" w:color="auto"/>
              <w:right w:val="single" w:sz="4" w:space="0" w:color="auto"/>
            </w:tcBorders>
            <w:vAlign w:val="center"/>
          </w:tcPr>
          <w:p w14:paraId="4E979DB5" w14:textId="294A6DCE" w:rsidR="003D3A7F" w:rsidRPr="009A0D62" w:rsidRDefault="003D3A7F" w:rsidP="00214DF5">
            <w:pPr>
              <w:jc w:val="both"/>
              <w:rPr>
                <w:rFonts w:ascii="Noto Sans" w:hAnsi="Noto Sans" w:cs="Noto Sans"/>
                <w:sz w:val="20"/>
                <w:szCs w:val="20"/>
                <w:lang w:val="es-ES" w:eastAsia="es-MX"/>
              </w:rPr>
            </w:pPr>
            <w:r w:rsidRPr="009A0D62">
              <w:rPr>
                <w:rFonts w:ascii="Noto Sans" w:hAnsi="Noto Sans" w:cs="Noto Sans"/>
                <w:sz w:val="20"/>
                <w:szCs w:val="20"/>
                <w:lang w:val="es-ES" w:eastAsia="es-MX"/>
              </w:rPr>
              <w:t xml:space="preserve">El licitante deberá demostrar que cuenta con </w:t>
            </w:r>
            <w:r w:rsidRPr="009A0D62">
              <w:rPr>
                <w:rFonts w:ascii="Noto Sans" w:hAnsi="Noto Sans" w:cs="Noto Sans"/>
                <w:b/>
                <w:bCs/>
                <w:sz w:val="20"/>
                <w:szCs w:val="20"/>
                <w:lang w:val="es-ES" w:eastAsia="es-MX"/>
              </w:rPr>
              <w:t>3 (tres) empleados con perfil de Grupo de Gestión de Incidentes,</w:t>
            </w:r>
            <w:r w:rsidRPr="009A0D62">
              <w:rPr>
                <w:rFonts w:ascii="Noto Sans" w:hAnsi="Noto Sans" w:cs="Noto Sans"/>
                <w:sz w:val="20"/>
                <w:szCs w:val="20"/>
                <w:lang w:val="es-ES" w:eastAsia="es-MX"/>
              </w:rPr>
              <w:t xml:space="preserve"> con estudios mínimos de Ingeniería, Licenciatura o carrera técnica en áreas administrativas o de tecnologías de la información que, de manera enunciativa más no limitativa, pueden ser las siguientes:</w:t>
            </w:r>
          </w:p>
          <w:p w14:paraId="298A1208" w14:textId="77777777" w:rsidR="003D3A7F" w:rsidRPr="009A0D62" w:rsidRDefault="003D3A7F" w:rsidP="00214DF5">
            <w:pPr>
              <w:jc w:val="both"/>
              <w:rPr>
                <w:rFonts w:ascii="Noto Sans" w:hAnsi="Noto Sans" w:cs="Noto Sans"/>
                <w:sz w:val="20"/>
                <w:szCs w:val="20"/>
                <w:lang w:val="es-ES" w:eastAsia="es-MX"/>
              </w:rPr>
            </w:pPr>
          </w:p>
          <w:p w14:paraId="30E27840" w14:textId="77777777" w:rsidR="003D3A7F" w:rsidRPr="009A0D62" w:rsidRDefault="003D3A7F" w:rsidP="00214DF5">
            <w:pPr>
              <w:ind w:left="532" w:hanging="283"/>
              <w:jc w:val="both"/>
              <w:rPr>
                <w:rFonts w:ascii="Noto Sans" w:hAnsi="Noto Sans" w:cs="Noto Sans"/>
                <w:sz w:val="20"/>
                <w:szCs w:val="20"/>
                <w:lang w:val="es-ES" w:eastAsia="es-MX"/>
              </w:rPr>
            </w:pPr>
            <w:r w:rsidRPr="009A0D62">
              <w:rPr>
                <w:rFonts w:ascii="Noto Sans" w:hAnsi="Noto Sans" w:cs="Noto Sans"/>
                <w:sz w:val="20"/>
                <w:szCs w:val="20"/>
                <w:lang w:val="es-ES" w:eastAsia="es-MX"/>
              </w:rPr>
              <w:lastRenderedPageBreak/>
              <w:t>●</w:t>
            </w:r>
            <w:r w:rsidRPr="009A0D62">
              <w:rPr>
                <w:rFonts w:ascii="Noto Sans" w:hAnsi="Noto Sans" w:cs="Noto Sans"/>
                <w:sz w:val="20"/>
                <w:szCs w:val="20"/>
                <w:lang w:val="es-ES" w:eastAsia="es-MX"/>
              </w:rPr>
              <w:tab/>
              <w:t>Ingeniería en Telemática.</w:t>
            </w:r>
          </w:p>
          <w:p w14:paraId="7B2C03B1" w14:textId="77777777" w:rsidR="003D3A7F" w:rsidRPr="009A0D62" w:rsidRDefault="003D3A7F" w:rsidP="00214DF5">
            <w:pPr>
              <w:ind w:left="532" w:hanging="283"/>
              <w:jc w:val="both"/>
              <w:rPr>
                <w:rFonts w:ascii="Noto Sans" w:hAnsi="Noto Sans" w:cs="Noto Sans"/>
                <w:sz w:val="20"/>
                <w:szCs w:val="20"/>
                <w:lang w:val="es-ES" w:eastAsia="es-MX"/>
              </w:rPr>
            </w:pPr>
            <w:r w:rsidRPr="009A0D62">
              <w:rPr>
                <w:rFonts w:ascii="Noto Sans" w:hAnsi="Noto Sans" w:cs="Noto Sans"/>
                <w:sz w:val="20"/>
                <w:szCs w:val="20"/>
                <w:lang w:val="es-ES" w:eastAsia="es-MX"/>
              </w:rPr>
              <w:t>●</w:t>
            </w:r>
            <w:r w:rsidRPr="009A0D62">
              <w:rPr>
                <w:rFonts w:ascii="Noto Sans" w:hAnsi="Noto Sans" w:cs="Noto Sans"/>
                <w:sz w:val="20"/>
                <w:szCs w:val="20"/>
                <w:lang w:val="es-ES" w:eastAsia="es-MX"/>
              </w:rPr>
              <w:tab/>
              <w:t>Ingeniería en Tecnologías de la Información.</w:t>
            </w:r>
          </w:p>
          <w:p w14:paraId="62969256" w14:textId="77777777" w:rsidR="003D3A7F" w:rsidRPr="009A0D62" w:rsidRDefault="003D3A7F" w:rsidP="00214DF5">
            <w:pPr>
              <w:ind w:left="532" w:hanging="283"/>
              <w:jc w:val="both"/>
              <w:rPr>
                <w:rFonts w:ascii="Noto Sans" w:hAnsi="Noto Sans" w:cs="Noto Sans"/>
                <w:sz w:val="20"/>
                <w:szCs w:val="20"/>
                <w:lang w:val="es-ES" w:eastAsia="es-MX"/>
              </w:rPr>
            </w:pPr>
            <w:r w:rsidRPr="009A0D62">
              <w:rPr>
                <w:rFonts w:ascii="Noto Sans" w:hAnsi="Noto Sans" w:cs="Noto Sans"/>
                <w:sz w:val="20"/>
                <w:szCs w:val="20"/>
                <w:lang w:val="es-ES" w:eastAsia="es-MX"/>
              </w:rPr>
              <w:t>●</w:t>
            </w:r>
            <w:r w:rsidRPr="009A0D62">
              <w:rPr>
                <w:rFonts w:ascii="Noto Sans" w:hAnsi="Noto Sans" w:cs="Noto Sans"/>
                <w:sz w:val="20"/>
                <w:szCs w:val="20"/>
                <w:lang w:val="es-ES" w:eastAsia="es-MX"/>
              </w:rPr>
              <w:tab/>
              <w:t>Técnico Superior en Tecnologías de la Información.</w:t>
            </w:r>
          </w:p>
          <w:p w14:paraId="4578E2F4" w14:textId="77777777" w:rsidR="003D3A7F" w:rsidRPr="009A0D62" w:rsidRDefault="003D3A7F" w:rsidP="00214DF5">
            <w:pPr>
              <w:ind w:left="532" w:hanging="283"/>
              <w:jc w:val="both"/>
              <w:rPr>
                <w:rFonts w:ascii="Noto Sans" w:hAnsi="Noto Sans" w:cs="Noto Sans"/>
                <w:sz w:val="20"/>
                <w:szCs w:val="20"/>
                <w:lang w:val="es-ES" w:eastAsia="es-MX"/>
              </w:rPr>
            </w:pPr>
            <w:r w:rsidRPr="009A0D62">
              <w:rPr>
                <w:rFonts w:ascii="Noto Sans" w:hAnsi="Noto Sans" w:cs="Noto Sans"/>
                <w:sz w:val="20"/>
                <w:szCs w:val="20"/>
                <w:lang w:val="es-ES" w:eastAsia="es-MX"/>
              </w:rPr>
              <w:t>●</w:t>
            </w:r>
            <w:r w:rsidRPr="009A0D62">
              <w:rPr>
                <w:rFonts w:ascii="Noto Sans" w:hAnsi="Noto Sans" w:cs="Noto Sans"/>
                <w:sz w:val="20"/>
                <w:szCs w:val="20"/>
                <w:lang w:val="es-ES" w:eastAsia="es-MX"/>
              </w:rPr>
              <w:tab/>
              <w:t>Técnico Superior en Redes y Telecomunicaciones.</w:t>
            </w:r>
          </w:p>
          <w:p w14:paraId="49A79231" w14:textId="77777777" w:rsidR="003D3A7F" w:rsidRPr="009A0D62" w:rsidRDefault="003D3A7F" w:rsidP="00214DF5">
            <w:pPr>
              <w:ind w:left="532" w:hanging="283"/>
              <w:jc w:val="both"/>
              <w:rPr>
                <w:rFonts w:ascii="Noto Sans" w:hAnsi="Noto Sans" w:cs="Noto Sans"/>
                <w:sz w:val="20"/>
                <w:szCs w:val="20"/>
                <w:lang w:val="es-ES" w:eastAsia="es-MX"/>
              </w:rPr>
            </w:pPr>
            <w:r w:rsidRPr="009A0D62">
              <w:rPr>
                <w:rFonts w:ascii="Noto Sans" w:hAnsi="Noto Sans" w:cs="Noto Sans"/>
                <w:sz w:val="20"/>
                <w:szCs w:val="20"/>
                <w:lang w:val="es-ES" w:eastAsia="es-MX"/>
              </w:rPr>
              <w:t>●</w:t>
            </w:r>
            <w:r w:rsidRPr="009A0D62">
              <w:rPr>
                <w:rFonts w:ascii="Noto Sans" w:hAnsi="Noto Sans" w:cs="Noto Sans"/>
                <w:sz w:val="20"/>
                <w:szCs w:val="20"/>
                <w:lang w:val="es-ES" w:eastAsia="es-MX"/>
              </w:rPr>
              <w:tab/>
              <w:t>Ingeniería en Tecnologías de la Información.</w:t>
            </w:r>
          </w:p>
          <w:p w14:paraId="3CA03CB0" w14:textId="77777777" w:rsidR="003D3A7F" w:rsidRPr="009A0D62" w:rsidRDefault="003D3A7F" w:rsidP="00214DF5">
            <w:pPr>
              <w:ind w:left="532" w:hanging="283"/>
              <w:jc w:val="both"/>
              <w:rPr>
                <w:rFonts w:ascii="Noto Sans" w:hAnsi="Noto Sans" w:cs="Noto Sans"/>
                <w:sz w:val="20"/>
                <w:szCs w:val="20"/>
                <w:lang w:val="es-ES" w:eastAsia="es-MX"/>
              </w:rPr>
            </w:pPr>
            <w:r w:rsidRPr="009A0D62">
              <w:rPr>
                <w:rFonts w:ascii="Noto Sans" w:hAnsi="Noto Sans" w:cs="Noto Sans"/>
                <w:sz w:val="20"/>
                <w:szCs w:val="20"/>
                <w:lang w:val="es-ES" w:eastAsia="es-MX"/>
              </w:rPr>
              <w:t>●</w:t>
            </w:r>
            <w:r w:rsidRPr="009A0D62">
              <w:rPr>
                <w:rFonts w:ascii="Noto Sans" w:hAnsi="Noto Sans" w:cs="Noto Sans"/>
                <w:sz w:val="20"/>
                <w:szCs w:val="20"/>
                <w:lang w:val="es-ES" w:eastAsia="es-MX"/>
              </w:rPr>
              <w:tab/>
              <w:t xml:space="preserve">Licenciatura en Matemáticas Aplicadas y Computación. </w:t>
            </w:r>
          </w:p>
          <w:p w14:paraId="6A451270" w14:textId="77777777" w:rsidR="003D3A7F" w:rsidRPr="009A0D62" w:rsidRDefault="003D3A7F" w:rsidP="00214DF5">
            <w:pPr>
              <w:ind w:left="532" w:hanging="283"/>
              <w:jc w:val="both"/>
              <w:rPr>
                <w:rFonts w:ascii="Noto Sans" w:hAnsi="Noto Sans" w:cs="Noto Sans"/>
                <w:sz w:val="20"/>
                <w:szCs w:val="20"/>
                <w:lang w:val="es-ES" w:eastAsia="es-MX"/>
              </w:rPr>
            </w:pPr>
            <w:r w:rsidRPr="009A0D62">
              <w:rPr>
                <w:rFonts w:ascii="Noto Sans" w:hAnsi="Noto Sans" w:cs="Noto Sans"/>
                <w:sz w:val="20"/>
                <w:szCs w:val="20"/>
                <w:lang w:val="es-ES" w:eastAsia="es-MX"/>
              </w:rPr>
              <w:t>●</w:t>
            </w:r>
            <w:r w:rsidRPr="009A0D62">
              <w:rPr>
                <w:rFonts w:ascii="Noto Sans" w:hAnsi="Noto Sans" w:cs="Noto Sans"/>
                <w:sz w:val="20"/>
                <w:szCs w:val="20"/>
                <w:lang w:val="es-ES" w:eastAsia="es-MX"/>
              </w:rPr>
              <w:tab/>
              <w:t>Licenciatura en Administración</w:t>
            </w:r>
          </w:p>
          <w:p w14:paraId="76E13F1B" w14:textId="77777777" w:rsidR="003D3A7F" w:rsidRPr="009A0D62" w:rsidRDefault="003D3A7F" w:rsidP="00214DF5">
            <w:pPr>
              <w:ind w:left="532" w:hanging="283"/>
              <w:jc w:val="both"/>
              <w:rPr>
                <w:rFonts w:ascii="Noto Sans" w:hAnsi="Noto Sans" w:cs="Noto Sans"/>
                <w:sz w:val="20"/>
                <w:szCs w:val="20"/>
                <w:lang w:val="es-ES" w:eastAsia="es-MX"/>
              </w:rPr>
            </w:pPr>
            <w:r w:rsidRPr="009A0D62">
              <w:rPr>
                <w:rFonts w:ascii="Noto Sans" w:hAnsi="Noto Sans" w:cs="Noto Sans"/>
                <w:sz w:val="20"/>
                <w:szCs w:val="20"/>
                <w:lang w:val="es-ES" w:eastAsia="es-MX"/>
              </w:rPr>
              <w:t>●</w:t>
            </w:r>
            <w:r w:rsidRPr="009A0D62">
              <w:rPr>
                <w:rFonts w:ascii="Noto Sans" w:hAnsi="Noto Sans" w:cs="Noto Sans"/>
                <w:sz w:val="20"/>
                <w:szCs w:val="20"/>
                <w:lang w:val="es-ES" w:eastAsia="es-MX"/>
              </w:rPr>
              <w:tab/>
              <w:t>Licenciatura en Contabilidad</w:t>
            </w:r>
          </w:p>
          <w:p w14:paraId="3A3EE8A5" w14:textId="77777777" w:rsidR="003D3A7F" w:rsidRPr="009A0D62" w:rsidRDefault="003D3A7F" w:rsidP="00214DF5">
            <w:pPr>
              <w:ind w:right="25"/>
              <w:jc w:val="both"/>
              <w:rPr>
                <w:rFonts w:ascii="Noto Sans" w:hAnsi="Noto Sans" w:cs="Noto Sans"/>
                <w:iCs/>
                <w:sz w:val="20"/>
                <w:szCs w:val="20"/>
              </w:rPr>
            </w:pPr>
          </w:p>
          <w:p w14:paraId="1A6FC2E8" w14:textId="317A12AE" w:rsidR="003D3A7F" w:rsidRPr="009A0D62" w:rsidRDefault="003D3A7F" w:rsidP="00214DF5">
            <w:pPr>
              <w:ind w:right="25"/>
              <w:jc w:val="both"/>
              <w:rPr>
                <w:rFonts w:ascii="Noto Sans" w:hAnsi="Noto Sans" w:cs="Noto Sans"/>
                <w:iCs/>
                <w:sz w:val="20"/>
                <w:szCs w:val="20"/>
              </w:rPr>
            </w:pPr>
            <w:r w:rsidRPr="009A0D62">
              <w:rPr>
                <w:rFonts w:ascii="Noto Sans" w:hAnsi="Noto Sans" w:cs="Noto Sans"/>
                <w:iCs/>
                <w:sz w:val="20"/>
                <w:szCs w:val="20"/>
              </w:rPr>
              <w:t xml:space="preserve">La acreditación será con certificado de estudios, título o cédula profesional y en caso de estudios en el extranjero deberá ser avalada por las instancias oficiales correspondientes, en los términos que establece la </w:t>
            </w:r>
            <w:r w:rsidR="00C0636D" w:rsidRPr="009A0D62">
              <w:rPr>
                <w:rFonts w:ascii="Noto Sans" w:hAnsi="Noto Sans" w:cs="Noto Sans"/>
                <w:sz w:val="20"/>
                <w:szCs w:val="20"/>
                <w:lang w:val="es-ES" w:eastAsia="es-MX"/>
              </w:rPr>
              <w:t>Ley Reglamentaria Art 5 Constitucional, relativo al ejercicio de las profesiones en la Ciudad de México.</w:t>
            </w:r>
          </w:p>
          <w:p w14:paraId="4C950444" w14:textId="77777777" w:rsidR="003D3A7F" w:rsidRPr="009A0D62" w:rsidRDefault="003D3A7F" w:rsidP="00214DF5">
            <w:pPr>
              <w:jc w:val="both"/>
              <w:rPr>
                <w:rFonts w:ascii="Noto Sans" w:hAnsi="Noto Sans" w:cs="Noto Sans"/>
                <w:sz w:val="20"/>
                <w:szCs w:val="20"/>
                <w:lang w:val="es-ES" w:eastAsia="es-MX"/>
              </w:rPr>
            </w:pPr>
          </w:p>
          <w:p w14:paraId="0BD17135" w14:textId="64F91EB7" w:rsidR="003D3A7F" w:rsidRPr="009A0D62" w:rsidRDefault="003D3A7F" w:rsidP="00214DF5">
            <w:pPr>
              <w:jc w:val="both"/>
              <w:rPr>
                <w:rFonts w:ascii="Noto Sans" w:hAnsi="Noto Sans" w:cs="Noto Sans"/>
                <w:sz w:val="20"/>
                <w:szCs w:val="20"/>
                <w:lang w:val="es-ES" w:eastAsia="es-MX"/>
              </w:rPr>
            </w:pPr>
            <w:r w:rsidRPr="009A0D62">
              <w:rPr>
                <w:rFonts w:ascii="Noto Sans" w:hAnsi="Noto Sans" w:cs="Noto Sans"/>
                <w:sz w:val="20"/>
                <w:szCs w:val="20"/>
                <w:lang w:val="es-ES" w:eastAsia="es-MX"/>
              </w:rPr>
              <w:t>El licitante deberá cumplir con cada uno de los requisitos que se señalan para acreditar la competencia o habilidad del perfil solicitado.</w:t>
            </w:r>
          </w:p>
          <w:p w14:paraId="7CF0C32F" w14:textId="77777777" w:rsidR="003D3A7F" w:rsidRPr="009A0D62" w:rsidRDefault="003D3A7F" w:rsidP="00214DF5">
            <w:pPr>
              <w:jc w:val="both"/>
              <w:rPr>
                <w:rFonts w:ascii="Noto Sans" w:hAnsi="Noto Sans" w:cs="Noto Sans"/>
                <w:sz w:val="20"/>
                <w:szCs w:val="20"/>
                <w:lang w:val="es-ES" w:eastAsia="es-MX"/>
              </w:rPr>
            </w:pPr>
          </w:p>
          <w:p w14:paraId="3B7CE679" w14:textId="77777777" w:rsidR="003D3A7F" w:rsidRPr="009A0D62" w:rsidRDefault="003D3A7F" w:rsidP="00214DF5">
            <w:pPr>
              <w:jc w:val="both"/>
              <w:rPr>
                <w:rFonts w:ascii="Noto Sans" w:hAnsi="Noto Sans" w:cs="Noto Sans"/>
                <w:sz w:val="20"/>
                <w:szCs w:val="20"/>
                <w:lang w:val="es-ES" w:eastAsia="es-MX"/>
              </w:rPr>
            </w:pPr>
            <w:r w:rsidRPr="009A0D62">
              <w:rPr>
                <w:rFonts w:ascii="Noto Sans" w:hAnsi="Noto Sans" w:cs="Noto Sans"/>
                <w:sz w:val="20"/>
                <w:szCs w:val="20"/>
                <w:lang w:val="es-ES" w:eastAsia="es-MX"/>
              </w:rPr>
              <w:t>Se otorgarán como máximo ___ puntos en este subrubro.</w:t>
            </w:r>
          </w:p>
          <w:p w14:paraId="41A2884C" w14:textId="77777777" w:rsidR="003D3A7F" w:rsidRPr="009A0D62" w:rsidRDefault="003D3A7F" w:rsidP="00214DF5">
            <w:pPr>
              <w:jc w:val="both"/>
              <w:rPr>
                <w:rFonts w:ascii="Noto Sans" w:hAnsi="Noto Sans" w:cs="Noto Sans"/>
                <w:sz w:val="20"/>
                <w:szCs w:val="20"/>
                <w:lang w:val="es-ES" w:eastAsia="es-MX"/>
              </w:rPr>
            </w:pPr>
          </w:p>
          <w:p w14:paraId="1353AB5F" w14:textId="3C34BA03" w:rsidR="003D3A7F" w:rsidRPr="009A0D62" w:rsidRDefault="003D3A7F" w:rsidP="00214DF5">
            <w:pPr>
              <w:jc w:val="both"/>
              <w:rPr>
                <w:rFonts w:ascii="Noto Sans" w:hAnsi="Noto Sans" w:cs="Noto Sans"/>
                <w:sz w:val="20"/>
                <w:szCs w:val="20"/>
                <w:lang w:val="es-ES" w:eastAsia="es-MX"/>
              </w:rPr>
            </w:pPr>
            <w:r w:rsidRPr="009A0D62">
              <w:rPr>
                <w:rFonts w:ascii="Noto Sans" w:hAnsi="Noto Sans" w:cs="Noto Sans"/>
                <w:sz w:val="20"/>
                <w:szCs w:val="20"/>
                <w:lang w:val="es-ES" w:eastAsia="es-MX"/>
              </w:rPr>
              <w:t xml:space="preserve">Se otorgarán ___ puntos en este subrubro al licitante que acredite contar con </w:t>
            </w:r>
            <w:r w:rsidRPr="009A0D62">
              <w:rPr>
                <w:rFonts w:ascii="Noto Sans" w:hAnsi="Noto Sans" w:cs="Noto Sans"/>
                <w:b/>
                <w:bCs/>
                <w:sz w:val="20"/>
                <w:szCs w:val="20"/>
                <w:lang w:val="es-ES" w:eastAsia="es-MX"/>
              </w:rPr>
              <w:t>3 (tres) empleados con perfil de Grupo de Gestión de Incidentes</w:t>
            </w:r>
            <w:r w:rsidRPr="009A0D62">
              <w:rPr>
                <w:rFonts w:ascii="Noto Sans" w:hAnsi="Noto Sans" w:cs="Noto Sans"/>
                <w:sz w:val="20"/>
                <w:szCs w:val="20"/>
                <w:lang w:val="es-ES" w:eastAsia="es-MX"/>
              </w:rPr>
              <w:t xml:space="preserve"> con </w:t>
            </w:r>
            <w:r w:rsidRPr="009A0D62">
              <w:rPr>
                <w:rFonts w:ascii="Noto Sans" w:hAnsi="Noto Sans" w:cs="Noto Sans"/>
                <w:iCs/>
                <w:sz w:val="20"/>
                <w:szCs w:val="20"/>
              </w:rPr>
              <w:t>certificado de estudios, título o cédula profesional</w:t>
            </w:r>
            <w:r w:rsidRPr="009A0D62">
              <w:rPr>
                <w:rFonts w:ascii="Noto Sans" w:hAnsi="Noto Sans" w:cs="Noto Sans"/>
                <w:sz w:val="20"/>
                <w:szCs w:val="20"/>
                <w:lang w:val="es-ES" w:eastAsia="es-MX"/>
              </w:rPr>
              <w:t>.</w:t>
            </w:r>
          </w:p>
          <w:p w14:paraId="0BE2143C" w14:textId="77777777" w:rsidR="003D3A7F" w:rsidRPr="009A0D62" w:rsidRDefault="003D3A7F" w:rsidP="00214DF5">
            <w:pPr>
              <w:jc w:val="both"/>
              <w:rPr>
                <w:rFonts w:ascii="Noto Sans" w:hAnsi="Noto Sans" w:cs="Noto Sans"/>
                <w:sz w:val="20"/>
                <w:szCs w:val="20"/>
                <w:lang w:val="es-ES" w:eastAsia="es-MX"/>
              </w:rPr>
            </w:pPr>
          </w:p>
          <w:p w14:paraId="7B2F0887" w14:textId="77777777" w:rsidR="003D3A7F" w:rsidRPr="009A0D62" w:rsidRDefault="003D3A7F" w:rsidP="00214DF5">
            <w:pPr>
              <w:jc w:val="both"/>
              <w:rPr>
                <w:rFonts w:ascii="Noto Sans" w:hAnsi="Noto Sans" w:cs="Noto Sans"/>
                <w:sz w:val="20"/>
                <w:szCs w:val="20"/>
                <w:lang w:val="es-ES" w:eastAsia="es-MX"/>
              </w:rPr>
            </w:pPr>
            <w:r w:rsidRPr="009A0D62">
              <w:rPr>
                <w:rFonts w:ascii="Noto Sans" w:hAnsi="Noto Sans" w:cs="Noto Sans"/>
                <w:sz w:val="20"/>
                <w:szCs w:val="20"/>
                <w:lang w:val="es-ES" w:eastAsia="es-MX"/>
              </w:rPr>
              <w:t>No se otorgarán puntos a quien no acredite contar con</w:t>
            </w:r>
            <w:r w:rsidRPr="009A0D62">
              <w:rPr>
                <w:rFonts w:ascii="Noto Sans" w:hAnsi="Noto Sans" w:cs="Noto Sans"/>
                <w:b/>
                <w:bCs/>
                <w:sz w:val="20"/>
                <w:szCs w:val="20"/>
                <w:lang w:val="es-ES" w:eastAsia="es-MX"/>
              </w:rPr>
              <w:t xml:space="preserve"> 3 (tres) empleados con perfil de Grupo de Gestión de Incidentes </w:t>
            </w:r>
            <w:r w:rsidRPr="009A0D62">
              <w:rPr>
                <w:rFonts w:ascii="Noto Sans" w:hAnsi="Noto Sans" w:cs="Noto Sans"/>
                <w:sz w:val="20"/>
                <w:szCs w:val="20"/>
                <w:lang w:val="es-ES" w:eastAsia="es-MX"/>
              </w:rPr>
              <w:t xml:space="preserve">con </w:t>
            </w:r>
            <w:r w:rsidRPr="009A0D62">
              <w:rPr>
                <w:rFonts w:ascii="Noto Sans" w:hAnsi="Noto Sans" w:cs="Noto Sans"/>
                <w:iCs/>
                <w:sz w:val="20"/>
                <w:szCs w:val="20"/>
              </w:rPr>
              <w:t>certificado de estudios, título o cédula profesional</w:t>
            </w:r>
            <w:r w:rsidRPr="009A0D62">
              <w:rPr>
                <w:rFonts w:ascii="Noto Sans" w:hAnsi="Noto Sans" w:cs="Noto Sans"/>
                <w:sz w:val="20"/>
                <w:szCs w:val="20"/>
                <w:lang w:val="es-ES" w:eastAsia="es-MX"/>
              </w:rPr>
              <w:t>.</w:t>
            </w:r>
          </w:p>
          <w:p w14:paraId="56670EDD" w14:textId="77777777" w:rsidR="003D3A7F" w:rsidRPr="009A0D62" w:rsidRDefault="003D3A7F" w:rsidP="00214DF5">
            <w:pPr>
              <w:jc w:val="both"/>
              <w:rPr>
                <w:rFonts w:ascii="Noto Sans" w:hAnsi="Noto Sans" w:cs="Noto Sans"/>
                <w:sz w:val="20"/>
                <w:szCs w:val="20"/>
                <w:lang w:val="es-ES" w:eastAsia="es-MX"/>
              </w:rPr>
            </w:pPr>
          </w:p>
          <w:p w14:paraId="4AB21CCF" w14:textId="77777777" w:rsidR="003D3A7F" w:rsidRPr="009A0D62" w:rsidRDefault="003D3A7F" w:rsidP="00214DF5">
            <w:pPr>
              <w:jc w:val="both"/>
              <w:rPr>
                <w:rFonts w:ascii="Noto Sans" w:hAnsi="Noto Sans" w:cs="Noto Sans"/>
                <w:sz w:val="20"/>
                <w:szCs w:val="20"/>
                <w:lang w:val="es-ES" w:eastAsia="es-MX"/>
              </w:rPr>
            </w:pPr>
            <w:r w:rsidRPr="009A0D62">
              <w:rPr>
                <w:rFonts w:ascii="Noto Sans" w:hAnsi="Noto Sans" w:cs="Noto Sans"/>
                <w:sz w:val="20"/>
                <w:szCs w:val="20"/>
                <w:lang w:val="es-ES" w:eastAsia="es-MX"/>
              </w:rPr>
              <w:t>No se otorgará puntaje:</w:t>
            </w:r>
          </w:p>
          <w:p w14:paraId="2E0819F3" w14:textId="77777777" w:rsidR="003D3A7F" w:rsidRPr="009A0D62" w:rsidRDefault="003D3A7F" w:rsidP="00214DF5">
            <w:pPr>
              <w:jc w:val="both"/>
              <w:rPr>
                <w:rFonts w:ascii="Noto Sans" w:hAnsi="Noto Sans" w:cs="Noto Sans"/>
                <w:sz w:val="20"/>
                <w:szCs w:val="20"/>
                <w:lang w:val="es-ES" w:eastAsia="es-MX"/>
              </w:rPr>
            </w:pPr>
          </w:p>
          <w:p w14:paraId="07D85693" w14:textId="77777777" w:rsidR="003D3A7F" w:rsidRPr="009A0D62" w:rsidRDefault="003D3A7F" w:rsidP="00214DF5">
            <w:pPr>
              <w:ind w:left="574" w:hanging="283"/>
              <w:jc w:val="both"/>
              <w:rPr>
                <w:rFonts w:ascii="Noto Sans" w:hAnsi="Noto Sans" w:cs="Noto Sans"/>
                <w:sz w:val="20"/>
                <w:szCs w:val="20"/>
                <w:lang w:val="es-ES" w:eastAsia="es-MX"/>
              </w:rPr>
            </w:pPr>
            <w:r w:rsidRPr="009A0D62">
              <w:rPr>
                <w:rFonts w:ascii="Noto Sans" w:hAnsi="Noto Sans" w:cs="Noto Sans"/>
                <w:sz w:val="20"/>
                <w:szCs w:val="20"/>
                <w:lang w:val="es-ES" w:eastAsia="es-MX"/>
              </w:rPr>
              <w:t>1.</w:t>
            </w:r>
            <w:r w:rsidRPr="009A0D62">
              <w:rPr>
                <w:rFonts w:ascii="Noto Sans" w:hAnsi="Noto Sans" w:cs="Noto Sans"/>
                <w:sz w:val="20"/>
                <w:szCs w:val="20"/>
                <w:lang w:val="es-ES" w:eastAsia="es-MX"/>
              </w:rPr>
              <w:tab/>
              <w:t>Cuando la documentación sea entregada de forma parcial o sea ilegible.</w:t>
            </w:r>
          </w:p>
          <w:p w14:paraId="117DE9F8" w14:textId="77777777" w:rsidR="003D3A7F" w:rsidRPr="009A0D62" w:rsidRDefault="003D3A7F" w:rsidP="00214DF5">
            <w:pPr>
              <w:ind w:left="574" w:hanging="283"/>
              <w:jc w:val="both"/>
              <w:rPr>
                <w:rFonts w:ascii="Noto Sans" w:hAnsi="Noto Sans" w:cs="Noto Sans"/>
                <w:sz w:val="20"/>
                <w:szCs w:val="20"/>
                <w:lang w:val="es-ES" w:eastAsia="es-MX"/>
              </w:rPr>
            </w:pPr>
            <w:r w:rsidRPr="009A0D62">
              <w:rPr>
                <w:rFonts w:ascii="Noto Sans" w:hAnsi="Noto Sans" w:cs="Noto Sans"/>
                <w:sz w:val="20"/>
                <w:szCs w:val="20"/>
                <w:lang w:val="es-ES" w:eastAsia="es-MX"/>
              </w:rPr>
              <w:t>2.</w:t>
            </w:r>
            <w:r w:rsidRPr="009A0D62">
              <w:rPr>
                <w:rFonts w:ascii="Noto Sans" w:hAnsi="Noto Sans" w:cs="Noto Sans"/>
                <w:sz w:val="20"/>
                <w:szCs w:val="20"/>
                <w:lang w:val="es-ES" w:eastAsia="es-MX"/>
              </w:rPr>
              <w:tab/>
              <w:t>Cuando la documentación no cumpla con lo solicitado en este apartado</w:t>
            </w:r>
          </w:p>
        </w:tc>
        <w:tc>
          <w:tcPr>
            <w:tcW w:w="606" w:type="pct"/>
            <w:tcBorders>
              <w:left w:val="single" w:sz="4" w:space="0" w:color="auto"/>
              <w:right w:val="single" w:sz="4" w:space="0" w:color="auto"/>
            </w:tcBorders>
            <w:vAlign w:val="center"/>
          </w:tcPr>
          <w:p w14:paraId="26859B26" w14:textId="77777777" w:rsidR="003D3A7F" w:rsidRPr="009A0D62" w:rsidRDefault="003D3A7F" w:rsidP="00214DF5">
            <w:pPr>
              <w:jc w:val="center"/>
              <w:rPr>
                <w:rFonts w:ascii="Noto Sans" w:hAnsi="Noto Sans" w:cs="Noto Sans"/>
                <w:b/>
                <w:sz w:val="20"/>
                <w:szCs w:val="20"/>
                <w:lang w:eastAsia="es-MX"/>
              </w:rPr>
            </w:pPr>
          </w:p>
        </w:tc>
      </w:tr>
      <w:tr w:rsidR="003D3A7F" w:rsidRPr="009A0D62" w14:paraId="0D3EF11E" w14:textId="77777777" w:rsidTr="00616A7A">
        <w:trPr>
          <w:trHeight w:val="270"/>
          <w:jc w:val="center"/>
        </w:trPr>
        <w:tc>
          <w:tcPr>
            <w:tcW w:w="693" w:type="pct"/>
            <w:vMerge/>
            <w:tcBorders>
              <w:left w:val="single" w:sz="4" w:space="0" w:color="auto"/>
              <w:right w:val="single" w:sz="4" w:space="0" w:color="auto"/>
            </w:tcBorders>
            <w:vAlign w:val="center"/>
          </w:tcPr>
          <w:p w14:paraId="353387A5" w14:textId="77777777" w:rsidR="003D3A7F" w:rsidRPr="009A0D62" w:rsidRDefault="003D3A7F" w:rsidP="00214DF5">
            <w:pPr>
              <w:jc w:val="center"/>
              <w:rPr>
                <w:rFonts w:ascii="Noto Sans" w:hAnsi="Noto Sans" w:cs="Noto Sans"/>
                <w:b/>
                <w:sz w:val="20"/>
                <w:szCs w:val="20"/>
                <w:lang w:val="es-ES" w:eastAsia="es-MX"/>
              </w:rPr>
            </w:pPr>
          </w:p>
        </w:tc>
        <w:tc>
          <w:tcPr>
            <w:tcW w:w="1004" w:type="pct"/>
            <w:vMerge/>
            <w:tcBorders>
              <w:left w:val="single" w:sz="4" w:space="0" w:color="auto"/>
              <w:right w:val="single" w:sz="4" w:space="0" w:color="auto"/>
            </w:tcBorders>
            <w:vAlign w:val="center"/>
          </w:tcPr>
          <w:p w14:paraId="14E79B09" w14:textId="77777777" w:rsidR="003D3A7F" w:rsidRPr="009A0D62" w:rsidRDefault="003D3A7F" w:rsidP="00214DF5">
            <w:pPr>
              <w:jc w:val="center"/>
              <w:rPr>
                <w:rFonts w:ascii="Noto Sans" w:hAnsi="Noto Sans" w:cs="Noto Sans"/>
                <w:b/>
                <w:sz w:val="20"/>
                <w:szCs w:val="20"/>
                <w:lang w:val="es-ES" w:eastAsia="es-MX"/>
              </w:rPr>
            </w:pPr>
          </w:p>
        </w:tc>
        <w:tc>
          <w:tcPr>
            <w:tcW w:w="2698" w:type="pct"/>
            <w:tcBorders>
              <w:top w:val="single" w:sz="4" w:space="0" w:color="auto"/>
              <w:left w:val="single" w:sz="4" w:space="0" w:color="auto"/>
              <w:bottom w:val="single" w:sz="4" w:space="0" w:color="auto"/>
              <w:right w:val="single" w:sz="4" w:space="0" w:color="auto"/>
            </w:tcBorders>
            <w:vAlign w:val="center"/>
          </w:tcPr>
          <w:p w14:paraId="143376CC" w14:textId="05791344" w:rsidR="003D3A7F" w:rsidRPr="009A0D62" w:rsidRDefault="003D3A7F" w:rsidP="00214DF5">
            <w:pPr>
              <w:jc w:val="both"/>
              <w:rPr>
                <w:rFonts w:ascii="Noto Sans" w:hAnsi="Noto Sans" w:cs="Noto Sans"/>
                <w:sz w:val="20"/>
                <w:szCs w:val="20"/>
                <w:lang w:val="es-ES" w:eastAsia="es-MX"/>
              </w:rPr>
            </w:pPr>
            <w:r w:rsidRPr="009A0D62">
              <w:rPr>
                <w:rFonts w:ascii="Noto Sans" w:hAnsi="Noto Sans" w:cs="Noto Sans"/>
                <w:sz w:val="20"/>
                <w:szCs w:val="20"/>
                <w:lang w:val="es-ES" w:eastAsia="es-MX"/>
              </w:rPr>
              <w:t>El licitante deberá demostrar que cuenta con</w:t>
            </w:r>
            <w:r w:rsidRPr="009A0D62">
              <w:rPr>
                <w:rFonts w:ascii="Noto Sans" w:hAnsi="Noto Sans" w:cs="Noto Sans"/>
                <w:b/>
                <w:bCs/>
                <w:sz w:val="20"/>
                <w:szCs w:val="20"/>
                <w:lang w:val="es-ES" w:eastAsia="es-MX"/>
              </w:rPr>
              <w:t xml:space="preserve"> 6 (seis) empleados con perfil de Agentes y Operadores de la Mesa de Servicios,</w:t>
            </w:r>
            <w:r w:rsidRPr="009A0D62">
              <w:rPr>
                <w:rFonts w:ascii="Noto Sans" w:hAnsi="Noto Sans" w:cs="Noto Sans"/>
                <w:sz w:val="20"/>
                <w:szCs w:val="20"/>
                <w:lang w:val="es-ES" w:eastAsia="es-MX"/>
              </w:rPr>
              <w:t xml:space="preserve"> con estudios mínimos de Ingeniería, Licenciatura o carrera técnica en áreas administrativas o de tecnologías de la información que, de manera enunciativa más no limitativa, pueden ser las siguientes:</w:t>
            </w:r>
          </w:p>
          <w:p w14:paraId="15613160" w14:textId="77777777" w:rsidR="003D3A7F" w:rsidRPr="009A0D62" w:rsidRDefault="003D3A7F" w:rsidP="00214DF5">
            <w:pPr>
              <w:jc w:val="both"/>
              <w:rPr>
                <w:rFonts w:ascii="Noto Sans" w:hAnsi="Noto Sans" w:cs="Noto Sans"/>
                <w:sz w:val="20"/>
                <w:szCs w:val="20"/>
                <w:lang w:val="es-ES" w:eastAsia="es-MX"/>
              </w:rPr>
            </w:pPr>
          </w:p>
          <w:p w14:paraId="4CAFEB5E" w14:textId="77777777" w:rsidR="003D3A7F" w:rsidRPr="009A0D62" w:rsidRDefault="003D3A7F" w:rsidP="00214DF5">
            <w:pPr>
              <w:ind w:left="532" w:hanging="283"/>
              <w:jc w:val="both"/>
              <w:rPr>
                <w:rFonts w:ascii="Noto Sans" w:hAnsi="Noto Sans" w:cs="Noto Sans"/>
                <w:sz w:val="20"/>
                <w:szCs w:val="20"/>
                <w:lang w:val="es-ES" w:eastAsia="es-MX"/>
              </w:rPr>
            </w:pPr>
            <w:r w:rsidRPr="009A0D62">
              <w:rPr>
                <w:rFonts w:ascii="Noto Sans" w:hAnsi="Noto Sans" w:cs="Noto Sans"/>
                <w:sz w:val="20"/>
                <w:szCs w:val="20"/>
                <w:lang w:val="es-ES" w:eastAsia="es-MX"/>
              </w:rPr>
              <w:t>●</w:t>
            </w:r>
            <w:r w:rsidRPr="009A0D62">
              <w:rPr>
                <w:rFonts w:ascii="Noto Sans" w:hAnsi="Noto Sans" w:cs="Noto Sans"/>
                <w:sz w:val="20"/>
                <w:szCs w:val="20"/>
                <w:lang w:val="es-ES" w:eastAsia="es-MX"/>
              </w:rPr>
              <w:tab/>
              <w:t>Ingeniería en Telemática.</w:t>
            </w:r>
          </w:p>
          <w:p w14:paraId="13E55788" w14:textId="77777777" w:rsidR="003D3A7F" w:rsidRPr="009A0D62" w:rsidRDefault="003D3A7F" w:rsidP="00214DF5">
            <w:pPr>
              <w:ind w:left="532" w:hanging="283"/>
              <w:jc w:val="both"/>
              <w:rPr>
                <w:rFonts w:ascii="Noto Sans" w:hAnsi="Noto Sans" w:cs="Noto Sans"/>
                <w:sz w:val="20"/>
                <w:szCs w:val="20"/>
                <w:lang w:val="es-ES" w:eastAsia="es-MX"/>
              </w:rPr>
            </w:pPr>
            <w:r w:rsidRPr="009A0D62">
              <w:rPr>
                <w:rFonts w:ascii="Noto Sans" w:hAnsi="Noto Sans" w:cs="Noto Sans"/>
                <w:sz w:val="20"/>
                <w:szCs w:val="20"/>
                <w:lang w:val="es-ES" w:eastAsia="es-MX"/>
              </w:rPr>
              <w:t>●</w:t>
            </w:r>
            <w:r w:rsidRPr="009A0D62">
              <w:rPr>
                <w:rFonts w:ascii="Noto Sans" w:hAnsi="Noto Sans" w:cs="Noto Sans"/>
                <w:sz w:val="20"/>
                <w:szCs w:val="20"/>
                <w:lang w:val="es-ES" w:eastAsia="es-MX"/>
              </w:rPr>
              <w:tab/>
              <w:t>Técnico Superior Universitario en Tecnologías de la Información y Comunicación.</w:t>
            </w:r>
          </w:p>
          <w:p w14:paraId="605BC2D6" w14:textId="77777777" w:rsidR="003D3A7F" w:rsidRPr="009A0D62" w:rsidRDefault="003D3A7F" w:rsidP="00214DF5">
            <w:pPr>
              <w:ind w:left="532" w:hanging="283"/>
              <w:jc w:val="both"/>
              <w:rPr>
                <w:rFonts w:ascii="Noto Sans" w:hAnsi="Noto Sans" w:cs="Noto Sans"/>
                <w:sz w:val="20"/>
                <w:szCs w:val="20"/>
                <w:lang w:val="es-ES" w:eastAsia="es-MX"/>
              </w:rPr>
            </w:pPr>
            <w:r w:rsidRPr="009A0D62">
              <w:rPr>
                <w:rFonts w:ascii="Noto Sans" w:hAnsi="Noto Sans" w:cs="Noto Sans"/>
                <w:sz w:val="20"/>
                <w:szCs w:val="20"/>
                <w:lang w:val="es-ES" w:eastAsia="es-MX"/>
              </w:rPr>
              <w:t>●</w:t>
            </w:r>
            <w:r w:rsidRPr="009A0D62">
              <w:rPr>
                <w:rFonts w:ascii="Noto Sans" w:hAnsi="Noto Sans" w:cs="Noto Sans"/>
                <w:sz w:val="20"/>
                <w:szCs w:val="20"/>
                <w:lang w:val="es-ES" w:eastAsia="es-MX"/>
              </w:rPr>
              <w:tab/>
              <w:t>Ingeniería en Sistemas Computacionales.</w:t>
            </w:r>
          </w:p>
          <w:p w14:paraId="3B4E820E" w14:textId="77777777" w:rsidR="003D3A7F" w:rsidRPr="009A0D62" w:rsidRDefault="003D3A7F" w:rsidP="00214DF5">
            <w:pPr>
              <w:ind w:left="532" w:hanging="283"/>
              <w:jc w:val="both"/>
              <w:rPr>
                <w:rFonts w:ascii="Noto Sans" w:hAnsi="Noto Sans" w:cs="Noto Sans"/>
                <w:sz w:val="20"/>
                <w:szCs w:val="20"/>
                <w:lang w:val="es-ES" w:eastAsia="es-MX"/>
              </w:rPr>
            </w:pPr>
            <w:r w:rsidRPr="009A0D62">
              <w:rPr>
                <w:rFonts w:ascii="Noto Sans" w:hAnsi="Noto Sans" w:cs="Noto Sans"/>
                <w:sz w:val="20"/>
                <w:szCs w:val="20"/>
                <w:lang w:val="es-ES" w:eastAsia="es-MX"/>
              </w:rPr>
              <w:t>●</w:t>
            </w:r>
            <w:r w:rsidRPr="009A0D62">
              <w:rPr>
                <w:rFonts w:ascii="Noto Sans" w:hAnsi="Noto Sans" w:cs="Noto Sans"/>
                <w:sz w:val="20"/>
                <w:szCs w:val="20"/>
                <w:lang w:val="es-ES" w:eastAsia="es-MX"/>
              </w:rPr>
              <w:tab/>
              <w:t xml:space="preserve">Ingeniería Eléctrica con especialidad en redes </w:t>
            </w:r>
          </w:p>
          <w:p w14:paraId="4DE025A8" w14:textId="77777777" w:rsidR="003D3A7F" w:rsidRPr="009A0D62" w:rsidRDefault="003D3A7F" w:rsidP="00214DF5">
            <w:pPr>
              <w:ind w:left="532" w:hanging="283"/>
              <w:jc w:val="both"/>
              <w:rPr>
                <w:rFonts w:ascii="Noto Sans" w:hAnsi="Noto Sans" w:cs="Noto Sans"/>
                <w:sz w:val="20"/>
                <w:szCs w:val="20"/>
                <w:lang w:val="es-ES" w:eastAsia="es-MX"/>
              </w:rPr>
            </w:pPr>
            <w:r w:rsidRPr="009A0D62">
              <w:rPr>
                <w:rFonts w:ascii="Noto Sans" w:hAnsi="Noto Sans" w:cs="Noto Sans"/>
                <w:sz w:val="20"/>
                <w:szCs w:val="20"/>
                <w:lang w:val="es-ES" w:eastAsia="es-MX"/>
              </w:rPr>
              <w:t>●</w:t>
            </w:r>
            <w:r w:rsidRPr="009A0D62">
              <w:rPr>
                <w:rFonts w:ascii="Noto Sans" w:hAnsi="Noto Sans" w:cs="Noto Sans"/>
                <w:sz w:val="20"/>
                <w:szCs w:val="20"/>
                <w:lang w:val="es-ES" w:eastAsia="es-MX"/>
              </w:rPr>
              <w:tab/>
              <w:t>Ingeniería en mecatrónica.</w:t>
            </w:r>
          </w:p>
          <w:p w14:paraId="2B117E51" w14:textId="77777777" w:rsidR="003D3A7F" w:rsidRPr="009A0D62" w:rsidRDefault="003D3A7F" w:rsidP="00214DF5">
            <w:pPr>
              <w:ind w:left="532" w:hanging="283"/>
              <w:jc w:val="both"/>
              <w:rPr>
                <w:rFonts w:ascii="Noto Sans" w:hAnsi="Noto Sans" w:cs="Noto Sans"/>
                <w:sz w:val="20"/>
                <w:szCs w:val="20"/>
                <w:lang w:val="es-ES" w:eastAsia="es-MX"/>
              </w:rPr>
            </w:pPr>
            <w:r w:rsidRPr="009A0D62">
              <w:rPr>
                <w:rFonts w:ascii="Noto Sans" w:hAnsi="Noto Sans" w:cs="Noto Sans"/>
                <w:sz w:val="20"/>
                <w:szCs w:val="20"/>
                <w:lang w:val="es-ES" w:eastAsia="es-MX"/>
              </w:rPr>
              <w:t>●</w:t>
            </w:r>
            <w:r w:rsidRPr="009A0D62">
              <w:rPr>
                <w:rFonts w:ascii="Noto Sans" w:hAnsi="Noto Sans" w:cs="Noto Sans"/>
                <w:sz w:val="20"/>
                <w:szCs w:val="20"/>
                <w:lang w:val="es-ES" w:eastAsia="es-MX"/>
              </w:rPr>
              <w:tab/>
              <w:t xml:space="preserve">Licenciatura en Matemáticas Aplicadas y Computación. </w:t>
            </w:r>
          </w:p>
          <w:p w14:paraId="5927AC8F" w14:textId="77777777" w:rsidR="003D3A7F" w:rsidRPr="009A0D62" w:rsidRDefault="003D3A7F" w:rsidP="00214DF5">
            <w:pPr>
              <w:ind w:left="532" w:hanging="283"/>
              <w:jc w:val="both"/>
              <w:rPr>
                <w:rFonts w:ascii="Noto Sans" w:hAnsi="Noto Sans" w:cs="Noto Sans"/>
                <w:sz w:val="20"/>
                <w:szCs w:val="20"/>
                <w:lang w:val="es-ES" w:eastAsia="es-MX"/>
              </w:rPr>
            </w:pPr>
            <w:r w:rsidRPr="009A0D62">
              <w:rPr>
                <w:rFonts w:ascii="Noto Sans" w:hAnsi="Noto Sans" w:cs="Noto Sans"/>
                <w:sz w:val="20"/>
                <w:szCs w:val="20"/>
                <w:lang w:val="es-ES" w:eastAsia="es-MX"/>
              </w:rPr>
              <w:t>●</w:t>
            </w:r>
            <w:r w:rsidRPr="009A0D62">
              <w:rPr>
                <w:rFonts w:ascii="Noto Sans" w:hAnsi="Noto Sans" w:cs="Noto Sans"/>
                <w:sz w:val="20"/>
                <w:szCs w:val="20"/>
                <w:lang w:val="es-ES" w:eastAsia="es-MX"/>
              </w:rPr>
              <w:tab/>
              <w:t>Licenciatura en Administración</w:t>
            </w:r>
          </w:p>
          <w:p w14:paraId="6213E08F" w14:textId="77777777" w:rsidR="003D3A7F" w:rsidRPr="009A0D62" w:rsidRDefault="003D3A7F" w:rsidP="00214DF5">
            <w:pPr>
              <w:ind w:left="532" w:hanging="283"/>
              <w:jc w:val="both"/>
              <w:rPr>
                <w:rFonts w:ascii="Noto Sans" w:hAnsi="Noto Sans" w:cs="Noto Sans"/>
                <w:sz w:val="20"/>
                <w:szCs w:val="20"/>
                <w:lang w:val="es-ES" w:eastAsia="es-MX"/>
              </w:rPr>
            </w:pPr>
            <w:r w:rsidRPr="009A0D62">
              <w:rPr>
                <w:rFonts w:ascii="Noto Sans" w:hAnsi="Noto Sans" w:cs="Noto Sans"/>
                <w:sz w:val="20"/>
                <w:szCs w:val="20"/>
                <w:lang w:val="es-ES" w:eastAsia="es-MX"/>
              </w:rPr>
              <w:t>●</w:t>
            </w:r>
            <w:r w:rsidRPr="009A0D62">
              <w:rPr>
                <w:rFonts w:ascii="Noto Sans" w:hAnsi="Noto Sans" w:cs="Noto Sans"/>
                <w:sz w:val="20"/>
                <w:szCs w:val="20"/>
                <w:lang w:val="es-ES" w:eastAsia="es-MX"/>
              </w:rPr>
              <w:tab/>
              <w:t>Licenciatura en Contabilidad.</w:t>
            </w:r>
          </w:p>
          <w:p w14:paraId="2F9ABC65" w14:textId="77777777" w:rsidR="003D3A7F" w:rsidRPr="009A0D62" w:rsidRDefault="003D3A7F" w:rsidP="00214DF5">
            <w:pPr>
              <w:jc w:val="both"/>
              <w:rPr>
                <w:rFonts w:ascii="Noto Sans" w:hAnsi="Noto Sans" w:cs="Noto Sans"/>
                <w:sz w:val="20"/>
                <w:szCs w:val="20"/>
                <w:lang w:val="es-ES" w:eastAsia="es-MX"/>
              </w:rPr>
            </w:pPr>
          </w:p>
          <w:p w14:paraId="5E3A3E7D" w14:textId="7B1C507D" w:rsidR="003D3A7F" w:rsidRPr="009A0D62" w:rsidRDefault="003D3A7F" w:rsidP="00214DF5">
            <w:pPr>
              <w:jc w:val="both"/>
              <w:rPr>
                <w:rFonts w:ascii="Noto Sans" w:hAnsi="Noto Sans" w:cs="Noto Sans"/>
                <w:sz w:val="20"/>
                <w:szCs w:val="20"/>
                <w:lang w:val="es-ES" w:eastAsia="es-MX"/>
              </w:rPr>
            </w:pPr>
            <w:r w:rsidRPr="009A0D62">
              <w:rPr>
                <w:rFonts w:ascii="Noto Sans" w:hAnsi="Noto Sans" w:cs="Noto Sans"/>
                <w:sz w:val="20"/>
                <w:szCs w:val="20"/>
                <w:lang w:val="es-ES" w:eastAsia="es-MX"/>
              </w:rPr>
              <w:t xml:space="preserve">La acreditación será con certificado de estudios, título o cédula profesional y en caso de estudios en el extranjero deberá ser avalada por las instancias oficiales correspondientes, en los términos que establece la </w:t>
            </w:r>
            <w:r w:rsidR="00C0636D" w:rsidRPr="009A0D62">
              <w:rPr>
                <w:rFonts w:ascii="Noto Sans" w:hAnsi="Noto Sans" w:cs="Noto Sans"/>
                <w:sz w:val="20"/>
                <w:szCs w:val="20"/>
                <w:lang w:val="es-ES" w:eastAsia="es-MX"/>
              </w:rPr>
              <w:t>Ley Reglamentaria Art 5 Constitucional, relativo al ejercicio de las profesiones en la Ciudad de México.</w:t>
            </w:r>
          </w:p>
          <w:p w14:paraId="7B7C2C68" w14:textId="77777777" w:rsidR="003D3A7F" w:rsidRPr="009A0D62" w:rsidRDefault="003D3A7F" w:rsidP="00214DF5">
            <w:pPr>
              <w:jc w:val="both"/>
              <w:rPr>
                <w:rFonts w:ascii="Noto Sans" w:hAnsi="Noto Sans" w:cs="Noto Sans"/>
                <w:sz w:val="20"/>
                <w:szCs w:val="20"/>
                <w:lang w:val="es-ES" w:eastAsia="es-MX"/>
              </w:rPr>
            </w:pPr>
          </w:p>
          <w:p w14:paraId="65C07A4E" w14:textId="31105EEE" w:rsidR="003D3A7F" w:rsidRPr="009A0D62" w:rsidRDefault="003D3A7F" w:rsidP="00214DF5">
            <w:pPr>
              <w:jc w:val="both"/>
              <w:rPr>
                <w:rFonts w:ascii="Noto Sans" w:hAnsi="Noto Sans" w:cs="Noto Sans"/>
                <w:sz w:val="20"/>
                <w:szCs w:val="20"/>
                <w:lang w:val="es-ES" w:eastAsia="es-MX"/>
              </w:rPr>
            </w:pPr>
            <w:r w:rsidRPr="009A0D62">
              <w:rPr>
                <w:rFonts w:ascii="Noto Sans" w:hAnsi="Noto Sans" w:cs="Noto Sans"/>
                <w:sz w:val="20"/>
                <w:szCs w:val="20"/>
                <w:lang w:val="es-ES" w:eastAsia="es-MX"/>
              </w:rPr>
              <w:t>El licitante deberá cumplir con cada uno de los requisitos que se señalan para acreditar la competencia o habilidad del perfil solicitado.</w:t>
            </w:r>
          </w:p>
          <w:p w14:paraId="2420EB2A" w14:textId="77777777" w:rsidR="003D3A7F" w:rsidRPr="009A0D62" w:rsidRDefault="003D3A7F" w:rsidP="00214DF5">
            <w:pPr>
              <w:jc w:val="both"/>
              <w:rPr>
                <w:rFonts w:ascii="Noto Sans" w:hAnsi="Noto Sans" w:cs="Noto Sans"/>
                <w:sz w:val="20"/>
                <w:szCs w:val="20"/>
                <w:lang w:val="es-ES" w:eastAsia="es-MX"/>
              </w:rPr>
            </w:pPr>
          </w:p>
          <w:p w14:paraId="1DEA6228" w14:textId="77777777" w:rsidR="003D3A7F" w:rsidRPr="009A0D62" w:rsidRDefault="003D3A7F" w:rsidP="00214DF5">
            <w:pPr>
              <w:jc w:val="both"/>
              <w:rPr>
                <w:rFonts w:ascii="Noto Sans" w:hAnsi="Noto Sans" w:cs="Noto Sans"/>
                <w:sz w:val="20"/>
                <w:szCs w:val="20"/>
                <w:lang w:val="es-ES" w:eastAsia="es-MX"/>
              </w:rPr>
            </w:pPr>
            <w:r w:rsidRPr="009A0D62">
              <w:rPr>
                <w:rFonts w:ascii="Noto Sans" w:hAnsi="Noto Sans" w:cs="Noto Sans"/>
                <w:sz w:val="20"/>
                <w:szCs w:val="20"/>
                <w:lang w:val="es-ES" w:eastAsia="es-MX"/>
              </w:rPr>
              <w:t>Se otorgarán como máximo ___ puntos en este subrubro.</w:t>
            </w:r>
          </w:p>
          <w:p w14:paraId="43C45F57" w14:textId="77777777" w:rsidR="003D3A7F" w:rsidRPr="009A0D62" w:rsidRDefault="003D3A7F" w:rsidP="00214DF5">
            <w:pPr>
              <w:jc w:val="both"/>
              <w:rPr>
                <w:rFonts w:ascii="Noto Sans" w:hAnsi="Noto Sans" w:cs="Noto Sans"/>
                <w:sz w:val="20"/>
                <w:szCs w:val="20"/>
                <w:lang w:val="es-ES" w:eastAsia="es-MX"/>
              </w:rPr>
            </w:pPr>
          </w:p>
          <w:p w14:paraId="5F8A5908" w14:textId="11A70CC1" w:rsidR="003D3A7F" w:rsidRPr="009A0D62" w:rsidRDefault="003D3A7F" w:rsidP="00214DF5">
            <w:pPr>
              <w:jc w:val="both"/>
              <w:rPr>
                <w:rFonts w:ascii="Noto Sans" w:hAnsi="Noto Sans" w:cs="Noto Sans"/>
                <w:sz w:val="20"/>
                <w:szCs w:val="20"/>
                <w:lang w:val="es-ES" w:eastAsia="es-MX"/>
              </w:rPr>
            </w:pPr>
            <w:r w:rsidRPr="009A0D62">
              <w:rPr>
                <w:rFonts w:ascii="Noto Sans" w:hAnsi="Noto Sans" w:cs="Noto Sans"/>
                <w:sz w:val="20"/>
                <w:szCs w:val="20"/>
                <w:lang w:val="es-ES" w:eastAsia="es-MX"/>
              </w:rPr>
              <w:t xml:space="preserve">Se otorgarán ___ puntos en este subrubro al licitante que acredite contar con </w:t>
            </w:r>
            <w:r w:rsidRPr="009A0D62">
              <w:rPr>
                <w:rFonts w:ascii="Noto Sans" w:hAnsi="Noto Sans" w:cs="Noto Sans"/>
                <w:b/>
                <w:bCs/>
                <w:sz w:val="20"/>
                <w:szCs w:val="20"/>
                <w:lang w:val="es-ES" w:eastAsia="es-MX"/>
              </w:rPr>
              <w:t>6 (seis) empleados con perfil de Agentes y Operadores de la Mesa de Servicios</w:t>
            </w:r>
            <w:r w:rsidRPr="009A0D62">
              <w:rPr>
                <w:rFonts w:ascii="Noto Sans" w:hAnsi="Noto Sans" w:cs="Noto Sans"/>
                <w:sz w:val="20"/>
                <w:szCs w:val="20"/>
                <w:lang w:val="es-ES" w:eastAsia="es-MX"/>
              </w:rPr>
              <w:t xml:space="preserve"> con </w:t>
            </w:r>
            <w:r w:rsidRPr="009A0D62">
              <w:rPr>
                <w:rFonts w:ascii="Noto Sans" w:hAnsi="Noto Sans" w:cs="Noto Sans"/>
                <w:iCs/>
                <w:sz w:val="20"/>
                <w:szCs w:val="20"/>
              </w:rPr>
              <w:t>certificado de estudios, título o cédula profesional</w:t>
            </w:r>
            <w:r w:rsidRPr="009A0D62">
              <w:rPr>
                <w:rFonts w:ascii="Noto Sans" w:hAnsi="Noto Sans" w:cs="Noto Sans"/>
                <w:sz w:val="20"/>
                <w:szCs w:val="20"/>
                <w:lang w:val="es-ES" w:eastAsia="es-MX"/>
              </w:rPr>
              <w:t>.</w:t>
            </w:r>
          </w:p>
          <w:p w14:paraId="59866C3C" w14:textId="77777777" w:rsidR="003D3A7F" w:rsidRPr="009A0D62" w:rsidRDefault="003D3A7F" w:rsidP="00214DF5">
            <w:pPr>
              <w:jc w:val="both"/>
              <w:rPr>
                <w:rFonts w:ascii="Noto Sans" w:hAnsi="Noto Sans" w:cs="Noto Sans"/>
                <w:sz w:val="20"/>
                <w:szCs w:val="20"/>
                <w:lang w:val="es-ES" w:eastAsia="es-MX"/>
              </w:rPr>
            </w:pPr>
          </w:p>
          <w:p w14:paraId="14F31BF5" w14:textId="77777777" w:rsidR="003D3A7F" w:rsidRPr="009A0D62" w:rsidRDefault="003D3A7F" w:rsidP="00214DF5">
            <w:pPr>
              <w:jc w:val="both"/>
              <w:rPr>
                <w:rFonts w:ascii="Noto Sans" w:hAnsi="Noto Sans" w:cs="Noto Sans"/>
                <w:sz w:val="20"/>
                <w:szCs w:val="20"/>
                <w:lang w:val="es-ES" w:eastAsia="es-MX"/>
              </w:rPr>
            </w:pPr>
            <w:r w:rsidRPr="009A0D62">
              <w:rPr>
                <w:rFonts w:ascii="Noto Sans" w:hAnsi="Noto Sans" w:cs="Noto Sans"/>
                <w:sz w:val="20"/>
                <w:szCs w:val="20"/>
                <w:lang w:val="es-ES" w:eastAsia="es-MX"/>
              </w:rPr>
              <w:t>No se otorgarán puntos a quien no acredite contar con</w:t>
            </w:r>
            <w:r w:rsidRPr="009A0D62">
              <w:rPr>
                <w:rFonts w:ascii="Noto Sans" w:hAnsi="Noto Sans" w:cs="Noto Sans"/>
                <w:b/>
                <w:bCs/>
                <w:sz w:val="20"/>
                <w:szCs w:val="20"/>
                <w:lang w:val="es-ES" w:eastAsia="es-MX"/>
              </w:rPr>
              <w:t xml:space="preserve"> 6 (seis) empleados con perfil de Agentes y Operadores de la Mesa de Servicios</w:t>
            </w:r>
            <w:r w:rsidRPr="009A0D62">
              <w:rPr>
                <w:rFonts w:ascii="Noto Sans" w:hAnsi="Noto Sans" w:cs="Noto Sans"/>
                <w:sz w:val="20"/>
                <w:szCs w:val="20"/>
                <w:lang w:val="es-ES" w:eastAsia="es-MX"/>
              </w:rPr>
              <w:t xml:space="preserve"> con </w:t>
            </w:r>
            <w:r w:rsidRPr="009A0D62">
              <w:rPr>
                <w:rFonts w:ascii="Noto Sans" w:hAnsi="Noto Sans" w:cs="Noto Sans"/>
                <w:iCs/>
                <w:sz w:val="20"/>
                <w:szCs w:val="20"/>
              </w:rPr>
              <w:t>certificado de estudios, título o cédula profesional</w:t>
            </w:r>
            <w:r w:rsidRPr="009A0D62">
              <w:rPr>
                <w:rFonts w:ascii="Noto Sans" w:hAnsi="Noto Sans" w:cs="Noto Sans"/>
                <w:sz w:val="20"/>
                <w:szCs w:val="20"/>
                <w:lang w:val="es-ES" w:eastAsia="es-MX"/>
              </w:rPr>
              <w:t>.</w:t>
            </w:r>
          </w:p>
          <w:p w14:paraId="4D843788" w14:textId="77777777" w:rsidR="003D3A7F" w:rsidRPr="009A0D62" w:rsidRDefault="003D3A7F" w:rsidP="00214DF5">
            <w:pPr>
              <w:jc w:val="both"/>
              <w:rPr>
                <w:rFonts w:ascii="Noto Sans" w:hAnsi="Noto Sans" w:cs="Noto Sans"/>
                <w:sz w:val="20"/>
                <w:szCs w:val="20"/>
                <w:lang w:val="es-ES" w:eastAsia="es-MX"/>
              </w:rPr>
            </w:pPr>
          </w:p>
          <w:p w14:paraId="645338B7" w14:textId="77777777" w:rsidR="003D3A7F" w:rsidRPr="009A0D62" w:rsidRDefault="003D3A7F" w:rsidP="00214DF5">
            <w:pPr>
              <w:jc w:val="both"/>
              <w:rPr>
                <w:rFonts w:ascii="Noto Sans" w:hAnsi="Noto Sans" w:cs="Noto Sans"/>
                <w:sz w:val="20"/>
                <w:szCs w:val="20"/>
                <w:lang w:val="es-ES" w:eastAsia="es-MX"/>
              </w:rPr>
            </w:pPr>
            <w:r w:rsidRPr="009A0D62">
              <w:rPr>
                <w:rFonts w:ascii="Noto Sans" w:hAnsi="Noto Sans" w:cs="Noto Sans"/>
                <w:sz w:val="20"/>
                <w:szCs w:val="20"/>
                <w:lang w:val="es-ES" w:eastAsia="es-MX"/>
              </w:rPr>
              <w:t>No se otorgará puntaje:</w:t>
            </w:r>
          </w:p>
          <w:p w14:paraId="67B3BC4A" w14:textId="77777777" w:rsidR="003D3A7F" w:rsidRPr="009A0D62" w:rsidRDefault="003D3A7F" w:rsidP="00214DF5">
            <w:pPr>
              <w:jc w:val="both"/>
              <w:rPr>
                <w:rFonts w:ascii="Noto Sans" w:hAnsi="Noto Sans" w:cs="Noto Sans"/>
                <w:sz w:val="20"/>
                <w:szCs w:val="20"/>
                <w:lang w:val="es-ES" w:eastAsia="es-MX"/>
              </w:rPr>
            </w:pPr>
          </w:p>
          <w:p w14:paraId="754B4DBA" w14:textId="77777777" w:rsidR="003D3A7F" w:rsidRPr="009A0D62" w:rsidRDefault="003D3A7F" w:rsidP="00214DF5">
            <w:pPr>
              <w:ind w:left="574" w:hanging="283"/>
              <w:jc w:val="both"/>
              <w:rPr>
                <w:rFonts w:ascii="Noto Sans" w:hAnsi="Noto Sans" w:cs="Noto Sans"/>
                <w:sz w:val="20"/>
                <w:szCs w:val="20"/>
                <w:lang w:val="es-ES" w:eastAsia="es-MX"/>
              </w:rPr>
            </w:pPr>
            <w:r w:rsidRPr="009A0D62">
              <w:rPr>
                <w:rFonts w:ascii="Noto Sans" w:hAnsi="Noto Sans" w:cs="Noto Sans"/>
                <w:sz w:val="20"/>
                <w:szCs w:val="20"/>
                <w:lang w:val="es-ES" w:eastAsia="es-MX"/>
              </w:rPr>
              <w:t>1.</w:t>
            </w:r>
            <w:r w:rsidRPr="009A0D62">
              <w:rPr>
                <w:rFonts w:ascii="Noto Sans" w:hAnsi="Noto Sans" w:cs="Noto Sans"/>
                <w:sz w:val="20"/>
                <w:szCs w:val="20"/>
                <w:lang w:val="es-ES" w:eastAsia="es-MX"/>
              </w:rPr>
              <w:tab/>
              <w:t>Cuando la documentación sea entregada de forma parcial o sea ilegible.</w:t>
            </w:r>
          </w:p>
          <w:p w14:paraId="64F1D985" w14:textId="77777777" w:rsidR="003D3A7F" w:rsidRPr="009A0D62" w:rsidRDefault="003D3A7F" w:rsidP="00214DF5">
            <w:pPr>
              <w:ind w:left="574" w:hanging="283"/>
              <w:jc w:val="both"/>
              <w:rPr>
                <w:rFonts w:ascii="Noto Sans" w:hAnsi="Noto Sans" w:cs="Noto Sans"/>
                <w:sz w:val="20"/>
                <w:szCs w:val="20"/>
                <w:lang w:val="es-ES" w:eastAsia="es-MX"/>
              </w:rPr>
            </w:pPr>
            <w:r w:rsidRPr="009A0D62">
              <w:rPr>
                <w:rFonts w:ascii="Noto Sans" w:hAnsi="Noto Sans" w:cs="Noto Sans"/>
                <w:sz w:val="20"/>
                <w:szCs w:val="20"/>
                <w:lang w:val="es-ES" w:eastAsia="es-MX"/>
              </w:rPr>
              <w:t>2.</w:t>
            </w:r>
            <w:r w:rsidRPr="009A0D62">
              <w:rPr>
                <w:rFonts w:ascii="Noto Sans" w:hAnsi="Noto Sans" w:cs="Noto Sans"/>
                <w:sz w:val="20"/>
                <w:szCs w:val="20"/>
                <w:lang w:val="es-ES" w:eastAsia="es-MX"/>
              </w:rPr>
              <w:tab/>
              <w:t>Cuando la documentación no cumpla con lo solicitado en este apartado.</w:t>
            </w:r>
          </w:p>
        </w:tc>
        <w:tc>
          <w:tcPr>
            <w:tcW w:w="606" w:type="pct"/>
            <w:tcBorders>
              <w:left w:val="single" w:sz="4" w:space="0" w:color="auto"/>
              <w:right w:val="single" w:sz="4" w:space="0" w:color="auto"/>
            </w:tcBorders>
            <w:vAlign w:val="center"/>
          </w:tcPr>
          <w:p w14:paraId="2D32B462" w14:textId="77777777" w:rsidR="003D3A7F" w:rsidRPr="009A0D62" w:rsidRDefault="003D3A7F" w:rsidP="00214DF5">
            <w:pPr>
              <w:jc w:val="center"/>
              <w:rPr>
                <w:rFonts w:ascii="Noto Sans" w:hAnsi="Noto Sans" w:cs="Noto Sans"/>
                <w:b/>
                <w:sz w:val="20"/>
                <w:szCs w:val="20"/>
                <w:lang w:eastAsia="es-MX"/>
              </w:rPr>
            </w:pPr>
          </w:p>
        </w:tc>
      </w:tr>
      <w:tr w:rsidR="003D3A7F" w:rsidRPr="009A0D62" w14:paraId="4173FD04" w14:textId="77777777" w:rsidTr="00616A7A">
        <w:trPr>
          <w:trHeight w:val="270"/>
          <w:jc w:val="center"/>
        </w:trPr>
        <w:tc>
          <w:tcPr>
            <w:tcW w:w="693" w:type="pct"/>
            <w:vMerge/>
            <w:tcBorders>
              <w:left w:val="single" w:sz="4" w:space="0" w:color="auto"/>
              <w:bottom w:val="single" w:sz="4" w:space="0" w:color="auto"/>
              <w:right w:val="single" w:sz="4" w:space="0" w:color="auto"/>
            </w:tcBorders>
            <w:vAlign w:val="center"/>
          </w:tcPr>
          <w:p w14:paraId="42B4B363" w14:textId="77777777" w:rsidR="003D3A7F" w:rsidRPr="009A0D62" w:rsidRDefault="003D3A7F" w:rsidP="00214DF5">
            <w:pPr>
              <w:jc w:val="center"/>
              <w:rPr>
                <w:rFonts w:ascii="Noto Sans" w:hAnsi="Noto Sans" w:cs="Noto Sans"/>
                <w:b/>
                <w:sz w:val="20"/>
                <w:szCs w:val="20"/>
                <w:lang w:val="es-ES" w:eastAsia="es-MX"/>
              </w:rPr>
            </w:pPr>
          </w:p>
        </w:tc>
        <w:tc>
          <w:tcPr>
            <w:tcW w:w="1004" w:type="pct"/>
            <w:vMerge/>
            <w:tcBorders>
              <w:left w:val="single" w:sz="4" w:space="0" w:color="auto"/>
              <w:right w:val="single" w:sz="4" w:space="0" w:color="auto"/>
            </w:tcBorders>
            <w:vAlign w:val="center"/>
          </w:tcPr>
          <w:p w14:paraId="2952AC3E" w14:textId="77777777" w:rsidR="003D3A7F" w:rsidRPr="009A0D62" w:rsidRDefault="003D3A7F" w:rsidP="00214DF5">
            <w:pPr>
              <w:jc w:val="center"/>
              <w:rPr>
                <w:rFonts w:ascii="Noto Sans" w:hAnsi="Noto Sans" w:cs="Noto Sans"/>
                <w:b/>
                <w:sz w:val="20"/>
                <w:szCs w:val="20"/>
                <w:lang w:val="es-ES" w:eastAsia="es-MX"/>
              </w:rPr>
            </w:pPr>
          </w:p>
        </w:tc>
        <w:tc>
          <w:tcPr>
            <w:tcW w:w="2698" w:type="pct"/>
            <w:tcBorders>
              <w:top w:val="single" w:sz="4" w:space="0" w:color="auto"/>
              <w:left w:val="single" w:sz="4" w:space="0" w:color="auto"/>
              <w:bottom w:val="single" w:sz="4" w:space="0" w:color="auto"/>
              <w:right w:val="single" w:sz="4" w:space="0" w:color="auto"/>
            </w:tcBorders>
            <w:vAlign w:val="center"/>
          </w:tcPr>
          <w:p w14:paraId="63A680BE" w14:textId="2710B0AE" w:rsidR="003D3A7F" w:rsidRPr="009A0D62" w:rsidRDefault="003D3A7F" w:rsidP="00214DF5">
            <w:pPr>
              <w:jc w:val="both"/>
              <w:rPr>
                <w:rFonts w:ascii="Noto Sans" w:hAnsi="Noto Sans" w:cs="Noto Sans"/>
                <w:sz w:val="20"/>
                <w:szCs w:val="20"/>
                <w:lang w:val="es-ES" w:eastAsia="es-MX"/>
              </w:rPr>
            </w:pPr>
            <w:r w:rsidRPr="009A0D62">
              <w:rPr>
                <w:rFonts w:ascii="Noto Sans" w:hAnsi="Noto Sans" w:cs="Noto Sans"/>
                <w:sz w:val="20"/>
                <w:szCs w:val="20"/>
                <w:lang w:val="es-ES" w:eastAsia="es-MX"/>
              </w:rPr>
              <w:t>El licitante deberá demostrar que cuenta con</w:t>
            </w:r>
            <w:r w:rsidRPr="009A0D62">
              <w:rPr>
                <w:rFonts w:ascii="Noto Sans" w:hAnsi="Noto Sans" w:cs="Noto Sans"/>
                <w:b/>
                <w:bCs/>
                <w:sz w:val="20"/>
                <w:szCs w:val="20"/>
                <w:lang w:val="es-ES" w:eastAsia="es-MX"/>
              </w:rPr>
              <w:t xml:space="preserve"> 5 (cinco) empleados con perfil de Operadores del Centro de </w:t>
            </w:r>
            <w:r w:rsidR="00CE0F37" w:rsidRPr="009A0D62">
              <w:rPr>
                <w:rFonts w:ascii="Noto Sans" w:hAnsi="Noto Sans" w:cs="Noto Sans"/>
                <w:b/>
                <w:bCs/>
                <w:sz w:val="20"/>
                <w:szCs w:val="20"/>
                <w:lang w:val="es-ES" w:eastAsia="es-MX"/>
              </w:rPr>
              <w:t>Observación</w:t>
            </w:r>
            <w:r w:rsidRPr="009A0D62">
              <w:rPr>
                <w:rFonts w:ascii="Noto Sans" w:hAnsi="Noto Sans" w:cs="Noto Sans"/>
                <w:b/>
                <w:bCs/>
                <w:sz w:val="20"/>
                <w:szCs w:val="20"/>
                <w:lang w:val="es-ES" w:eastAsia="es-MX"/>
              </w:rPr>
              <w:t xml:space="preserve"> de Atención y Gestión de la Operación,</w:t>
            </w:r>
            <w:r w:rsidRPr="009A0D62">
              <w:rPr>
                <w:rFonts w:ascii="Noto Sans" w:hAnsi="Noto Sans" w:cs="Noto Sans"/>
                <w:sz w:val="20"/>
                <w:szCs w:val="20"/>
                <w:lang w:val="es-ES" w:eastAsia="es-MX"/>
              </w:rPr>
              <w:t xml:space="preserve"> con estudios mínimos de Ingeniería, Licenciatura o </w:t>
            </w:r>
            <w:r w:rsidRPr="009A0D62">
              <w:rPr>
                <w:rFonts w:ascii="Noto Sans" w:hAnsi="Noto Sans" w:cs="Noto Sans"/>
                <w:sz w:val="20"/>
                <w:szCs w:val="20"/>
                <w:lang w:val="es-ES" w:eastAsia="es-MX"/>
              </w:rPr>
              <w:lastRenderedPageBreak/>
              <w:t>carrera técnica en áreas administrativas o de tecnologías de la información, que</w:t>
            </w:r>
            <w:r w:rsidR="004C2851" w:rsidRPr="009A0D62">
              <w:rPr>
                <w:rFonts w:ascii="Noto Sans" w:hAnsi="Noto Sans" w:cs="Noto Sans"/>
                <w:sz w:val="20"/>
                <w:szCs w:val="20"/>
                <w:lang w:val="es-ES" w:eastAsia="es-MX"/>
              </w:rPr>
              <w:t>,</w:t>
            </w:r>
            <w:r w:rsidR="00714B48" w:rsidRPr="009A0D62">
              <w:rPr>
                <w:rFonts w:ascii="Noto Sans" w:hAnsi="Noto Sans" w:cs="Noto Sans"/>
                <w:sz w:val="20"/>
                <w:szCs w:val="20"/>
                <w:lang w:val="es-ES" w:eastAsia="es-MX"/>
              </w:rPr>
              <w:t xml:space="preserve"> </w:t>
            </w:r>
            <w:r w:rsidRPr="009A0D62">
              <w:rPr>
                <w:rFonts w:ascii="Noto Sans" w:hAnsi="Noto Sans" w:cs="Noto Sans"/>
                <w:sz w:val="20"/>
                <w:szCs w:val="20"/>
                <w:lang w:val="es-ES" w:eastAsia="es-MX"/>
              </w:rPr>
              <w:t>de manera enunciativa más no limitativa, pueden ser las siguientes:</w:t>
            </w:r>
          </w:p>
          <w:p w14:paraId="05A5D809" w14:textId="77777777" w:rsidR="003D3A7F" w:rsidRPr="009A0D62" w:rsidRDefault="003D3A7F" w:rsidP="00214DF5">
            <w:pPr>
              <w:jc w:val="both"/>
              <w:rPr>
                <w:rFonts w:ascii="Noto Sans" w:hAnsi="Noto Sans" w:cs="Noto Sans"/>
                <w:sz w:val="20"/>
                <w:szCs w:val="20"/>
                <w:lang w:val="es-ES" w:eastAsia="es-MX"/>
              </w:rPr>
            </w:pPr>
          </w:p>
          <w:p w14:paraId="465D9109" w14:textId="77777777" w:rsidR="003D3A7F" w:rsidRPr="009A0D62" w:rsidRDefault="003D3A7F" w:rsidP="00214DF5">
            <w:pPr>
              <w:ind w:left="390" w:hanging="283"/>
              <w:jc w:val="both"/>
              <w:rPr>
                <w:rFonts w:ascii="Noto Sans" w:hAnsi="Noto Sans" w:cs="Noto Sans"/>
                <w:sz w:val="20"/>
                <w:szCs w:val="20"/>
                <w:lang w:val="es-ES" w:eastAsia="es-MX"/>
              </w:rPr>
            </w:pPr>
            <w:r w:rsidRPr="009A0D62">
              <w:rPr>
                <w:rFonts w:ascii="Noto Sans" w:hAnsi="Noto Sans" w:cs="Noto Sans"/>
                <w:sz w:val="20"/>
                <w:szCs w:val="20"/>
                <w:lang w:val="es-ES" w:eastAsia="es-MX"/>
              </w:rPr>
              <w:t>●</w:t>
            </w:r>
            <w:r w:rsidRPr="009A0D62">
              <w:rPr>
                <w:rFonts w:ascii="Noto Sans" w:hAnsi="Noto Sans" w:cs="Noto Sans"/>
                <w:sz w:val="20"/>
                <w:szCs w:val="20"/>
                <w:lang w:val="es-ES" w:eastAsia="es-MX"/>
              </w:rPr>
              <w:tab/>
              <w:t>Ingeniería en Telemática.</w:t>
            </w:r>
          </w:p>
          <w:p w14:paraId="0E91CFDA" w14:textId="77777777" w:rsidR="003D3A7F" w:rsidRPr="009A0D62" w:rsidRDefault="003D3A7F" w:rsidP="00214DF5">
            <w:pPr>
              <w:ind w:left="390" w:hanging="283"/>
              <w:jc w:val="both"/>
              <w:rPr>
                <w:rFonts w:ascii="Noto Sans" w:hAnsi="Noto Sans" w:cs="Noto Sans"/>
                <w:sz w:val="20"/>
                <w:szCs w:val="20"/>
                <w:lang w:val="es-ES" w:eastAsia="es-MX"/>
              </w:rPr>
            </w:pPr>
            <w:r w:rsidRPr="009A0D62">
              <w:rPr>
                <w:rFonts w:ascii="Noto Sans" w:hAnsi="Noto Sans" w:cs="Noto Sans"/>
                <w:sz w:val="20"/>
                <w:szCs w:val="20"/>
                <w:lang w:val="es-ES" w:eastAsia="es-MX"/>
              </w:rPr>
              <w:t>●</w:t>
            </w:r>
            <w:r w:rsidRPr="009A0D62">
              <w:rPr>
                <w:rFonts w:ascii="Noto Sans" w:hAnsi="Noto Sans" w:cs="Noto Sans"/>
                <w:sz w:val="20"/>
                <w:szCs w:val="20"/>
                <w:lang w:val="es-ES" w:eastAsia="es-MX"/>
              </w:rPr>
              <w:tab/>
              <w:t>Técnico Superior Universitario en Tecnologías de la Información y Comunicación.</w:t>
            </w:r>
          </w:p>
          <w:p w14:paraId="0ADF9FE9" w14:textId="77777777" w:rsidR="003D3A7F" w:rsidRPr="009A0D62" w:rsidRDefault="003D3A7F" w:rsidP="00214DF5">
            <w:pPr>
              <w:ind w:left="390" w:hanging="283"/>
              <w:jc w:val="both"/>
              <w:rPr>
                <w:rFonts w:ascii="Noto Sans" w:hAnsi="Noto Sans" w:cs="Noto Sans"/>
                <w:sz w:val="20"/>
                <w:szCs w:val="20"/>
                <w:lang w:val="es-ES" w:eastAsia="es-MX"/>
              </w:rPr>
            </w:pPr>
            <w:r w:rsidRPr="009A0D62">
              <w:rPr>
                <w:rFonts w:ascii="Noto Sans" w:hAnsi="Noto Sans" w:cs="Noto Sans"/>
                <w:sz w:val="20"/>
                <w:szCs w:val="20"/>
                <w:lang w:val="es-ES" w:eastAsia="es-MX"/>
              </w:rPr>
              <w:t>●</w:t>
            </w:r>
            <w:r w:rsidRPr="009A0D62">
              <w:rPr>
                <w:rFonts w:ascii="Noto Sans" w:hAnsi="Noto Sans" w:cs="Noto Sans"/>
                <w:sz w:val="20"/>
                <w:szCs w:val="20"/>
                <w:lang w:val="es-ES" w:eastAsia="es-MX"/>
              </w:rPr>
              <w:tab/>
              <w:t>Ingeniería en Sistemas Computacionales.</w:t>
            </w:r>
          </w:p>
          <w:p w14:paraId="40066C96" w14:textId="77777777" w:rsidR="003D3A7F" w:rsidRPr="009A0D62" w:rsidRDefault="003D3A7F" w:rsidP="00214DF5">
            <w:pPr>
              <w:ind w:left="390" w:hanging="283"/>
              <w:jc w:val="both"/>
              <w:rPr>
                <w:rFonts w:ascii="Noto Sans" w:hAnsi="Noto Sans" w:cs="Noto Sans"/>
                <w:sz w:val="20"/>
                <w:szCs w:val="20"/>
                <w:lang w:val="es-ES" w:eastAsia="es-MX"/>
              </w:rPr>
            </w:pPr>
            <w:r w:rsidRPr="009A0D62">
              <w:rPr>
                <w:rFonts w:ascii="Noto Sans" w:hAnsi="Noto Sans" w:cs="Noto Sans"/>
                <w:sz w:val="20"/>
                <w:szCs w:val="20"/>
                <w:lang w:val="es-ES" w:eastAsia="es-MX"/>
              </w:rPr>
              <w:t>●</w:t>
            </w:r>
            <w:r w:rsidRPr="009A0D62">
              <w:rPr>
                <w:rFonts w:ascii="Noto Sans" w:hAnsi="Noto Sans" w:cs="Noto Sans"/>
                <w:sz w:val="20"/>
                <w:szCs w:val="20"/>
                <w:lang w:val="es-ES" w:eastAsia="es-MX"/>
              </w:rPr>
              <w:tab/>
              <w:t>Ingeniería en redes</w:t>
            </w:r>
          </w:p>
          <w:p w14:paraId="51808025" w14:textId="77777777" w:rsidR="003D3A7F" w:rsidRPr="009A0D62" w:rsidRDefault="003D3A7F" w:rsidP="00214DF5">
            <w:pPr>
              <w:ind w:left="390" w:hanging="283"/>
              <w:jc w:val="both"/>
              <w:rPr>
                <w:rFonts w:ascii="Noto Sans" w:hAnsi="Noto Sans" w:cs="Noto Sans"/>
                <w:sz w:val="20"/>
                <w:szCs w:val="20"/>
                <w:lang w:val="es-ES" w:eastAsia="es-MX"/>
              </w:rPr>
            </w:pPr>
            <w:r w:rsidRPr="009A0D62">
              <w:rPr>
                <w:rFonts w:ascii="Noto Sans" w:hAnsi="Noto Sans" w:cs="Noto Sans"/>
                <w:sz w:val="20"/>
                <w:szCs w:val="20"/>
                <w:lang w:val="es-ES" w:eastAsia="es-MX"/>
              </w:rPr>
              <w:t>●</w:t>
            </w:r>
            <w:r w:rsidRPr="009A0D62">
              <w:rPr>
                <w:rFonts w:ascii="Noto Sans" w:hAnsi="Noto Sans" w:cs="Noto Sans"/>
                <w:sz w:val="20"/>
                <w:szCs w:val="20"/>
                <w:lang w:val="es-ES" w:eastAsia="es-MX"/>
              </w:rPr>
              <w:tab/>
              <w:t>Ingeniería en mecatrónica.</w:t>
            </w:r>
          </w:p>
          <w:p w14:paraId="49C0FA7C" w14:textId="77777777" w:rsidR="003D3A7F" w:rsidRPr="009A0D62" w:rsidRDefault="003D3A7F" w:rsidP="00214DF5">
            <w:pPr>
              <w:ind w:left="390" w:hanging="283"/>
              <w:jc w:val="both"/>
              <w:rPr>
                <w:rFonts w:ascii="Noto Sans" w:hAnsi="Noto Sans" w:cs="Noto Sans"/>
                <w:sz w:val="20"/>
                <w:szCs w:val="20"/>
                <w:lang w:val="es-ES" w:eastAsia="es-MX"/>
              </w:rPr>
            </w:pPr>
            <w:r w:rsidRPr="009A0D62">
              <w:rPr>
                <w:rFonts w:ascii="Noto Sans" w:hAnsi="Noto Sans" w:cs="Noto Sans"/>
                <w:sz w:val="20"/>
                <w:szCs w:val="20"/>
                <w:lang w:val="es-ES" w:eastAsia="es-MX"/>
              </w:rPr>
              <w:t>●</w:t>
            </w:r>
            <w:r w:rsidRPr="009A0D62">
              <w:rPr>
                <w:rFonts w:ascii="Noto Sans" w:hAnsi="Noto Sans" w:cs="Noto Sans"/>
                <w:sz w:val="20"/>
                <w:szCs w:val="20"/>
                <w:lang w:val="es-ES" w:eastAsia="es-MX"/>
              </w:rPr>
              <w:tab/>
              <w:t xml:space="preserve">Licenciatura en Matemáticas Aplicadas y Computación. </w:t>
            </w:r>
          </w:p>
          <w:p w14:paraId="0B56483B" w14:textId="77777777" w:rsidR="003D3A7F" w:rsidRPr="009A0D62" w:rsidRDefault="003D3A7F" w:rsidP="00214DF5">
            <w:pPr>
              <w:ind w:left="390" w:hanging="283"/>
              <w:jc w:val="both"/>
              <w:rPr>
                <w:rFonts w:ascii="Noto Sans" w:hAnsi="Noto Sans" w:cs="Noto Sans"/>
                <w:sz w:val="20"/>
                <w:szCs w:val="20"/>
                <w:lang w:val="es-ES" w:eastAsia="es-MX"/>
              </w:rPr>
            </w:pPr>
            <w:r w:rsidRPr="009A0D62">
              <w:rPr>
                <w:rFonts w:ascii="Noto Sans" w:hAnsi="Noto Sans" w:cs="Noto Sans"/>
                <w:sz w:val="20"/>
                <w:szCs w:val="20"/>
                <w:lang w:val="es-ES" w:eastAsia="es-MX"/>
              </w:rPr>
              <w:t>●</w:t>
            </w:r>
            <w:r w:rsidRPr="009A0D62">
              <w:rPr>
                <w:rFonts w:ascii="Noto Sans" w:hAnsi="Noto Sans" w:cs="Noto Sans"/>
                <w:sz w:val="20"/>
                <w:szCs w:val="20"/>
                <w:lang w:val="es-ES" w:eastAsia="es-MX"/>
              </w:rPr>
              <w:tab/>
              <w:t>Licenciatura en Administración</w:t>
            </w:r>
          </w:p>
          <w:p w14:paraId="081DC977" w14:textId="77777777" w:rsidR="003D3A7F" w:rsidRPr="009A0D62" w:rsidRDefault="003D3A7F" w:rsidP="00214DF5">
            <w:pPr>
              <w:ind w:left="390" w:hanging="283"/>
              <w:jc w:val="both"/>
              <w:rPr>
                <w:rFonts w:ascii="Noto Sans" w:hAnsi="Noto Sans" w:cs="Noto Sans"/>
                <w:sz w:val="20"/>
                <w:szCs w:val="20"/>
                <w:lang w:val="es-ES" w:eastAsia="es-MX"/>
              </w:rPr>
            </w:pPr>
            <w:r w:rsidRPr="009A0D62">
              <w:rPr>
                <w:rFonts w:ascii="Noto Sans" w:hAnsi="Noto Sans" w:cs="Noto Sans"/>
                <w:sz w:val="20"/>
                <w:szCs w:val="20"/>
                <w:lang w:val="es-ES" w:eastAsia="es-MX"/>
              </w:rPr>
              <w:t>●</w:t>
            </w:r>
            <w:r w:rsidRPr="009A0D62">
              <w:rPr>
                <w:rFonts w:ascii="Noto Sans" w:hAnsi="Noto Sans" w:cs="Noto Sans"/>
                <w:sz w:val="20"/>
                <w:szCs w:val="20"/>
                <w:lang w:val="es-ES" w:eastAsia="es-MX"/>
              </w:rPr>
              <w:tab/>
              <w:t>Licenciatura en Contabilidad.</w:t>
            </w:r>
          </w:p>
          <w:p w14:paraId="79C69F63" w14:textId="77777777" w:rsidR="003D3A7F" w:rsidRPr="009A0D62" w:rsidRDefault="003D3A7F" w:rsidP="00214DF5">
            <w:pPr>
              <w:jc w:val="both"/>
              <w:rPr>
                <w:rFonts w:ascii="Noto Sans" w:hAnsi="Noto Sans" w:cs="Noto Sans"/>
                <w:sz w:val="20"/>
                <w:szCs w:val="20"/>
                <w:lang w:val="es-ES" w:eastAsia="es-MX"/>
              </w:rPr>
            </w:pPr>
          </w:p>
          <w:p w14:paraId="754D0F55" w14:textId="6D72C3DD" w:rsidR="003D3A7F" w:rsidRPr="009A0D62" w:rsidRDefault="003D3A7F" w:rsidP="00214DF5">
            <w:pPr>
              <w:jc w:val="both"/>
              <w:rPr>
                <w:rFonts w:ascii="Noto Sans" w:hAnsi="Noto Sans" w:cs="Noto Sans"/>
                <w:sz w:val="20"/>
                <w:szCs w:val="20"/>
                <w:lang w:val="es-ES" w:eastAsia="es-MX"/>
              </w:rPr>
            </w:pPr>
            <w:r w:rsidRPr="009A0D62">
              <w:rPr>
                <w:rFonts w:ascii="Noto Sans" w:hAnsi="Noto Sans" w:cs="Noto Sans"/>
                <w:sz w:val="20"/>
                <w:szCs w:val="20"/>
                <w:lang w:val="es-ES" w:eastAsia="es-MX"/>
              </w:rPr>
              <w:t xml:space="preserve">La acreditación será con certificado de estudios, título o cédula profesional y en caso de estudios en el extranjero deberá ser avalada por las instancias oficiales correspondientes, en los términos que establece la </w:t>
            </w:r>
            <w:r w:rsidR="00C0636D" w:rsidRPr="009A0D62">
              <w:rPr>
                <w:rFonts w:ascii="Noto Sans" w:hAnsi="Noto Sans" w:cs="Noto Sans"/>
                <w:sz w:val="20"/>
                <w:szCs w:val="20"/>
                <w:lang w:val="es-ES" w:eastAsia="es-MX"/>
              </w:rPr>
              <w:t>Ley Reglamentaria Art 5 Constitucional, relativo al ejercicio de las profesiones en la Ciudad de México.</w:t>
            </w:r>
          </w:p>
          <w:p w14:paraId="5E4EBF91" w14:textId="77777777" w:rsidR="00C0636D" w:rsidRPr="009A0D62" w:rsidRDefault="00C0636D" w:rsidP="00214DF5">
            <w:pPr>
              <w:jc w:val="both"/>
              <w:rPr>
                <w:rFonts w:ascii="Noto Sans" w:hAnsi="Noto Sans" w:cs="Noto Sans"/>
                <w:sz w:val="20"/>
                <w:szCs w:val="20"/>
                <w:lang w:val="es-ES" w:eastAsia="es-MX"/>
              </w:rPr>
            </w:pPr>
          </w:p>
          <w:p w14:paraId="285217BB" w14:textId="0BC106A9" w:rsidR="003D3A7F" w:rsidRPr="009A0D62" w:rsidRDefault="003D3A7F" w:rsidP="00214DF5">
            <w:pPr>
              <w:jc w:val="both"/>
              <w:rPr>
                <w:rFonts w:ascii="Noto Sans" w:hAnsi="Noto Sans" w:cs="Noto Sans"/>
                <w:sz w:val="20"/>
                <w:szCs w:val="20"/>
                <w:lang w:val="es-ES" w:eastAsia="es-MX"/>
              </w:rPr>
            </w:pPr>
            <w:r w:rsidRPr="009A0D62">
              <w:rPr>
                <w:rFonts w:ascii="Noto Sans" w:hAnsi="Noto Sans" w:cs="Noto Sans"/>
                <w:sz w:val="20"/>
                <w:szCs w:val="20"/>
                <w:lang w:val="es-ES" w:eastAsia="es-MX"/>
              </w:rPr>
              <w:t>El licitante deberá cumplir con cada uno de los requisitos que se señalan para acreditar la competencia o habilidad del perfil solicitado.</w:t>
            </w:r>
          </w:p>
          <w:p w14:paraId="7065317B" w14:textId="77777777" w:rsidR="003D3A7F" w:rsidRPr="009A0D62" w:rsidRDefault="003D3A7F" w:rsidP="00214DF5">
            <w:pPr>
              <w:jc w:val="both"/>
              <w:rPr>
                <w:rFonts w:ascii="Noto Sans" w:hAnsi="Noto Sans" w:cs="Noto Sans"/>
                <w:sz w:val="20"/>
                <w:szCs w:val="20"/>
                <w:lang w:val="es-ES" w:eastAsia="es-MX"/>
              </w:rPr>
            </w:pPr>
          </w:p>
          <w:p w14:paraId="75281FA3" w14:textId="77777777" w:rsidR="003D3A7F" w:rsidRPr="009A0D62" w:rsidRDefault="003D3A7F" w:rsidP="00214DF5">
            <w:pPr>
              <w:jc w:val="both"/>
              <w:rPr>
                <w:rFonts w:ascii="Noto Sans" w:hAnsi="Noto Sans" w:cs="Noto Sans"/>
                <w:sz w:val="20"/>
                <w:szCs w:val="20"/>
                <w:lang w:val="es-ES" w:eastAsia="es-MX"/>
              </w:rPr>
            </w:pPr>
            <w:r w:rsidRPr="009A0D62">
              <w:rPr>
                <w:rFonts w:ascii="Noto Sans" w:hAnsi="Noto Sans" w:cs="Noto Sans"/>
                <w:sz w:val="20"/>
                <w:szCs w:val="20"/>
                <w:lang w:val="es-ES" w:eastAsia="es-MX"/>
              </w:rPr>
              <w:t>Se otorgarán como máximo ___ puntos en este subrubro.</w:t>
            </w:r>
          </w:p>
          <w:p w14:paraId="1F52960B" w14:textId="77777777" w:rsidR="003D3A7F" w:rsidRPr="009A0D62" w:rsidRDefault="003D3A7F" w:rsidP="00214DF5">
            <w:pPr>
              <w:jc w:val="both"/>
              <w:rPr>
                <w:rFonts w:ascii="Noto Sans" w:hAnsi="Noto Sans" w:cs="Noto Sans"/>
                <w:sz w:val="20"/>
                <w:szCs w:val="20"/>
                <w:lang w:val="es-ES" w:eastAsia="es-MX"/>
              </w:rPr>
            </w:pPr>
          </w:p>
          <w:p w14:paraId="3E52F824" w14:textId="59DA52E0" w:rsidR="003D3A7F" w:rsidRPr="009A0D62" w:rsidRDefault="003D3A7F" w:rsidP="00214DF5">
            <w:pPr>
              <w:jc w:val="both"/>
              <w:rPr>
                <w:rFonts w:ascii="Noto Sans" w:hAnsi="Noto Sans" w:cs="Noto Sans"/>
                <w:sz w:val="20"/>
                <w:szCs w:val="20"/>
                <w:lang w:val="es-ES" w:eastAsia="es-MX"/>
              </w:rPr>
            </w:pPr>
            <w:r w:rsidRPr="009A0D62">
              <w:rPr>
                <w:rFonts w:ascii="Noto Sans" w:hAnsi="Noto Sans" w:cs="Noto Sans"/>
                <w:sz w:val="20"/>
                <w:szCs w:val="20"/>
                <w:lang w:val="es-ES" w:eastAsia="es-MX"/>
              </w:rPr>
              <w:t xml:space="preserve">Se otorgarán ___ puntos en este subrubro al licitante que acredite contar con </w:t>
            </w:r>
            <w:r w:rsidRPr="009A0D62">
              <w:rPr>
                <w:rFonts w:ascii="Noto Sans" w:hAnsi="Noto Sans" w:cs="Noto Sans"/>
                <w:b/>
                <w:bCs/>
                <w:sz w:val="20"/>
                <w:szCs w:val="20"/>
                <w:lang w:val="es-ES" w:eastAsia="es-MX"/>
              </w:rPr>
              <w:t xml:space="preserve">5 (cinco) empleados con perfil de Operadores del Centro de </w:t>
            </w:r>
            <w:r w:rsidR="00CE0F37" w:rsidRPr="009A0D62">
              <w:rPr>
                <w:rFonts w:ascii="Noto Sans" w:hAnsi="Noto Sans" w:cs="Noto Sans"/>
                <w:b/>
                <w:bCs/>
                <w:sz w:val="20"/>
                <w:szCs w:val="20"/>
                <w:lang w:val="es-ES" w:eastAsia="es-MX"/>
              </w:rPr>
              <w:t>Observación</w:t>
            </w:r>
            <w:r w:rsidRPr="009A0D62">
              <w:rPr>
                <w:rFonts w:ascii="Noto Sans" w:hAnsi="Noto Sans" w:cs="Noto Sans"/>
                <w:b/>
                <w:bCs/>
                <w:sz w:val="20"/>
                <w:szCs w:val="20"/>
                <w:lang w:val="es-ES" w:eastAsia="es-MX"/>
              </w:rPr>
              <w:t xml:space="preserve"> de Atención y Gestión de la Operación</w:t>
            </w:r>
            <w:r w:rsidRPr="009A0D62">
              <w:rPr>
                <w:rFonts w:ascii="Noto Sans" w:hAnsi="Noto Sans" w:cs="Noto Sans"/>
                <w:sz w:val="20"/>
                <w:szCs w:val="20"/>
                <w:lang w:val="es-ES" w:eastAsia="es-MX"/>
              </w:rPr>
              <w:t xml:space="preserve"> con </w:t>
            </w:r>
            <w:r w:rsidRPr="009A0D62">
              <w:rPr>
                <w:rFonts w:ascii="Noto Sans" w:hAnsi="Noto Sans" w:cs="Noto Sans"/>
                <w:iCs/>
                <w:sz w:val="20"/>
                <w:szCs w:val="20"/>
              </w:rPr>
              <w:t>certificado de estudios, título o cédula profesional</w:t>
            </w:r>
            <w:r w:rsidRPr="009A0D62">
              <w:rPr>
                <w:rFonts w:ascii="Noto Sans" w:hAnsi="Noto Sans" w:cs="Noto Sans"/>
                <w:sz w:val="20"/>
                <w:szCs w:val="20"/>
                <w:lang w:val="es-ES" w:eastAsia="es-MX"/>
              </w:rPr>
              <w:t>.</w:t>
            </w:r>
          </w:p>
          <w:p w14:paraId="1006563F" w14:textId="77777777" w:rsidR="003D3A7F" w:rsidRPr="009A0D62" w:rsidRDefault="003D3A7F" w:rsidP="00214DF5">
            <w:pPr>
              <w:jc w:val="both"/>
              <w:rPr>
                <w:rFonts w:ascii="Noto Sans" w:hAnsi="Noto Sans" w:cs="Noto Sans"/>
                <w:sz w:val="20"/>
                <w:szCs w:val="20"/>
                <w:lang w:val="es-ES" w:eastAsia="es-MX"/>
              </w:rPr>
            </w:pPr>
          </w:p>
          <w:p w14:paraId="5E276835" w14:textId="5B38F2DE" w:rsidR="003D3A7F" w:rsidRPr="009A0D62" w:rsidRDefault="003D3A7F" w:rsidP="00214DF5">
            <w:pPr>
              <w:jc w:val="both"/>
              <w:rPr>
                <w:rFonts w:ascii="Noto Sans" w:hAnsi="Noto Sans" w:cs="Noto Sans"/>
                <w:sz w:val="20"/>
                <w:szCs w:val="20"/>
                <w:lang w:val="es-ES" w:eastAsia="es-MX"/>
              </w:rPr>
            </w:pPr>
            <w:r w:rsidRPr="009A0D62">
              <w:rPr>
                <w:rFonts w:ascii="Noto Sans" w:hAnsi="Noto Sans" w:cs="Noto Sans"/>
                <w:sz w:val="20"/>
                <w:szCs w:val="20"/>
                <w:lang w:val="es-ES" w:eastAsia="es-MX"/>
              </w:rPr>
              <w:t xml:space="preserve">No se otorgarán puntos a quien no acredite contar </w:t>
            </w:r>
            <w:r w:rsidRPr="009A0D62">
              <w:rPr>
                <w:rFonts w:ascii="Noto Sans" w:hAnsi="Noto Sans" w:cs="Noto Sans"/>
                <w:b/>
                <w:bCs/>
                <w:sz w:val="20"/>
                <w:szCs w:val="20"/>
                <w:lang w:val="es-ES" w:eastAsia="es-MX"/>
              </w:rPr>
              <w:t xml:space="preserve">5 (cinco) empleados con perfil de Operadores del Centro de </w:t>
            </w:r>
            <w:r w:rsidR="00CE0F37" w:rsidRPr="009A0D62">
              <w:rPr>
                <w:rFonts w:ascii="Noto Sans" w:hAnsi="Noto Sans" w:cs="Noto Sans"/>
                <w:b/>
                <w:bCs/>
                <w:sz w:val="20"/>
                <w:szCs w:val="20"/>
                <w:lang w:val="es-ES" w:eastAsia="es-MX"/>
              </w:rPr>
              <w:t>Observación</w:t>
            </w:r>
            <w:r w:rsidRPr="009A0D62">
              <w:rPr>
                <w:rFonts w:ascii="Noto Sans" w:hAnsi="Noto Sans" w:cs="Noto Sans"/>
                <w:b/>
                <w:bCs/>
                <w:sz w:val="20"/>
                <w:szCs w:val="20"/>
                <w:lang w:val="es-ES" w:eastAsia="es-MX"/>
              </w:rPr>
              <w:t xml:space="preserve"> de Atención y Gestión de la Operación</w:t>
            </w:r>
            <w:r w:rsidRPr="009A0D62">
              <w:rPr>
                <w:rFonts w:ascii="Noto Sans" w:hAnsi="Noto Sans" w:cs="Noto Sans"/>
                <w:sz w:val="20"/>
                <w:szCs w:val="20"/>
                <w:lang w:val="es-ES" w:eastAsia="es-MX"/>
              </w:rPr>
              <w:t xml:space="preserve"> con </w:t>
            </w:r>
            <w:r w:rsidRPr="009A0D62">
              <w:rPr>
                <w:rFonts w:ascii="Noto Sans" w:hAnsi="Noto Sans" w:cs="Noto Sans"/>
                <w:iCs/>
                <w:sz w:val="20"/>
                <w:szCs w:val="20"/>
              </w:rPr>
              <w:t>certificado de estudios, título o cédula profesional</w:t>
            </w:r>
            <w:r w:rsidRPr="009A0D62">
              <w:rPr>
                <w:rFonts w:ascii="Noto Sans" w:hAnsi="Noto Sans" w:cs="Noto Sans"/>
                <w:sz w:val="20"/>
                <w:szCs w:val="20"/>
                <w:lang w:val="es-ES" w:eastAsia="es-MX"/>
              </w:rPr>
              <w:t>.</w:t>
            </w:r>
          </w:p>
          <w:p w14:paraId="28D5915F" w14:textId="77777777" w:rsidR="003D3A7F" w:rsidRPr="009A0D62" w:rsidRDefault="003D3A7F" w:rsidP="00214DF5">
            <w:pPr>
              <w:jc w:val="both"/>
              <w:rPr>
                <w:rFonts w:ascii="Noto Sans" w:hAnsi="Noto Sans" w:cs="Noto Sans"/>
                <w:sz w:val="20"/>
                <w:szCs w:val="20"/>
                <w:lang w:val="es-ES" w:eastAsia="es-MX"/>
              </w:rPr>
            </w:pPr>
          </w:p>
          <w:p w14:paraId="2436B45E" w14:textId="77777777" w:rsidR="003D3A7F" w:rsidRPr="009A0D62" w:rsidRDefault="003D3A7F" w:rsidP="00214DF5">
            <w:pPr>
              <w:jc w:val="both"/>
              <w:rPr>
                <w:rFonts w:ascii="Noto Sans" w:hAnsi="Noto Sans" w:cs="Noto Sans"/>
                <w:sz w:val="20"/>
                <w:szCs w:val="20"/>
                <w:lang w:val="es-ES" w:eastAsia="es-MX"/>
              </w:rPr>
            </w:pPr>
            <w:r w:rsidRPr="009A0D62">
              <w:rPr>
                <w:rFonts w:ascii="Noto Sans" w:hAnsi="Noto Sans" w:cs="Noto Sans"/>
                <w:sz w:val="20"/>
                <w:szCs w:val="20"/>
                <w:lang w:val="es-ES" w:eastAsia="es-MX"/>
              </w:rPr>
              <w:t>No se otorgará puntaje:</w:t>
            </w:r>
          </w:p>
          <w:p w14:paraId="61B23F3B" w14:textId="77777777" w:rsidR="003D3A7F" w:rsidRPr="009A0D62" w:rsidRDefault="003D3A7F" w:rsidP="00214DF5">
            <w:pPr>
              <w:jc w:val="both"/>
              <w:rPr>
                <w:rFonts w:ascii="Noto Sans" w:hAnsi="Noto Sans" w:cs="Noto Sans"/>
                <w:sz w:val="20"/>
                <w:szCs w:val="20"/>
                <w:lang w:val="es-ES" w:eastAsia="es-MX"/>
              </w:rPr>
            </w:pPr>
          </w:p>
          <w:p w14:paraId="0E30A669" w14:textId="77777777" w:rsidR="003D3A7F" w:rsidRPr="009A0D62" w:rsidRDefault="003D3A7F" w:rsidP="00214DF5">
            <w:pPr>
              <w:ind w:left="574" w:hanging="283"/>
              <w:jc w:val="both"/>
              <w:rPr>
                <w:rFonts w:ascii="Noto Sans" w:hAnsi="Noto Sans" w:cs="Noto Sans"/>
                <w:sz w:val="20"/>
                <w:szCs w:val="20"/>
                <w:lang w:val="es-ES" w:eastAsia="es-MX"/>
              </w:rPr>
            </w:pPr>
            <w:r w:rsidRPr="009A0D62">
              <w:rPr>
                <w:rFonts w:ascii="Noto Sans" w:hAnsi="Noto Sans" w:cs="Noto Sans"/>
                <w:sz w:val="20"/>
                <w:szCs w:val="20"/>
                <w:lang w:val="es-ES" w:eastAsia="es-MX"/>
              </w:rPr>
              <w:t>1.</w:t>
            </w:r>
            <w:r w:rsidRPr="009A0D62">
              <w:rPr>
                <w:rFonts w:ascii="Noto Sans" w:hAnsi="Noto Sans" w:cs="Noto Sans"/>
                <w:sz w:val="20"/>
                <w:szCs w:val="20"/>
                <w:lang w:val="es-ES" w:eastAsia="es-MX"/>
              </w:rPr>
              <w:tab/>
              <w:t>Cuando la documentación sea entregada de forma parcial o sea ilegible.</w:t>
            </w:r>
          </w:p>
          <w:p w14:paraId="7B6CB3CD" w14:textId="77777777" w:rsidR="003D3A7F" w:rsidRPr="009A0D62" w:rsidRDefault="003D3A7F" w:rsidP="00214DF5">
            <w:pPr>
              <w:ind w:left="574" w:hanging="283"/>
              <w:jc w:val="both"/>
              <w:rPr>
                <w:rFonts w:ascii="Noto Sans" w:hAnsi="Noto Sans" w:cs="Noto Sans"/>
                <w:sz w:val="20"/>
                <w:szCs w:val="20"/>
                <w:lang w:val="es-ES" w:eastAsia="es-MX"/>
              </w:rPr>
            </w:pPr>
            <w:r w:rsidRPr="009A0D62">
              <w:rPr>
                <w:rFonts w:ascii="Noto Sans" w:hAnsi="Noto Sans" w:cs="Noto Sans"/>
                <w:sz w:val="20"/>
                <w:szCs w:val="20"/>
                <w:lang w:val="es-ES" w:eastAsia="es-MX"/>
              </w:rPr>
              <w:t>2.</w:t>
            </w:r>
            <w:r w:rsidRPr="009A0D62">
              <w:rPr>
                <w:rFonts w:ascii="Noto Sans" w:hAnsi="Noto Sans" w:cs="Noto Sans"/>
                <w:sz w:val="20"/>
                <w:szCs w:val="20"/>
                <w:lang w:val="es-ES" w:eastAsia="es-MX"/>
              </w:rPr>
              <w:tab/>
              <w:t>Cuando la documentación no cumpla con lo solicitado en este apartado.</w:t>
            </w:r>
          </w:p>
          <w:p w14:paraId="143ABF61" w14:textId="77777777" w:rsidR="003D3A7F" w:rsidRPr="009A0D62" w:rsidRDefault="003D3A7F" w:rsidP="00214DF5">
            <w:pPr>
              <w:ind w:left="574" w:hanging="283"/>
              <w:jc w:val="both"/>
              <w:rPr>
                <w:rFonts w:ascii="Noto Sans" w:hAnsi="Noto Sans" w:cs="Noto Sans"/>
                <w:sz w:val="20"/>
                <w:szCs w:val="20"/>
                <w:lang w:val="es-ES" w:eastAsia="es-MX"/>
              </w:rPr>
            </w:pPr>
          </w:p>
        </w:tc>
        <w:tc>
          <w:tcPr>
            <w:tcW w:w="606" w:type="pct"/>
            <w:tcBorders>
              <w:left w:val="single" w:sz="4" w:space="0" w:color="auto"/>
              <w:right w:val="single" w:sz="4" w:space="0" w:color="auto"/>
            </w:tcBorders>
            <w:vAlign w:val="center"/>
          </w:tcPr>
          <w:p w14:paraId="2CCCA21D" w14:textId="77777777" w:rsidR="003D3A7F" w:rsidRPr="009A0D62" w:rsidRDefault="003D3A7F" w:rsidP="00214DF5">
            <w:pPr>
              <w:jc w:val="center"/>
              <w:rPr>
                <w:rFonts w:ascii="Noto Sans" w:hAnsi="Noto Sans" w:cs="Noto Sans"/>
                <w:b/>
                <w:sz w:val="20"/>
                <w:szCs w:val="20"/>
                <w:lang w:eastAsia="es-MX"/>
              </w:rPr>
            </w:pPr>
          </w:p>
        </w:tc>
      </w:tr>
      <w:tr w:rsidR="003D3A7F" w:rsidRPr="009A0D62" w14:paraId="1082395A" w14:textId="77777777" w:rsidTr="00616A7A">
        <w:trPr>
          <w:trHeight w:val="270"/>
          <w:jc w:val="center"/>
        </w:trPr>
        <w:tc>
          <w:tcPr>
            <w:tcW w:w="693" w:type="pct"/>
            <w:vMerge w:val="restart"/>
            <w:tcBorders>
              <w:left w:val="single" w:sz="4" w:space="0" w:color="auto"/>
              <w:right w:val="single" w:sz="4" w:space="0" w:color="auto"/>
            </w:tcBorders>
            <w:vAlign w:val="center"/>
          </w:tcPr>
          <w:p w14:paraId="19BE4B10" w14:textId="77777777" w:rsidR="003D3A7F" w:rsidRPr="009A0D62" w:rsidRDefault="003D3A7F" w:rsidP="00214DF5">
            <w:pPr>
              <w:jc w:val="center"/>
              <w:rPr>
                <w:rFonts w:ascii="Noto Sans" w:hAnsi="Noto Sans" w:cs="Noto Sans"/>
                <w:b/>
                <w:sz w:val="20"/>
                <w:szCs w:val="20"/>
                <w:lang w:val="es-ES" w:eastAsia="es-MX"/>
              </w:rPr>
            </w:pPr>
          </w:p>
        </w:tc>
        <w:tc>
          <w:tcPr>
            <w:tcW w:w="1004" w:type="pct"/>
            <w:vMerge w:val="restart"/>
            <w:tcBorders>
              <w:left w:val="single" w:sz="4" w:space="0" w:color="auto"/>
              <w:right w:val="single" w:sz="4" w:space="0" w:color="auto"/>
            </w:tcBorders>
          </w:tcPr>
          <w:p w14:paraId="345258AA" w14:textId="77777777" w:rsidR="003D3A7F" w:rsidRPr="009A0D62" w:rsidRDefault="003D3A7F" w:rsidP="00214DF5">
            <w:pPr>
              <w:jc w:val="both"/>
              <w:rPr>
                <w:rFonts w:ascii="Noto Sans" w:hAnsi="Noto Sans" w:cs="Noto Sans"/>
                <w:b/>
                <w:bCs/>
                <w:sz w:val="20"/>
                <w:szCs w:val="20"/>
                <w:lang w:val="es-ES" w:eastAsia="es-MX"/>
              </w:rPr>
            </w:pPr>
            <w:r w:rsidRPr="009A0D62">
              <w:rPr>
                <w:rFonts w:ascii="Noto Sans" w:hAnsi="Noto Sans" w:cs="Noto Sans"/>
                <w:b/>
                <w:bCs/>
                <w:sz w:val="20"/>
                <w:szCs w:val="20"/>
                <w:lang w:val="es-ES" w:eastAsia="es-MX"/>
              </w:rPr>
              <w:t>I. a). 3. Dominio de herramientas relacionadas con el servicio.</w:t>
            </w:r>
          </w:p>
        </w:tc>
        <w:tc>
          <w:tcPr>
            <w:tcW w:w="2698" w:type="pct"/>
            <w:tcBorders>
              <w:top w:val="single" w:sz="4" w:space="0" w:color="auto"/>
              <w:left w:val="single" w:sz="4" w:space="0" w:color="auto"/>
              <w:bottom w:val="single" w:sz="4" w:space="0" w:color="auto"/>
              <w:right w:val="single" w:sz="4" w:space="0" w:color="auto"/>
            </w:tcBorders>
            <w:vAlign w:val="center"/>
          </w:tcPr>
          <w:p w14:paraId="56203FE8" w14:textId="719D92BF" w:rsidR="003D3A7F" w:rsidRPr="009A0D62" w:rsidRDefault="003D3A7F" w:rsidP="00214DF5">
            <w:pPr>
              <w:jc w:val="both"/>
              <w:rPr>
                <w:rFonts w:ascii="Noto Sans" w:hAnsi="Noto Sans" w:cs="Noto Sans"/>
                <w:b/>
                <w:bCs/>
                <w:sz w:val="20"/>
                <w:szCs w:val="20"/>
                <w:lang w:val="es-ES" w:eastAsia="es-MX"/>
              </w:rPr>
            </w:pPr>
            <w:r w:rsidRPr="009A0D62">
              <w:rPr>
                <w:rFonts w:ascii="Noto Sans" w:hAnsi="Noto Sans" w:cs="Noto Sans"/>
                <w:sz w:val="20"/>
                <w:szCs w:val="20"/>
                <w:lang w:val="es-ES" w:eastAsia="es-MX"/>
              </w:rPr>
              <w:t xml:space="preserve">El licitante deberá demostrar que cuenta con 1 (uno) empleado con perfil de </w:t>
            </w:r>
            <w:r w:rsidRPr="009A0D62">
              <w:rPr>
                <w:rFonts w:ascii="Noto Sans" w:hAnsi="Noto Sans" w:cs="Noto Sans"/>
                <w:b/>
                <w:bCs/>
                <w:sz w:val="20"/>
                <w:szCs w:val="20"/>
                <w:lang w:val="es-ES" w:eastAsia="es-MX"/>
              </w:rPr>
              <w:t>ADMINISTRADOR DE CONTRATO.</w:t>
            </w:r>
          </w:p>
          <w:p w14:paraId="2E40926E" w14:textId="77777777" w:rsidR="003D3A7F" w:rsidRPr="009A0D62" w:rsidRDefault="003D3A7F" w:rsidP="00214DF5">
            <w:pPr>
              <w:jc w:val="both"/>
              <w:rPr>
                <w:rFonts w:ascii="Noto Sans" w:hAnsi="Noto Sans" w:cs="Noto Sans"/>
                <w:sz w:val="20"/>
                <w:szCs w:val="20"/>
                <w:lang w:val="es-ES" w:eastAsia="es-MX"/>
              </w:rPr>
            </w:pPr>
          </w:p>
          <w:p w14:paraId="7E3E560E" w14:textId="77777777" w:rsidR="003D3A7F" w:rsidRPr="009A0D62" w:rsidRDefault="003D3A7F" w:rsidP="00214DF5">
            <w:pPr>
              <w:jc w:val="both"/>
              <w:rPr>
                <w:rFonts w:ascii="Noto Sans" w:hAnsi="Noto Sans" w:cs="Noto Sans"/>
                <w:sz w:val="20"/>
                <w:szCs w:val="20"/>
                <w:lang w:val="es-ES" w:eastAsia="es-MX"/>
              </w:rPr>
            </w:pPr>
            <w:r w:rsidRPr="009A0D62">
              <w:rPr>
                <w:rFonts w:ascii="Noto Sans" w:hAnsi="Noto Sans" w:cs="Noto Sans"/>
                <w:sz w:val="20"/>
                <w:szCs w:val="20"/>
                <w:lang w:val="es-ES" w:eastAsia="es-MX"/>
              </w:rPr>
              <w:t>Para acreditar el dominio de herramientas de la persona propuesta para este perfil se deberá presentar:</w:t>
            </w:r>
          </w:p>
          <w:p w14:paraId="38785DF5" w14:textId="77777777" w:rsidR="003D3A7F" w:rsidRPr="009A0D62" w:rsidRDefault="003D3A7F" w:rsidP="00214DF5">
            <w:pPr>
              <w:jc w:val="both"/>
              <w:rPr>
                <w:rFonts w:ascii="Noto Sans" w:hAnsi="Noto Sans" w:cs="Noto Sans"/>
                <w:sz w:val="20"/>
                <w:szCs w:val="20"/>
                <w:lang w:val="es-ES" w:eastAsia="es-MX"/>
              </w:rPr>
            </w:pPr>
          </w:p>
          <w:p w14:paraId="7CB9580B" w14:textId="77777777" w:rsidR="003D3A7F" w:rsidRPr="009A0D62" w:rsidRDefault="003D3A7F" w:rsidP="00214DF5">
            <w:pPr>
              <w:jc w:val="both"/>
              <w:rPr>
                <w:rFonts w:ascii="Noto Sans" w:hAnsi="Noto Sans" w:cs="Noto Sans"/>
                <w:sz w:val="20"/>
                <w:szCs w:val="20"/>
                <w:lang w:val="es-ES" w:eastAsia="es-MX"/>
              </w:rPr>
            </w:pPr>
            <w:r w:rsidRPr="009A0D62">
              <w:rPr>
                <w:rFonts w:ascii="Noto Sans" w:hAnsi="Noto Sans" w:cs="Noto Sans"/>
                <w:sz w:val="20"/>
                <w:szCs w:val="20"/>
                <w:lang w:val="es-ES" w:eastAsia="es-MX"/>
              </w:rPr>
              <w:t>Al menos 2 diplomas o constancias de acreditación en cursos especializados en temas de: Recursos Humanos, Administración en Proyectos y Finanzas, Procesos, Calidad; a nombre de la persona propuesta.</w:t>
            </w:r>
          </w:p>
          <w:p w14:paraId="6D73883E" w14:textId="77777777" w:rsidR="003D3A7F" w:rsidRPr="009A0D62" w:rsidRDefault="003D3A7F" w:rsidP="00214DF5">
            <w:pPr>
              <w:jc w:val="both"/>
              <w:rPr>
                <w:rFonts w:ascii="Noto Sans" w:hAnsi="Noto Sans" w:cs="Noto Sans"/>
                <w:sz w:val="20"/>
                <w:szCs w:val="20"/>
                <w:lang w:val="es-ES_tradnl" w:eastAsia="es-MX"/>
              </w:rPr>
            </w:pPr>
          </w:p>
          <w:p w14:paraId="043EA23F" w14:textId="7F776824" w:rsidR="003D3A7F" w:rsidRPr="009A0D62" w:rsidRDefault="003D3A7F" w:rsidP="00214DF5">
            <w:pPr>
              <w:jc w:val="both"/>
              <w:rPr>
                <w:rFonts w:ascii="Noto Sans" w:hAnsi="Noto Sans" w:cs="Noto Sans"/>
                <w:sz w:val="20"/>
                <w:szCs w:val="20"/>
                <w:lang w:val="es-ES" w:eastAsia="es-MX"/>
              </w:rPr>
            </w:pPr>
            <w:r w:rsidRPr="009A0D62">
              <w:rPr>
                <w:rFonts w:ascii="Noto Sans" w:hAnsi="Noto Sans" w:cs="Noto Sans"/>
                <w:sz w:val="20"/>
                <w:szCs w:val="20"/>
                <w:lang w:val="es-ES" w:eastAsia="es-MX"/>
              </w:rPr>
              <w:t>El licitante deberá cumplir con cada uno de los requisitos que se señalan para acreditar el dominio de herramientas del perfil solicitado.</w:t>
            </w:r>
          </w:p>
          <w:p w14:paraId="71E2F7C4" w14:textId="77777777" w:rsidR="003D3A7F" w:rsidRPr="009A0D62" w:rsidRDefault="003D3A7F" w:rsidP="00214DF5">
            <w:pPr>
              <w:jc w:val="both"/>
              <w:rPr>
                <w:rFonts w:ascii="Noto Sans" w:hAnsi="Noto Sans" w:cs="Noto Sans"/>
                <w:sz w:val="20"/>
                <w:szCs w:val="20"/>
                <w:lang w:val="es-ES_tradnl" w:eastAsia="es-MX"/>
              </w:rPr>
            </w:pPr>
          </w:p>
          <w:p w14:paraId="2B4812D7" w14:textId="77777777" w:rsidR="003D3A7F" w:rsidRPr="009A0D62" w:rsidRDefault="003D3A7F" w:rsidP="00214DF5">
            <w:pPr>
              <w:jc w:val="both"/>
              <w:rPr>
                <w:rFonts w:ascii="Noto Sans" w:hAnsi="Noto Sans" w:cs="Noto Sans"/>
                <w:sz w:val="20"/>
                <w:szCs w:val="20"/>
                <w:lang w:val="es-ES" w:eastAsia="es-MX"/>
              </w:rPr>
            </w:pPr>
            <w:r w:rsidRPr="009A0D62">
              <w:rPr>
                <w:rFonts w:ascii="Noto Sans" w:hAnsi="Noto Sans" w:cs="Noto Sans"/>
                <w:sz w:val="20"/>
                <w:szCs w:val="20"/>
                <w:lang w:val="es-ES" w:eastAsia="es-MX"/>
              </w:rPr>
              <w:t>Se otorgarán como máximo ___ puntos en este subrubro.</w:t>
            </w:r>
          </w:p>
          <w:p w14:paraId="070786AB" w14:textId="77777777" w:rsidR="003D3A7F" w:rsidRPr="009A0D62" w:rsidRDefault="003D3A7F" w:rsidP="00214DF5">
            <w:pPr>
              <w:jc w:val="both"/>
              <w:rPr>
                <w:rFonts w:ascii="Noto Sans" w:hAnsi="Noto Sans" w:cs="Noto Sans"/>
                <w:sz w:val="20"/>
                <w:szCs w:val="20"/>
                <w:lang w:val="es-ES" w:eastAsia="es-MX"/>
              </w:rPr>
            </w:pPr>
          </w:p>
          <w:p w14:paraId="46C60950" w14:textId="09B1D8E1" w:rsidR="003D3A7F" w:rsidRPr="009A0D62" w:rsidRDefault="003D3A7F" w:rsidP="00214DF5">
            <w:pPr>
              <w:jc w:val="both"/>
              <w:rPr>
                <w:rFonts w:ascii="Noto Sans" w:hAnsi="Noto Sans" w:cs="Noto Sans"/>
                <w:sz w:val="20"/>
                <w:szCs w:val="20"/>
                <w:lang w:val="es-ES" w:eastAsia="es-MX"/>
              </w:rPr>
            </w:pPr>
            <w:r w:rsidRPr="009A0D62">
              <w:rPr>
                <w:rFonts w:ascii="Noto Sans" w:hAnsi="Noto Sans" w:cs="Noto Sans"/>
                <w:sz w:val="20"/>
                <w:szCs w:val="20"/>
                <w:lang w:val="es-ES" w:eastAsia="es-MX"/>
              </w:rPr>
              <w:t>Se otorgarán _____ puntos en este subrubro al licitante que acredite que</w:t>
            </w:r>
            <w:r w:rsidR="00282675" w:rsidRPr="009A0D62">
              <w:rPr>
                <w:rFonts w:ascii="Noto Sans" w:hAnsi="Noto Sans" w:cs="Noto Sans"/>
                <w:sz w:val="20"/>
                <w:szCs w:val="20"/>
                <w:lang w:val="es-ES" w:eastAsia="es-MX"/>
              </w:rPr>
              <w:t xml:space="preserve"> </w:t>
            </w:r>
            <w:r w:rsidRPr="009A0D62">
              <w:rPr>
                <w:rFonts w:ascii="Noto Sans" w:hAnsi="Noto Sans" w:cs="Noto Sans"/>
                <w:sz w:val="20"/>
                <w:szCs w:val="20"/>
                <w:lang w:val="es-ES" w:eastAsia="es-MX"/>
              </w:rPr>
              <w:t xml:space="preserve">cuenta con 1 (uno) empleado con perfil de </w:t>
            </w:r>
            <w:r w:rsidRPr="009A0D62">
              <w:rPr>
                <w:rFonts w:ascii="Noto Sans" w:hAnsi="Noto Sans" w:cs="Noto Sans"/>
                <w:b/>
                <w:bCs/>
                <w:sz w:val="20"/>
                <w:szCs w:val="20"/>
                <w:lang w:val="es-ES" w:eastAsia="es-MX"/>
              </w:rPr>
              <w:t>ADMINISTRADOR DE CONTRATO</w:t>
            </w:r>
            <w:r w:rsidRPr="009A0D62">
              <w:rPr>
                <w:rFonts w:ascii="Noto Sans" w:hAnsi="Noto Sans" w:cs="Noto Sans"/>
                <w:sz w:val="20"/>
                <w:szCs w:val="20"/>
                <w:lang w:val="es-ES" w:eastAsia="es-MX"/>
              </w:rPr>
              <w:t xml:space="preserve"> cuenta con al menos 2 diplomas o constancias de acreditación en cursos especializados en temas de: Recursos Humanos, Administración en Proyectos y Finanzas, Procesos, Calidad.</w:t>
            </w:r>
          </w:p>
          <w:p w14:paraId="36602EEF" w14:textId="77777777" w:rsidR="003D3A7F" w:rsidRPr="009A0D62" w:rsidRDefault="003D3A7F" w:rsidP="00214DF5">
            <w:pPr>
              <w:jc w:val="both"/>
              <w:rPr>
                <w:rFonts w:ascii="Noto Sans" w:hAnsi="Noto Sans" w:cs="Noto Sans"/>
                <w:sz w:val="20"/>
                <w:szCs w:val="20"/>
                <w:lang w:val="es-ES" w:eastAsia="es-MX"/>
              </w:rPr>
            </w:pPr>
          </w:p>
          <w:p w14:paraId="22F55DBE" w14:textId="77777777" w:rsidR="003D3A7F" w:rsidRPr="009A0D62" w:rsidRDefault="003D3A7F" w:rsidP="00214DF5">
            <w:pPr>
              <w:jc w:val="both"/>
              <w:rPr>
                <w:rFonts w:ascii="Noto Sans" w:hAnsi="Noto Sans" w:cs="Noto Sans"/>
                <w:sz w:val="20"/>
                <w:szCs w:val="20"/>
                <w:lang w:val="es-ES" w:eastAsia="es-MX"/>
              </w:rPr>
            </w:pPr>
            <w:r w:rsidRPr="009A0D62">
              <w:rPr>
                <w:rFonts w:ascii="Noto Sans" w:hAnsi="Noto Sans" w:cs="Noto Sans"/>
                <w:sz w:val="20"/>
                <w:szCs w:val="20"/>
                <w:lang w:val="es-ES" w:eastAsia="es-MX"/>
              </w:rPr>
              <w:t>No se otorgarán puntos a quien no acredite contar con la documentación solicitada en este subrubro.</w:t>
            </w:r>
          </w:p>
          <w:p w14:paraId="3A1A1079" w14:textId="77777777" w:rsidR="003D3A7F" w:rsidRPr="009A0D62" w:rsidRDefault="003D3A7F" w:rsidP="00214DF5">
            <w:pPr>
              <w:jc w:val="both"/>
              <w:rPr>
                <w:rFonts w:ascii="Noto Sans" w:hAnsi="Noto Sans" w:cs="Noto Sans"/>
                <w:sz w:val="20"/>
                <w:szCs w:val="20"/>
                <w:lang w:val="es-ES" w:eastAsia="es-MX"/>
              </w:rPr>
            </w:pPr>
          </w:p>
          <w:p w14:paraId="14F6D29E" w14:textId="77777777" w:rsidR="003D3A7F" w:rsidRPr="009A0D62" w:rsidRDefault="003D3A7F" w:rsidP="00214DF5">
            <w:pPr>
              <w:jc w:val="both"/>
              <w:rPr>
                <w:rFonts w:ascii="Noto Sans" w:hAnsi="Noto Sans" w:cs="Noto Sans"/>
                <w:sz w:val="20"/>
                <w:szCs w:val="20"/>
                <w:lang w:eastAsia="es-MX"/>
              </w:rPr>
            </w:pPr>
            <w:r w:rsidRPr="009A0D62">
              <w:rPr>
                <w:rFonts w:ascii="Noto Sans" w:hAnsi="Noto Sans" w:cs="Noto Sans"/>
                <w:sz w:val="20"/>
                <w:szCs w:val="20"/>
                <w:lang w:eastAsia="es-MX"/>
              </w:rPr>
              <w:t>No se otorgará puntaje:</w:t>
            </w:r>
          </w:p>
          <w:p w14:paraId="5BFAB703" w14:textId="77777777" w:rsidR="003D3A7F" w:rsidRPr="009A0D62" w:rsidRDefault="003D3A7F" w:rsidP="00214DF5">
            <w:pPr>
              <w:jc w:val="both"/>
              <w:rPr>
                <w:rFonts w:ascii="Noto Sans" w:hAnsi="Noto Sans" w:cs="Noto Sans"/>
                <w:sz w:val="20"/>
                <w:szCs w:val="20"/>
                <w:lang w:eastAsia="es-MX"/>
              </w:rPr>
            </w:pPr>
          </w:p>
          <w:p w14:paraId="3C4BD019" w14:textId="77777777" w:rsidR="003D3A7F" w:rsidRPr="009A0D62" w:rsidRDefault="003D3A7F" w:rsidP="00214DF5">
            <w:pPr>
              <w:numPr>
                <w:ilvl w:val="0"/>
                <w:numId w:val="51"/>
              </w:numPr>
              <w:ind w:left="676" w:hanging="425"/>
              <w:jc w:val="both"/>
              <w:rPr>
                <w:rFonts w:ascii="Noto Sans" w:hAnsi="Noto Sans" w:cs="Noto Sans"/>
                <w:sz w:val="20"/>
                <w:szCs w:val="20"/>
                <w:lang w:eastAsia="es-MX"/>
              </w:rPr>
            </w:pPr>
            <w:r w:rsidRPr="009A0D62">
              <w:rPr>
                <w:rFonts w:ascii="Noto Sans" w:hAnsi="Noto Sans" w:cs="Noto Sans"/>
                <w:sz w:val="20"/>
                <w:szCs w:val="20"/>
                <w:lang w:eastAsia="es-MX"/>
              </w:rPr>
              <w:t>Cuando la documentación sea entregada de forma parcial o sea ilegible.</w:t>
            </w:r>
          </w:p>
          <w:p w14:paraId="437B1909" w14:textId="77777777" w:rsidR="003D3A7F" w:rsidRPr="009A0D62" w:rsidRDefault="003D3A7F" w:rsidP="00214DF5">
            <w:pPr>
              <w:numPr>
                <w:ilvl w:val="0"/>
                <w:numId w:val="51"/>
              </w:numPr>
              <w:ind w:left="676" w:hanging="425"/>
              <w:jc w:val="both"/>
              <w:rPr>
                <w:rFonts w:ascii="Noto Sans" w:hAnsi="Noto Sans" w:cs="Noto Sans"/>
                <w:sz w:val="20"/>
                <w:szCs w:val="20"/>
                <w:lang w:eastAsia="es-MX"/>
              </w:rPr>
            </w:pPr>
            <w:r w:rsidRPr="009A0D62">
              <w:rPr>
                <w:rFonts w:ascii="Noto Sans" w:hAnsi="Noto Sans" w:cs="Noto Sans"/>
                <w:sz w:val="20"/>
                <w:szCs w:val="20"/>
                <w:lang w:eastAsia="es-MX"/>
              </w:rPr>
              <w:t>Cuando la documentación no cumpla con lo solicitado en este apartado.</w:t>
            </w:r>
          </w:p>
        </w:tc>
        <w:tc>
          <w:tcPr>
            <w:tcW w:w="606" w:type="pct"/>
            <w:tcBorders>
              <w:left w:val="single" w:sz="4" w:space="0" w:color="auto"/>
              <w:right w:val="single" w:sz="4" w:space="0" w:color="auto"/>
            </w:tcBorders>
            <w:vAlign w:val="bottom"/>
          </w:tcPr>
          <w:p w14:paraId="647C52D2" w14:textId="77777777" w:rsidR="003D3A7F" w:rsidRPr="009A0D62" w:rsidRDefault="003D3A7F" w:rsidP="00214DF5">
            <w:pPr>
              <w:jc w:val="center"/>
              <w:rPr>
                <w:rFonts w:ascii="Noto Sans" w:hAnsi="Noto Sans" w:cs="Noto Sans"/>
                <w:b/>
                <w:sz w:val="20"/>
                <w:szCs w:val="20"/>
                <w:lang w:eastAsia="es-MX"/>
              </w:rPr>
            </w:pPr>
          </w:p>
        </w:tc>
      </w:tr>
      <w:tr w:rsidR="003D3A7F" w:rsidRPr="009A0D62" w14:paraId="5BA30EE2" w14:textId="77777777" w:rsidTr="00616A7A">
        <w:trPr>
          <w:trHeight w:val="270"/>
          <w:jc w:val="center"/>
        </w:trPr>
        <w:tc>
          <w:tcPr>
            <w:tcW w:w="693" w:type="pct"/>
            <w:vMerge/>
            <w:tcBorders>
              <w:left w:val="single" w:sz="4" w:space="0" w:color="auto"/>
              <w:right w:val="single" w:sz="4" w:space="0" w:color="auto"/>
            </w:tcBorders>
            <w:vAlign w:val="center"/>
          </w:tcPr>
          <w:p w14:paraId="6EDEFD38" w14:textId="77777777" w:rsidR="003D3A7F" w:rsidRPr="009A0D62" w:rsidRDefault="003D3A7F" w:rsidP="00214DF5">
            <w:pPr>
              <w:jc w:val="center"/>
              <w:rPr>
                <w:rFonts w:ascii="Noto Sans" w:hAnsi="Noto Sans" w:cs="Noto Sans"/>
                <w:b/>
                <w:sz w:val="20"/>
                <w:szCs w:val="20"/>
                <w:lang w:val="es-ES" w:eastAsia="es-MX"/>
              </w:rPr>
            </w:pPr>
          </w:p>
        </w:tc>
        <w:tc>
          <w:tcPr>
            <w:tcW w:w="1004" w:type="pct"/>
            <w:vMerge/>
            <w:tcBorders>
              <w:left w:val="single" w:sz="4" w:space="0" w:color="auto"/>
              <w:right w:val="single" w:sz="4" w:space="0" w:color="auto"/>
            </w:tcBorders>
            <w:vAlign w:val="center"/>
          </w:tcPr>
          <w:p w14:paraId="7BA55124" w14:textId="77777777" w:rsidR="003D3A7F" w:rsidRPr="009A0D62" w:rsidRDefault="003D3A7F" w:rsidP="00214DF5">
            <w:pPr>
              <w:jc w:val="center"/>
              <w:rPr>
                <w:rFonts w:ascii="Noto Sans" w:hAnsi="Noto Sans" w:cs="Noto Sans"/>
                <w:b/>
                <w:sz w:val="20"/>
                <w:szCs w:val="20"/>
                <w:lang w:val="es-ES" w:eastAsia="es-MX"/>
              </w:rPr>
            </w:pPr>
          </w:p>
        </w:tc>
        <w:tc>
          <w:tcPr>
            <w:tcW w:w="2698" w:type="pct"/>
            <w:tcBorders>
              <w:top w:val="single" w:sz="4" w:space="0" w:color="auto"/>
              <w:left w:val="single" w:sz="4" w:space="0" w:color="auto"/>
              <w:bottom w:val="single" w:sz="4" w:space="0" w:color="auto"/>
              <w:right w:val="single" w:sz="4" w:space="0" w:color="auto"/>
            </w:tcBorders>
            <w:vAlign w:val="center"/>
          </w:tcPr>
          <w:p w14:paraId="1026BF67" w14:textId="56C4DCA1" w:rsidR="003D3A7F" w:rsidRPr="009A0D62" w:rsidRDefault="003D3A7F" w:rsidP="00214DF5">
            <w:pPr>
              <w:jc w:val="both"/>
              <w:rPr>
                <w:rFonts w:ascii="Noto Sans" w:hAnsi="Noto Sans" w:cs="Noto Sans"/>
                <w:b/>
                <w:sz w:val="20"/>
                <w:szCs w:val="20"/>
                <w:lang w:val="es-ES_tradnl" w:eastAsia="es-MX"/>
              </w:rPr>
            </w:pPr>
            <w:r w:rsidRPr="009A0D62">
              <w:rPr>
                <w:rFonts w:ascii="Noto Sans" w:hAnsi="Noto Sans" w:cs="Noto Sans"/>
                <w:bCs/>
                <w:sz w:val="20"/>
                <w:szCs w:val="20"/>
                <w:lang w:val="es-ES" w:eastAsia="es-MX"/>
              </w:rPr>
              <w:t xml:space="preserve">El licitante deberá demostrar que cuenta con 1 (UNO) empleado con perfil de </w:t>
            </w:r>
            <w:r w:rsidRPr="009A0D62">
              <w:rPr>
                <w:rFonts w:ascii="Noto Sans" w:hAnsi="Noto Sans" w:cs="Noto Sans"/>
                <w:b/>
                <w:sz w:val="20"/>
                <w:szCs w:val="20"/>
                <w:lang w:val="es-ES" w:eastAsia="es-MX"/>
              </w:rPr>
              <w:t>ADMINISTRADOR DE PROYECTOS.</w:t>
            </w:r>
          </w:p>
          <w:p w14:paraId="3989867E" w14:textId="77777777" w:rsidR="003D3A7F" w:rsidRPr="009A0D62" w:rsidRDefault="003D3A7F" w:rsidP="00214DF5">
            <w:pPr>
              <w:jc w:val="both"/>
              <w:rPr>
                <w:rFonts w:ascii="Noto Sans" w:hAnsi="Noto Sans" w:cs="Noto Sans"/>
                <w:b/>
                <w:sz w:val="20"/>
                <w:szCs w:val="20"/>
                <w:lang w:val="es-ES_tradnl" w:eastAsia="es-MX"/>
              </w:rPr>
            </w:pPr>
          </w:p>
          <w:p w14:paraId="6BF972D4" w14:textId="77777777" w:rsidR="003D3A7F" w:rsidRPr="009A0D62" w:rsidRDefault="003D3A7F" w:rsidP="00214DF5">
            <w:pPr>
              <w:jc w:val="both"/>
              <w:rPr>
                <w:rFonts w:ascii="Noto Sans" w:hAnsi="Noto Sans" w:cs="Noto Sans"/>
                <w:sz w:val="20"/>
                <w:szCs w:val="20"/>
                <w:lang w:val="es-ES" w:eastAsia="es-MX"/>
              </w:rPr>
            </w:pPr>
            <w:r w:rsidRPr="009A0D62">
              <w:rPr>
                <w:rFonts w:ascii="Noto Sans" w:hAnsi="Noto Sans" w:cs="Noto Sans"/>
                <w:sz w:val="20"/>
                <w:szCs w:val="20"/>
                <w:lang w:val="es-ES" w:eastAsia="es-MX"/>
              </w:rPr>
              <w:t>Para acreditar el dominio de herramientas de la persona propuesta para este perfil se deberá presentar:</w:t>
            </w:r>
          </w:p>
          <w:p w14:paraId="5BB70DCC" w14:textId="77777777" w:rsidR="003D3A7F" w:rsidRPr="009A0D62" w:rsidRDefault="003D3A7F" w:rsidP="00214DF5">
            <w:pPr>
              <w:jc w:val="both"/>
              <w:rPr>
                <w:rFonts w:ascii="Noto Sans" w:hAnsi="Noto Sans" w:cs="Noto Sans"/>
                <w:sz w:val="20"/>
                <w:szCs w:val="20"/>
                <w:lang w:val="es-ES_tradnl" w:eastAsia="es-MX"/>
              </w:rPr>
            </w:pPr>
          </w:p>
          <w:p w14:paraId="189942C6" w14:textId="77777777" w:rsidR="003D3A7F" w:rsidRPr="009A0D62" w:rsidRDefault="003D3A7F" w:rsidP="00214DF5">
            <w:pPr>
              <w:ind w:left="416" w:hanging="284"/>
              <w:jc w:val="both"/>
              <w:rPr>
                <w:rFonts w:ascii="Noto Sans" w:hAnsi="Noto Sans" w:cs="Noto Sans"/>
                <w:sz w:val="20"/>
                <w:szCs w:val="20"/>
                <w:lang w:val="es-ES" w:eastAsia="es-MX"/>
              </w:rPr>
            </w:pPr>
            <w:r w:rsidRPr="009A0D62">
              <w:rPr>
                <w:rFonts w:ascii="Noto Sans" w:hAnsi="Noto Sans" w:cs="Noto Sans"/>
                <w:sz w:val="20"/>
                <w:szCs w:val="20"/>
                <w:lang w:val="es-ES" w:eastAsia="es-MX"/>
              </w:rPr>
              <w:lastRenderedPageBreak/>
              <w:t>-</w:t>
            </w:r>
            <w:r w:rsidRPr="009A0D62">
              <w:rPr>
                <w:rFonts w:ascii="Noto Sans" w:hAnsi="Noto Sans" w:cs="Noto Sans"/>
                <w:sz w:val="20"/>
                <w:szCs w:val="20"/>
                <w:lang w:val="es-ES" w:eastAsia="es-MX"/>
              </w:rPr>
              <w:tab/>
              <w:t>Certificado vigente en Project Manager Professional emitido por el Project Manager Institute a nombre de la persona propuesta.</w:t>
            </w:r>
          </w:p>
          <w:p w14:paraId="4AA35C7A" w14:textId="77777777" w:rsidR="003D3A7F" w:rsidRPr="009A0D62" w:rsidRDefault="003D3A7F" w:rsidP="00214DF5">
            <w:pPr>
              <w:ind w:left="416" w:hanging="284"/>
              <w:jc w:val="both"/>
              <w:rPr>
                <w:rFonts w:ascii="Noto Sans" w:hAnsi="Noto Sans" w:cs="Noto Sans"/>
                <w:sz w:val="20"/>
                <w:szCs w:val="20"/>
                <w:lang w:val="es-ES" w:eastAsia="es-MX"/>
              </w:rPr>
            </w:pPr>
          </w:p>
          <w:p w14:paraId="781F9726" w14:textId="77777777" w:rsidR="003D3A7F" w:rsidRPr="009A0D62" w:rsidRDefault="003D3A7F" w:rsidP="00214DF5">
            <w:pPr>
              <w:jc w:val="both"/>
              <w:rPr>
                <w:rFonts w:ascii="Noto Sans" w:hAnsi="Noto Sans" w:cs="Noto Sans"/>
                <w:sz w:val="20"/>
                <w:szCs w:val="20"/>
                <w:lang w:val="es-ES" w:eastAsia="es-MX"/>
              </w:rPr>
            </w:pPr>
            <w:r w:rsidRPr="009A0D62">
              <w:rPr>
                <w:rFonts w:ascii="Noto Sans" w:hAnsi="Noto Sans" w:cs="Noto Sans"/>
                <w:sz w:val="20"/>
                <w:szCs w:val="20"/>
                <w:lang w:val="es-ES" w:eastAsia="es-MX"/>
              </w:rPr>
              <w:t>Se otorgarán como máximo __ puntos en este subrubro.</w:t>
            </w:r>
          </w:p>
          <w:p w14:paraId="6EF67D0B" w14:textId="77777777" w:rsidR="003D3A7F" w:rsidRPr="009A0D62" w:rsidRDefault="003D3A7F" w:rsidP="00214DF5">
            <w:pPr>
              <w:jc w:val="both"/>
              <w:rPr>
                <w:rFonts w:ascii="Noto Sans" w:hAnsi="Noto Sans" w:cs="Noto Sans"/>
                <w:sz w:val="20"/>
                <w:szCs w:val="20"/>
                <w:lang w:val="es-ES" w:eastAsia="es-MX"/>
              </w:rPr>
            </w:pPr>
          </w:p>
          <w:p w14:paraId="01281319" w14:textId="2D685732" w:rsidR="003D3A7F" w:rsidRPr="009A0D62" w:rsidRDefault="003D3A7F" w:rsidP="00214DF5">
            <w:pPr>
              <w:jc w:val="both"/>
              <w:rPr>
                <w:rFonts w:ascii="Noto Sans" w:hAnsi="Noto Sans" w:cs="Noto Sans"/>
                <w:sz w:val="20"/>
                <w:szCs w:val="20"/>
                <w:lang w:val="es-ES" w:eastAsia="es-MX"/>
              </w:rPr>
            </w:pPr>
            <w:r w:rsidRPr="009A0D62">
              <w:rPr>
                <w:rFonts w:ascii="Noto Sans" w:hAnsi="Noto Sans" w:cs="Noto Sans"/>
                <w:sz w:val="20"/>
                <w:szCs w:val="20"/>
                <w:lang w:val="es-ES" w:eastAsia="es-MX"/>
              </w:rPr>
              <w:t xml:space="preserve">Se otorgarán ___ puntos en este subrubro al licitante que acredite que cuenta 1 (UNO) empleado propuesto con perfil de con perfil de </w:t>
            </w:r>
            <w:r w:rsidRPr="009A0D62">
              <w:rPr>
                <w:rFonts w:ascii="Noto Sans" w:hAnsi="Noto Sans" w:cs="Noto Sans"/>
                <w:b/>
                <w:sz w:val="20"/>
                <w:szCs w:val="20"/>
                <w:lang w:val="es-ES" w:eastAsia="es-MX"/>
              </w:rPr>
              <w:t>ADMINISTRADOR DE PROYECTOS</w:t>
            </w:r>
            <w:r w:rsidRPr="009A0D62">
              <w:rPr>
                <w:rFonts w:ascii="Noto Sans" w:hAnsi="Noto Sans" w:cs="Noto Sans"/>
                <w:bCs/>
                <w:sz w:val="20"/>
                <w:szCs w:val="20"/>
                <w:lang w:val="es-ES_tradnl" w:eastAsia="es-MX"/>
              </w:rPr>
              <w:t xml:space="preserve"> con </w:t>
            </w:r>
            <w:r w:rsidRPr="009A0D62">
              <w:rPr>
                <w:rFonts w:ascii="Noto Sans" w:hAnsi="Noto Sans" w:cs="Noto Sans"/>
                <w:sz w:val="20"/>
                <w:szCs w:val="20"/>
                <w:lang w:val="es-ES" w:eastAsia="es-MX"/>
              </w:rPr>
              <w:t xml:space="preserve">Certificado vigente en Project Manager Professional </w:t>
            </w:r>
            <w:r w:rsidRPr="009A0D62">
              <w:rPr>
                <w:rFonts w:ascii="Noto Sans" w:hAnsi="Noto Sans" w:cs="Noto Sans"/>
                <w:bCs/>
                <w:sz w:val="20"/>
                <w:szCs w:val="20"/>
                <w:lang w:val="es-ES" w:eastAsia="es-MX"/>
              </w:rPr>
              <w:t>emitido por el Project Manager Institute.</w:t>
            </w:r>
          </w:p>
          <w:p w14:paraId="7971628C" w14:textId="77777777" w:rsidR="003D3A7F" w:rsidRPr="009A0D62" w:rsidRDefault="003D3A7F" w:rsidP="00214DF5">
            <w:pPr>
              <w:jc w:val="both"/>
              <w:rPr>
                <w:rFonts w:ascii="Noto Sans" w:hAnsi="Noto Sans" w:cs="Noto Sans"/>
                <w:sz w:val="20"/>
                <w:szCs w:val="20"/>
                <w:lang w:val="es-ES" w:eastAsia="es-MX"/>
              </w:rPr>
            </w:pPr>
          </w:p>
          <w:p w14:paraId="0DDE851B" w14:textId="77777777" w:rsidR="003D3A7F" w:rsidRPr="009A0D62" w:rsidRDefault="003D3A7F" w:rsidP="00214DF5">
            <w:pPr>
              <w:jc w:val="both"/>
              <w:rPr>
                <w:rFonts w:ascii="Noto Sans" w:hAnsi="Noto Sans" w:cs="Noto Sans"/>
                <w:sz w:val="20"/>
                <w:szCs w:val="20"/>
                <w:lang w:val="es-ES" w:eastAsia="es-MX"/>
              </w:rPr>
            </w:pPr>
            <w:r w:rsidRPr="009A0D62">
              <w:rPr>
                <w:rFonts w:ascii="Noto Sans" w:hAnsi="Noto Sans" w:cs="Noto Sans"/>
                <w:sz w:val="20"/>
                <w:szCs w:val="20"/>
                <w:lang w:val="es-ES" w:eastAsia="es-MX"/>
              </w:rPr>
              <w:t>No se otorgarán puntos a quien no acredite contar con la documentación solicitada en este subrubro.</w:t>
            </w:r>
          </w:p>
          <w:p w14:paraId="2CA51F92" w14:textId="77777777" w:rsidR="003D3A7F" w:rsidRPr="009A0D62" w:rsidRDefault="003D3A7F" w:rsidP="00214DF5">
            <w:pPr>
              <w:jc w:val="both"/>
              <w:rPr>
                <w:rFonts w:ascii="Noto Sans" w:hAnsi="Noto Sans" w:cs="Noto Sans"/>
                <w:sz w:val="20"/>
                <w:szCs w:val="20"/>
                <w:lang w:val="es-ES" w:eastAsia="es-MX"/>
              </w:rPr>
            </w:pPr>
          </w:p>
          <w:p w14:paraId="55B8F7CF" w14:textId="77777777" w:rsidR="003D3A7F" w:rsidRPr="009A0D62" w:rsidRDefault="003D3A7F" w:rsidP="00214DF5">
            <w:pPr>
              <w:jc w:val="both"/>
              <w:rPr>
                <w:rFonts w:ascii="Noto Sans" w:hAnsi="Noto Sans" w:cs="Noto Sans"/>
                <w:sz w:val="20"/>
                <w:szCs w:val="20"/>
                <w:lang w:eastAsia="es-MX"/>
              </w:rPr>
            </w:pPr>
            <w:r w:rsidRPr="009A0D62">
              <w:rPr>
                <w:rFonts w:ascii="Noto Sans" w:hAnsi="Noto Sans" w:cs="Noto Sans"/>
                <w:sz w:val="20"/>
                <w:szCs w:val="20"/>
                <w:lang w:eastAsia="es-MX"/>
              </w:rPr>
              <w:t>No se otorgará puntaje:</w:t>
            </w:r>
          </w:p>
          <w:p w14:paraId="34079CE3" w14:textId="77777777" w:rsidR="003D3A7F" w:rsidRPr="009A0D62" w:rsidRDefault="003D3A7F" w:rsidP="00214DF5">
            <w:pPr>
              <w:numPr>
                <w:ilvl w:val="0"/>
                <w:numId w:val="60"/>
              </w:numPr>
              <w:jc w:val="both"/>
              <w:rPr>
                <w:rFonts w:ascii="Noto Sans" w:hAnsi="Noto Sans" w:cs="Noto Sans"/>
                <w:sz w:val="20"/>
                <w:szCs w:val="20"/>
                <w:lang w:eastAsia="es-MX"/>
              </w:rPr>
            </w:pPr>
            <w:r w:rsidRPr="009A0D62">
              <w:rPr>
                <w:rFonts w:ascii="Noto Sans" w:hAnsi="Noto Sans" w:cs="Noto Sans"/>
                <w:sz w:val="20"/>
                <w:szCs w:val="20"/>
                <w:lang w:eastAsia="es-MX"/>
              </w:rPr>
              <w:t>Cuando la documentación sea entregada de forma parcial o sea ilegible.</w:t>
            </w:r>
          </w:p>
          <w:p w14:paraId="231A7E64" w14:textId="77777777" w:rsidR="003D3A7F" w:rsidRPr="009A0D62" w:rsidRDefault="003D3A7F" w:rsidP="00214DF5">
            <w:pPr>
              <w:numPr>
                <w:ilvl w:val="0"/>
                <w:numId w:val="60"/>
              </w:numPr>
              <w:jc w:val="both"/>
              <w:rPr>
                <w:rFonts w:ascii="Noto Sans" w:hAnsi="Noto Sans" w:cs="Noto Sans"/>
                <w:sz w:val="20"/>
                <w:szCs w:val="20"/>
                <w:lang w:eastAsia="es-MX"/>
              </w:rPr>
            </w:pPr>
            <w:r w:rsidRPr="009A0D62">
              <w:rPr>
                <w:rFonts w:ascii="Noto Sans" w:hAnsi="Noto Sans" w:cs="Noto Sans"/>
                <w:sz w:val="20"/>
                <w:szCs w:val="20"/>
                <w:lang w:eastAsia="es-MX"/>
              </w:rPr>
              <w:t>Cuando la documentación no cumpla con lo solicitado en este apartado.</w:t>
            </w:r>
          </w:p>
          <w:p w14:paraId="4A6F9892" w14:textId="77777777" w:rsidR="003D3A7F" w:rsidRPr="009A0D62" w:rsidRDefault="003D3A7F" w:rsidP="00214DF5">
            <w:pPr>
              <w:jc w:val="both"/>
              <w:rPr>
                <w:rFonts w:ascii="Noto Sans" w:hAnsi="Noto Sans" w:cs="Noto Sans"/>
                <w:sz w:val="20"/>
                <w:szCs w:val="20"/>
                <w:lang w:eastAsia="es-MX"/>
              </w:rPr>
            </w:pPr>
          </w:p>
        </w:tc>
        <w:tc>
          <w:tcPr>
            <w:tcW w:w="606" w:type="pct"/>
            <w:tcBorders>
              <w:left w:val="single" w:sz="4" w:space="0" w:color="auto"/>
              <w:right w:val="single" w:sz="4" w:space="0" w:color="auto"/>
            </w:tcBorders>
            <w:vAlign w:val="center"/>
          </w:tcPr>
          <w:p w14:paraId="363CF580" w14:textId="77777777" w:rsidR="003D3A7F" w:rsidRPr="009A0D62" w:rsidRDefault="003D3A7F" w:rsidP="00214DF5">
            <w:pPr>
              <w:jc w:val="center"/>
              <w:rPr>
                <w:rFonts w:ascii="Noto Sans" w:hAnsi="Noto Sans" w:cs="Noto Sans"/>
                <w:b/>
                <w:sz w:val="20"/>
                <w:szCs w:val="20"/>
                <w:lang w:eastAsia="es-MX"/>
              </w:rPr>
            </w:pPr>
          </w:p>
        </w:tc>
      </w:tr>
      <w:tr w:rsidR="003D3A7F" w:rsidRPr="009A0D62" w14:paraId="2A2C8221" w14:textId="77777777" w:rsidTr="00616A7A">
        <w:trPr>
          <w:trHeight w:val="270"/>
          <w:jc w:val="center"/>
        </w:trPr>
        <w:tc>
          <w:tcPr>
            <w:tcW w:w="693" w:type="pct"/>
            <w:vMerge/>
            <w:tcBorders>
              <w:left w:val="single" w:sz="4" w:space="0" w:color="auto"/>
              <w:right w:val="single" w:sz="4" w:space="0" w:color="auto"/>
            </w:tcBorders>
            <w:vAlign w:val="center"/>
          </w:tcPr>
          <w:p w14:paraId="197ED6B6" w14:textId="77777777" w:rsidR="003D3A7F" w:rsidRPr="009A0D62" w:rsidRDefault="003D3A7F" w:rsidP="00214DF5">
            <w:pPr>
              <w:jc w:val="center"/>
              <w:rPr>
                <w:rFonts w:ascii="Noto Sans" w:hAnsi="Noto Sans" w:cs="Noto Sans"/>
                <w:b/>
                <w:sz w:val="20"/>
                <w:szCs w:val="20"/>
                <w:lang w:val="es-ES" w:eastAsia="es-MX"/>
              </w:rPr>
            </w:pPr>
          </w:p>
        </w:tc>
        <w:tc>
          <w:tcPr>
            <w:tcW w:w="1004" w:type="pct"/>
            <w:vMerge/>
            <w:tcBorders>
              <w:left w:val="single" w:sz="4" w:space="0" w:color="auto"/>
              <w:right w:val="single" w:sz="4" w:space="0" w:color="auto"/>
            </w:tcBorders>
            <w:vAlign w:val="center"/>
          </w:tcPr>
          <w:p w14:paraId="31FFB918" w14:textId="77777777" w:rsidR="003D3A7F" w:rsidRPr="009A0D62" w:rsidRDefault="003D3A7F" w:rsidP="00214DF5">
            <w:pPr>
              <w:jc w:val="center"/>
              <w:rPr>
                <w:rFonts w:ascii="Noto Sans" w:hAnsi="Noto Sans" w:cs="Noto Sans"/>
                <w:b/>
                <w:sz w:val="20"/>
                <w:szCs w:val="20"/>
                <w:lang w:val="es-ES" w:eastAsia="es-MX"/>
              </w:rPr>
            </w:pPr>
          </w:p>
        </w:tc>
        <w:tc>
          <w:tcPr>
            <w:tcW w:w="2698" w:type="pct"/>
            <w:tcBorders>
              <w:top w:val="single" w:sz="4" w:space="0" w:color="auto"/>
              <w:left w:val="single" w:sz="4" w:space="0" w:color="auto"/>
              <w:bottom w:val="single" w:sz="4" w:space="0" w:color="auto"/>
              <w:right w:val="single" w:sz="4" w:space="0" w:color="auto"/>
            </w:tcBorders>
            <w:vAlign w:val="center"/>
          </w:tcPr>
          <w:p w14:paraId="3A6C914E" w14:textId="1FFD4250" w:rsidR="003D3A7F" w:rsidRPr="009A0D62" w:rsidRDefault="003D3A7F" w:rsidP="00214DF5">
            <w:pPr>
              <w:jc w:val="both"/>
              <w:rPr>
                <w:rFonts w:ascii="Noto Sans" w:hAnsi="Noto Sans" w:cs="Noto Sans"/>
                <w:b/>
                <w:sz w:val="20"/>
                <w:szCs w:val="20"/>
                <w:lang w:val="es-ES_tradnl" w:eastAsia="es-MX"/>
              </w:rPr>
            </w:pPr>
            <w:r w:rsidRPr="009A0D62">
              <w:rPr>
                <w:rFonts w:ascii="Noto Sans" w:hAnsi="Noto Sans" w:cs="Noto Sans"/>
                <w:bCs/>
                <w:sz w:val="20"/>
                <w:szCs w:val="20"/>
                <w:lang w:val="es-ES" w:eastAsia="es-MX"/>
              </w:rPr>
              <w:t>El licitante deberá demostrar que cuenta con 1 (UNO) empleado con perfil de</w:t>
            </w:r>
            <w:r w:rsidRPr="009A0D62">
              <w:rPr>
                <w:rFonts w:ascii="Noto Sans" w:hAnsi="Noto Sans" w:cs="Noto Sans"/>
                <w:b/>
                <w:sz w:val="20"/>
                <w:szCs w:val="20"/>
                <w:lang w:val="es-ES" w:eastAsia="es-MX"/>
              </w:rPr>
              <w:t xml:space="preserve"> COORDINADOR DE INCIDENTES.</w:t>
            </w:r>
          </w:p>
          <w:p w14:paraId="720F3107" w14:textId="77777777" w:rsidR="003D3A7F" w:rsidRPr="009A0D62" w:rsidRDefault="003D3A7F" w:rsidP="00214DF5">
            <w:pPr>
              <w:jc w:val="both"/>
              <w:rPr>
                <w:rFonts w:ascii="Noto Sans" w:hAnsi="Noto Sans" w:cs="Noto Sans"/>
                <w:b/>
                <w:sz w:val="20"/>
                <w:szCs w:val="20"/>
                <w:lang w:val="es-ES_tradnl" w:eastAsia="es-MX"/>
              </w:rPr>
            </w:pPr>
          </w:p>
          <w:p w14:paraId="4BD8D5A0" w14:textId="77777777" w:rsidR="003D3A7F" w:rsidRPr="009A0D62" w:rsidRDefault="003D3A7F" w:rsidP="00214DF5">
            <w:pPr>
              <w:jc w:val="both"/>
              <w:rPr>
                <w:rFonts w:ascii="Noto Sans" w:hAnsi="Noto Sans" w:cs="Noto Sans"/>
                <w:sz w:val="20"/>
                <w:szCs w:val="20"/>
                <w:lang w:val="es-ES" w:eastAsia="es-MX"/>
              </w:rPr>
            </w:pPr>
            <w:r w:rsidRPr="009A0D62">
              <w:rPr>
                <w:rFonts w:ascii="Noto Sans" w:hAnsi="Noto Sans" w:cs="Noto Sans"/>
                <w:sz w:val="20"/>
                <w:szCs w:val="20"/>
                <w:lang w:val="es-ES" w:eastAsia="es-MX"/>
              </w:rPr>
              <w:t>Para acreditar el dominio de herramientas de la persona propuesta para este perfil se deberá presentar:</w:t>
            </w:r>
          </w:p>
          <w:p w14:paraId="58882D2C" w14:textId="77777777" w:rsidR="003D3A7F" w:rsidRPr="009A0D62" w:rsidRDefault="003D3A7F" w:rsidP="00214DF5">
            <w:pPr>
              <w:ind w:hanging="24"/>
              <w:jc w:val="both"/>
              <w:rPr>
                <w:rFonts w:ascii="Noto Sans" w:hAnsi="Noto Sans" w:cs="Noto Sans"/>
                <w:sz w:val="20"/>
                <w:szCs w:val="20"/>
                <w:lang w:val="es-ES" w:eastAsia="es-MX"/>
              </w:rPr>
            </w:pPr>
          </w:p>
          <w:p w14:paraId="7B39C6D9" w14:textId="77777777" w:rsidR="003D3A7F" w:rsidRPr="009A0D62" w:rsidRDefault="003D3A7F" w:rsidP="00214DF5">
            <w:pPr>
              <w:ind w:hanging="24"/>
              <w:jc w:val="both"/>
              <w:rPr>
                <w:rFonts w:ascii="Noto Sans" w:hAnsi="Noto Sans" w:cs="Noto Sans"/>
                <w:sz w:val="20"/>
                <w:szCs w:val="20"/>
                <w:lang w:val="es-ES" w:eastAsia="es-MX"/>
              </w:rPr>
            </w:pPr>
            <w:r w:rsidRPr="009A0D62">
              <w:rPr>
                <w:rFonts w:ascii="Noto Sans" w:hAnsi="Noto Sans" w:cs="Noto Sans"/>
                <w:sz w:val="20"/>
                <w:szCs w:val="20"/>
                <w:lang w:val="es-ES" w:eastAsia="es-MX"/>
              </w:rPr>
              <w:t>1 (uno) constancia, diploma o certificación a nombre de la persona propuesta que, de manera enunciativa más no limitativa, pueden ser las siguientes:</w:t>
            </w:r>
          </w:p>
          <w:p w14:paraId="728E792D" w14:textId="77777777" w:rsidR="003D3A7F" w:rsidRPr="009A0D62" w:rsidRDefault="003D3A7F" w:rsidP="00214DF5">
            <w:pPr>
              <w:ind w:left="416" w:hanging="284"/>
              <w:jc w:val="both"/>
              <w:rPr>
                <w:rFonts w:ascii="Noto Sans" w:hAnsi="Noto Sans" w:cs="Noto Sans"/>
                <w:sz w:val="20"/>
                <w:szCs w:val="20"/>
                <w:lang w:val="es-ES" w:eastAsia="es-MX"/>
              </w:rPr>
            </w:pPr>
          </w:p>
          <w:p w14:paraId="5ECBA769" w14:textId="77777777" w:rsidR="003D3A7F" w:rsidRPr="009A0D62" w:rsidRDefault="003D3A7F" w:rsidP="00214DF5">
            <w:pPr>
              <w:ind w:left="416" w:hanging="284"/>
              <w:jc w:val="both"/>
              <w:rPr>
                <w:rFonts w:ascii="Noto Sans" w:hAnsi="Noto Sans" w:cs="Noto Sans"/>
                <w:sz w:val="20"/>
                <w:szCs w:val="20"/>
                <w:lang w:val="es-ES" w:eastAsia="es-MX"/>
              </w:rPr>
            </w:pPr>
            <w:r w:rsidRPr="009A0D62">
              <w:rPr>
                <w:rFonts w:ascii="Noto Sans" w:hAnsi="Noto Sans" w:cs="Noto Sans"/>
                <w:sz w:val="20"/>
                <w:szCs w:val="20"/>
                <w:lang w:val="es-ES" w:eastAsia="es-MX"/>
              </w:rPr>
              <w:t>●</w:t>
            </w:r>
            <w:r w:rsidRPr="009A0D62">
              <w:rPr>
                <w:rFonts w:ascii="Noto Sans" w:hAnsi="Noto Sans" w:cs="Noto Sans"/>
                <w:sz w:val="20"/>
                <w:szCs w:val="20"/>
                <w:lang w:val="es-ES" w:eastAsia="es-MX"/>
              </w:rPr>
              <w:tab/>
              <w:t>Oracle Certified Associate.</w:t>
            </w:r>
          </w:p>
          <w:p w14:paraId="45E24EEC" w14:textId="77777777" w:rsidR="003D3A7F" w:rsidRPr="009A0D62" w:rsidRDefault="003D3A7F" w:rsidP="00214DF5">
            <w:pPr>
              <w:ind w:left="416" w:hanging="284"/>
              <w:jc w:val="both"/>
              <w:rPr>
                <w:rFonts w:ascii="Noto Sans" w:hAnsi="Noto Sans" w:cs="Noto Sans"/>
                <w:sz w:val="20"/>
                <w:szCs w:val="20"/>
                <w:lang w:val="es-ES" w:eastAsia="es-MX"/>
              </w:rPr>
            </w:pPr>
            <w:r w:rsidRPr="009A0D62">
              <w:rPr>
                <w:rFonts w:ascii="Noto Sans" w:hAnsi="Noto Sans" w:cs="Noto Sans"/>
                <w:sz w:val="20"/>
                <w:szCs w:val="20"/>
                <w:lang w:val="es-ES" w:eastAsia="es-MX"/>
              </w:rPr>
              <w:t>●</w:t>
            </w:r>
            <w:r w:rsidRPr="009A0D62">
              <w:rPr>
                <w:rFonts w:ascii="Noto Sans" w:hAnsi="Noto Sans" w:cs="Noto Sans"/>
                <w:sz w:val="20"/>
                <w:szCs w:val="20"/>
                <w:lang w:val="es-ES" w:eastAsia="es-MX"/>
              </w:rPr>
              <w:tab/>
              <w:t>Java SE 5/SE 6.</w:t>
            </w:r>
          </w:p>
          <w:p w14:paraId="15FA7D2B" w14:textId="77777777" w:rsidR="003D3A7F" w:rsidRPr="009A0D62" w:rsidRDefault="003D3A7F" w:rsidP="00214DF5">
            <w:pPr>
              <w:ind w:left="416" w:hanging="284"/>
              <w:jc w:val="both"/>
              <w:rPr>
                <w:rFonts w:ascii="Noto Sans" w:hAnsi="Noto Sans" w:cs="Noto Sans"/>
                <w:sz w:val="20"/>
                <w:szCs w:val="20"/>
                <w:lang w:val="es-ES" w:eastAsia="es-MX"/>
              </w:rPr>
            </w:pPr>
            <w:r w:rsidRPr="009A0D62">
              <w:rPr>
                <w:rFonts w:ascii="Noto Sans" w:hAnsi="Noto Sans" w:cs="Noto Sans"/>
                <w:sz w:val="20"/>
                <w:szCs w:val="20"/>
                <w:lang w:val="es-ES" w:eastAsia="es-MX"/>
              </w:rPr>
              <w:t>●</w:t>
            </w:r>
            <w:r w:rsidRPr="009A0D62">
              <w:rPr>
                <w:rFonts w:ascii="Noto Sans" w:hAnsi="Noto Sans" w:cs="Noto Sans"/>
                <w:sz w:val="20"/>
                <w:szCs w:val="20"/>
                <w:lang w:val="es-ES" w:eastAsia="es-MX"/>
              </w:rPr>
              <w:tab/>
              <w:t>Curso de Fundamentos de ITIL versión 4.</w:t>
            </w:r>
          </w:p>
          <w:p w14:paraId="45A08E66" w14:textId="77777777" w:rsidR="003D3A7F" w:rsidRPr="009A0D62" w:rsidRDefault="003D3A7F" w:rsidP="00214DF5">
            <w:pPr>
              <w:ind w:left="416" w:hanging="284"/>
              <w:jc w:val="both"/>
              <w:rPr>
                <w:rFonts w:ascii="Noto Sans" w:hAnsi="Noto Sans" w:cs="Noto Sans"/>
                <w:sz w:val="20"/>
                <w:szCs w:val="20"/>
                <w:lang w:val="en-US" w:eastAsia="es-MX"/>
              </w:rPr>
            </w:pPr>
            <w:r w:rsidRPr="009A0D62">
              <w:rPr>
                <w:rFonts w:ascii="Noto Sans" w:hAnsi="Noto Sans" w:cs="Noto Sans"/>
                <w:sz w:val="20"/>
                <w:szCs w:val="20"/>
                <w:lang w:val="en-US" w:eastAsia="es-MX"/>
              </w:rPr>
              <w:t>●</w:t>
            </w:r>
            <w:r w:rsidRPr="009A0D62">
              <w:rPr>
                <w:rFonts w:ascii="Noto Sans" w:hAnsi="Noto Sans" w:cs="Noto Sans"/>
                <w:sz w:val="20"/>
                <w:szCs w:val="20"/>
                <w:lang w:val="en-US" w:eastAsia="es-MX"/>
              </w:rPr>
              <w:tab/>
              <w:t>Certificación SCRUM Master.</w:t>
            </w:r>
          </w:p>
          <w:p w14:paraId="3B83A63D" w14:textId="77777777" w:rsidR="003D3A7F" w:rsidRPr="009A0D62" w:rsidRDefault="003D3A7F" w:rsidP="00214DF5">
            <w:pPr>
              <w:ind w:left="416" w:hanging="284"/>
              <w:jc w:val="both"/>
              <w:rPr>
                <w:rFonts w:ascii="Noto Sans" w:hAnsi="Noto Sans" w:cs="Noto Sans"/>
                <w:sz w:val="20"/>
                <w:szCs w:val="20"/>
                <w:lang w:val="en-US" w:eastAsia="es-MX"/>
              </w:rPr>
            </w:pPr>
            <w:r w:rsidRPr="009A0D62">
              <w:rPr>
                <w:rFonts w:ascii="Noto Sans" w:hAnsi="Noto Sans" w:cs="Noto Sans"/>
                <w:sz w:val="20"/>
                <w:szCs w:val="20"/>
                <w:lang w:val="en-US" w:eastAsia="es-MX"/>
              </w:rPr>
              <w:t>●</w:t>
            </w:r>
            <w:r w:rsidRPr="009A0D62">
              <w:rPr>
                <w:rFonts w:ascii="Noto Sans" w:hAnsi="Noto Sans" w:cs="Noto Sans"/>
                <w:sz w:val="20"/>
                <w:szCs w:val="20"/>
                <w:lang w:val="en-US" w:eastAsia="es-MX"/>
              </w:rPr>
              <w:tab/>
              <w:t>SCRUM Developer.</w:t>
            </w:r>
          </w:p>
          <w:p w14:paraId="448D3B11" w14:textId="77777777" w:rsidR="003D3A7F" w:rsidRPr="009A0D62" w:rsidRDefault="003D3A7F" w:rsidP="00214DF5">
            <w:pPr>
              <w:ind w:left="416" w:hanging="284"/>
              <w:jc w:val="both"/>
              <w:rPr>
                <w:rFonts w:ascii="Noto Sans" w:hAnsi="Noto Sans" w:cs="Noto Sans"/>
                <w:sz w:val="20"/>
                <w:szCs w:val="20"/>
                <w:lang w:val="es-ES" w:eastAsia="es-MX"/>
              </w:rPr>
            </w:pPr>
            <w:r w:rsidRPr="009A0D62">
              <w:rPr>
                <w:rFonts w:ascii="Noto Sans" w:hAnsi="Noto Sans" w:cs="Noto Sans"/>
                <w:sz w:val="20"/>
                <w:szCs w:val="20"/>
                <w:lang w:val="es-ES" w:eastAsia="es-MX"/>
              </w:rPr>
              <w:t>●</w:t>
            </w:r>
            <w:r w:rsidRPr="009A0D62">
              <w:rPr>
                <w:rFonts w:ascii="Noto Sans" w:hAnsi="Noto Sans" w:cs="Noto Sans"/>
                <w:sz w:val="20"/>
                <w:szCs w:val="20"/>
                <w:lang w:val="es-ES" w:eastAsia="es-MX"/>
              </w:rPr>
              <w:tab/>
              <w:t>SCRUM Foundation.</w:t>
            </w:r>
          </w:p>
          <w:p w14:paraId="791FCAE5" w14:textId="77777777" w:rsidR="003D3A7F" w:rsidRPr="009A0D62" w:rsidRDefault="003D3A7F" w:rsidP="00214DF5">
            <w:pPr>
              <w:jc w:val="both"/>
              <w:rPr>
                <w:rFonts w:ascii="Noto Sans" w:hAnsi="Noto Sans" w:cs="Noto Sans"/>
                <w:sz w:val="20"/>
                <w:szCs w:val="20"/>
                <w:lang w:val="es-ES" w:eastAsia="es-MX"/>
              </w:rPr>
            </w:pPr>
          </w:p>
          <w:p w14:paraId="53B7BD95" w14:textId="77777777" w:rsidR="003D3A7F" w:rsidRPr="009A0D62" w:rsidRDefault="003D3A7F" w:rsidP="00214DF5">
            <w:pPr>
              <w:jc w:val="both"/>
              <w:rPr>
                <w:rFonts w:ascii="Noto Sans" w:hAnsi="Noto Sans" w:cs="Noto Sans"/>
                <w:sz w:val="20"/>
                <w:szCs w:val="20"/>
                <w:lang w:val="es-ES" w:eastAsia="es-MX"/>
              </w:rPr>
            </w:pPr>
            <w:r w:rsidRPr="009A0D62">
              <w:rPr>
                <w:rFonts w:ascii="Noto Sans" w:hAnsi="Noto Sans" w:cs="Noto Sans"/>
                <w:sz w:val="20"/>
                <w:szCs w:val="20"/>
                <w:lang w:val="es-ES" w:eastAsia="es-MX"/>
              </w:rPr>
              <w:t>Se otorgarán como máximo __ puntos en este subrubro.</w:t>
            </w:r>
          </w:p>
          <w:p w14:paraId="4AF0E9D9" w14:textId="77777777" w:rsidR="003D3A7F" w:rsidRPr="009A0D62" w:rsidRDefault="003D3A7F" w:rsidP="00214DF5">
            <w:pPr>
              <w:jc w:val="both"/>
              <w:rPr>
                <w:rFonts w:ascii="Noto Sans" w:hAnsi="Noto Sans" w:cs="Noto Sans"/>
                <w:sz w:val="20"/>
                <w:szCs w:val="20"/>
                <w:lang w:val="es-ES" w:eastAsia="es-MX"/>
              </w:rPr>
            </w:pPr>
          </w:p>
          <w:p w14:paraId="1748192E" w14:textId="18B02EE7" w:rsidR="003D3A7F" w:rsidRPr="009A0D62" w:rsidRDefault="003D3A7F" w:rsidP="00214DF5">
            <w:pPr>
              <w:jc w:val="both"/>
              <w:rPr>
                <w:rFonts w:ascii="Noto Sans" w:hAnsi="Noto Sans" w:cs="Noto Sans"/>
                <w:bCs/>
                <w:sz w:val="20"/>
                <w:szCs w:val="20"/>
                <w:lang w:val="es-ES_tradnl" w:eastAsia="es-MX"/>
              </w:rPr>
            </w:pPr>
            <w:r w:rsidRPr="009A0D62">
              <w:rPr>
                <w:rFonts w:ascii="Noto Sans" w:hAnsi="Noto Sans" w:cs="Noto Sans"/>
                <w:sz w:val="20"/>
                <w:szCs w:val="20"/>
                <w:lang w:val="es-ES" w:eastAsia="es-MX"/>
              </w:rPr>
              <w:t xml:space="preserve">Se otorgarán ___ puntos en este subrubro al licitante que acredite que cuenta 1 (UNO) empleado propuesto con perfil de </w:t>
            </w:r>
            <w:r w:rsidRPr="009A0D62">
              <w:rPr>
                <w:rFonts w:ascii="Noto Sans" w:hAnsi="Noto Sans" w:cs="Noto Sans"/>
                <w:b/>
                <w:bCs/>
                <w:sz w:val="20"/>
                <w:szCs w:val="20"/>
                <w:lang w:val="es-ES" w:eastAsia="es-MX"/>
              </w:rPr>
              <w:t>COORDINADOR DE INCIDENTES</w:t>
            </w:r>
            <w:r w:rsidRPr="009A0D62">
              <w:rPr>
                <w:rFonts w:ascii="Noto Sans" w:hAnsi="Noto Sans" w:cs="Noto Sans"/>
                <w:bCs/>
                <w:sz w:val="20"/>
                <w:szCs w:val="20"/>
                <w:lang w:val="es-ES_tradnl" w:eastAsia="es-MX"/>
              </w:rPr>
              <w:t xml:space="preserve"> con al </w:t>
            </w:r>
            <w:r w:rsidRPr="009A0D62">
              <w:rPr>
                <w:rFonts w:ascii="Noto Sans" w:hAnsi="Noto Sans" w:cs="Noto Sans"/>
                <w:sz w:val="20"/>
                <w:szCs w:val="20"/>
                <w:lang w:val="es-ES" w:eastAsia="es-MX"/>
              </w:rPr>
              <w:t xml:space="preserve">menos 1 (uno) constancia, diploma o certificación que, de </w:t>
            </w:r>
            <w:r w:rsidRPr="009A0D62">
              <w:rPr>
                <w:rFonts w:ascii="Noto Sans" w:hAnsi="Noto Sans" w:cs="Noto Sans"/>
                <w:sz w:val="20"/>
                <w:szCs w:val="20"/>
                <w:lang w:val="es-ES" w:eastAsia="es-MX"/>
              </w:rPr>
              <w:lastRenderedPageBreak/>
              <w:t>manera enunciativa más no limitativa, se indican en el presente subrubro.</w:t>
            </w:r>
          </w:p>
          <w:p w14:paraId="43FAAA0A" w14:textId="77777777" w:rsidR="003D3A7F" w:rsidRPr="009A0D62" w:rsidRDefault="003D3A7F" w:rsidP="00214DF5">
            <w:pPr>
              <w:jc w:val="both"/>
              <w:rPr>
                <w:rFonts w:ascii="Noto Sans" w:hAnsi="Noto Sans" w:cs="Noto Sans"/>
                <w:bCs/>
                <w:sz w:val="20"/>
                <w:szCs w:val="20"/>
                <w:lang w:val="es-ES_tradnl" w:eastAsia="es-MX"/>
              </w:rPr>
            </w:pPr>
          </w:p>
          <w:p w14:paraId="025A218C" w14:textId="77777777" w:rsidR="003D3A7F" w:rsidRPr="009A0D62" w:rsidRDefault="003D3A7F" w:rsidP="00214DF5">
            <w:pPr>
              <w:jc w:val="both"/>
              <w:rPr>
                <w:rFonts w:ascii="Noto Sans" w:hAnsi="Noto Sans" w:cs="Noto Sans"/>
                <w:sz w:val="20"/>
                <w:szCs w:val="20"/>
                <w:lang w:val="es-ES" w:eastAsia="es-MX"/>
              </w:rPr>
            </w:pPr>
            <w:r w:rsidRPr="009A0D62">
              <w:rPr>
                <w:rFonts w:ascii="Noto Sans" w:hAnsi="Noto Sans" w:cs="Noto Sans"/>
                <w:sz w:val="20"/>
                <w:szCs w:val="20"/>
                <w:lang w:val="es-ES" w:eastAsia="es-MX"/>
              </w:rPr>
              <w:t>No se otorgarán puntos a quien no acredite contar con la documentación solicitada en este subrubro.</w:t>
            </w:r>
          </w:p>
          <w:p w14:paraId="56C59827" w14:textId="77777777" w:rsidR="003D3A7F" w:rsidRPr="009A0D62" w:rsidRDefault="003D3A7F" w:rsidP="00214DF5">
            <w:pPr>
              <w:jc w:val="both"/>
              <w:rPr>
                <w:rFonts w:ascii="Noto Sans" w:hAnsi="Noto Sans" w:cs="Noto Sans"/>
                <w:sz w:val="20"/>
                <w:szCs w:val="20"/>
                <w:lang w:val="es-ES" w:eastAsia="es-MX"/>
              </w:rPr>
            </w:pPr>
          </w:p>
          <w:p w14:paraId="756AF505" w14:textId="77777777" w:rsidR="003D3A7F" w:rsidRPr="009A0D62" w:rsidRDefault="003D3A7F" w:rsidP="00214DF5">
            <w:pPr>
              <w:jc w:val="both"/>
              <w:rPr>
                <w:rFonts w:ascii="Noto Sans" w:hAnsi="Noto Sans" w:cs="Noto Sans"/>
                <w:sz w:val="20"/>
                <w:szCs w:val="20"/>
                <w:lang w:eastAsia="es-MX"/>
              </w:rPr>
            </w:pPr>
            <w:r w:rsidRPr="009A0D62">
              <w:rPr>
                <w:rFonts w:ascii="Noto Sans" w:hAnsi="Noto Sans" w:cs="Noto Sans"/>
                <w:sz w:val="20"/>
                <w:szCs w:val="20"/>
                <w:lang w:eastAsia="es-MX"/>
              </w:rPr>
              <w:t>No se otorgará puntaje:</w:t>
            </w:r>
          </w:p>
          <w:p w14:paraId="2346C464" w14:textId="77777777" w:rsidR="003D3A7F" w:rsidRPr="009A0D62" w:rsidRDefault="003D3A7F" w:rsidP="00214DF5">
            <w:pPr>
              <w:jc w:val="both"/>
              <w:rPr>
                <w:rFonts w:ascii="Noto Sans" w:hAnsi="Noto Sans" w:cs="Noto Sans"/>
                <w:sz w:val="20"/>
                <w:szCs w:val="20"/>
                <w:lang w:eastAsia="es-MX"/>
              </w:rPr>
            </w:pPr>
          </w:p>
          <w:p w14:paraId="6CE908AB" w14:textId="77777777" w:rsidR="003D3A7F" w:rsidRPr="009A0D62" w:rsidRDefault="003D3A7F" w:rsidP="00214DF5">
            <w:pPr>
              <w:numPr>
                <w:ilvl w:val="0"/>
                <w:numId w:val="61"/>
              </w:numPr>
              <w:jc w:val="both"/>
              <w:rPr>
                <w:rFonts w:ascii="Noto Sans" w:hAnsi="Noto Sans" w:cs="Noto Sans"/>
                <w:sz w:val="20"/>
                <w:szCs w:val="20"/>
                <w:lang w:eastAsia="es-MX"/>
              </w:rPr>
            </w:pPr>
            <w:r w:rsidRPr="009A0D62">
              <w:rPr>
                <w:rFonts w:ascii="Noto Sans" w:hAnsi="Noto Sans" w:cs="Noto Sans"/>
                <w:sz w:val="20"/>
                <w:szCs w:val="20"/>
                <w:lang w:eastAsia="es-MX"/>
              </w:rPr>
              <w:t>Cuando la documentación sea entregada de forma parcial o sea ilegible.</w:t>
            </w:r>
          </w:p>
          <w:p w14:paraId="42FE67E1" w14:textId="77777777" w:rsidR="003D3A7F" w:rsidRPr="009A0D62" w:rsidRDefault="003D3A7F" w:rsidP="00214DF5">
            <w:pPr>
              <w:numPr>
                <w:ilvl w:val="0"/>
                <w:numId w:val="61"/>
              </w:numPr>
              <w:jc w:val="both"/>
              <w:rPr>
                <w:rFonts w:ascii="Noto Sans" w:hAnsi="Noto Sans" w:cs="Noto Sans"/>
                <w:sz w:val="20"/>
                <w:szCs w:val="20"/>
                <w:lang w:eastAsia="es-MX"/>
              </w:rPr>
            </w:pPr>
            <w:r w:rsidRPr="009A0D62">
              <w:rPr>
                <w:rFonts w:ascii="Noto Sans" w:hAnsi="Noto Sans" w:cs="Noto Sans"/>
                <w:sz w:val="20"/>
                <w:szCs w:val="20"/>
                <w:lang w:eastAsia="es-MX"/>
              </w:rPr>
              <w:t>Cuando la documentación no cumpla con lo solicitado en este apartado.</w:t>
            </w:r>
          </w:p>
        </w:tc>
        <w:tc>
          <w:tcPr>
            <w:tcW w:w="606" w:type="pct"/>
            <w:tcBorders>
              <w:left w:val="single" w:sz="4" w:space="0" w:color="auto"/>
              <w:right w:val="single" w:sz="4" w:space="0" w:color="auto"/>
            </w:tcBorders>
            <w:vAlign w:val="center"/>
          </w:tcPr>
          <w:p w14:paraId="34E401F9" w14:textId="77777777" w:rsidR="003D3A7F" w:rsidRPr="009A0D62" w:rsidRDefault="003D3A7F" w:rsidP="00214DF5">
            <w:pPr>
              <w:jc w:val="center"/>
              <w:rPr>
                <w:rFonts w:ascii="Noto Sans" w:hAnsi="Noto Sans" w:cs="Noto Sans"/>
                <w:b/>
                <w:sz w:val="20"/>
                <w:szCs w:val="20"/>
                <w:lang w:eastAsia="es-MX"/>
              </w:rPr>
            </w:pPr>
          </w:p>
        </w:tc>
      </w:tr>
      <w:tr w:rsidR="003D3A7F" w:rsidRPr="009A0D62" w14:paraId="4DCB634C" w14:textId="77777777" w:rsidTr="00616A7A">
        <w:trPr>
          <w:trHeight w:val="270"/>
          <w:jc w:val="center"/>
        </w:trPr>
        <w:tc>
          <w:tcPr>
            <w:tcW w:w="693" w:type="pct"/>
            <w:vMerge/>
            <w:tcBorders>
              <w:left w:val="single" w:sz="4" w:space="0" w:color="auto"/>
              <w:right w:val="single" w:sz="4" w:space="0" w:color="auto"/>
            </w:tcBorders>
            <w:vAlign w:val="center"/>
          </w:tcPr>
          <w:p w14:paraId="0888E935" w14:textId="77777777" w:rsidR="003D3A7F" w:rsidRPr="009A0D62" w:rsidRDefault="003D3A7F" w:rsidP="00214DF5">
            <w:pPr>
              <w:jc w:val="center"/>
              <w:rPr>
                <w:rFonts w:ascii="Noto Sans" w:hAnsi="Noto Sans" w:cs="Noto Sans"/>
                <w:b/>
                <w:sz w:val="20"/>
                <w:szCs w:val="20"/>
                <w:lang w:val="es-ES" w:eastAsia="es-MX"/>
              </w:rPr>
            </w:pPr>
          </w:p>
        </w:tc>
        <w:tc>
          <w:tcPr>
            <w:tcW w:w="1004" w:type="pct"/>
            <w:vMerge/>
            <w:tcBorders>
              <w:left w:val="single" w:sz="4" w:space="0" w:color="auto"/>
              <w:right w:val="single" w:sz="4" w:space="0" w:color="auto"/>
            </w:tcBorders>
            <w:vAlign w:val="center"/>
          </w:tcPr>
          <w:p w14:paraId="07675918" w14:textId="77777777" w:rsidR="003D3A7F" w:rsidRPr="009A0D62" w:rsidRDefault="003D3A7F" w:rsidP="00214DF5">
            <w:pPr>
              <w:jc w:val="center"/>
              <w:rPr>
                <w:rFonts w:ascii="Noto Sans" w:hAnsi="Noto Sans" w:cs="Noto Sans"/>
                <w:b/>
                <w:sz w:val="20"/>
                <w:szCs w:val="20"/>
                <w:lang w:val="es-ES" w:eastAsia="es-MX"/>
              </w:rPr>
            </w:pPr>
          </w:p>
        </w:tc>
        <w:tc>
          <w:tcPr>
            <w:tcW w:w="2698" w:type="pct"/>
            <w:tcBorders>
              <w:top w:val="single" w:sz="4" w:space="0" w:color="auto"/>
              <w:left w:val="single" w:sz="4" w:space="0" w:color="auto"/>
              <w:bottom w:val="single" w:sz="4" w:space="0" w:color="auto"/>
              <w:right w:val="single" w:sz="4" w:space="0" w:color="auto"/>
            </w:tcBorders>
            <w:vAlign w:val="center"/>
          </w:tcPr>
          <w:p w14:paraId="22D1A219" w14:textId="0495DB70" w:rsidR="003D3A7F" w:rsidRPr="009A0D62" w:rsidRDefault="003D3A7F" w:rsidP="00214DF5">
            <w:pPr>
              <w:jc w:val="both"/>
              <w:rPr>
                <w:rFonts w:ascii="Noto Sans" w:hAnsi="Noto Sans" w:cs="Noto Sans"/>
                <w:b/>
                <w:sz w:val="20"/>
                <w:szCs w:val="20"/>
                <w:lang w:val="es-ES_tradnl" w:eastAsia="es-MX"/>
              </w:rPr>
            </w:pPr>
            <w:r w:rsidRPr="009A0D62">
              <w:rPr>
                <w:rFonts w:ascii="Noto Sans" w:hAnsi="Noto Sans" w:cs="Noto Sans"/>
                <w:bCs/>
                <w:sz w:val="20"/>
                <w:szCs w:val="20"/>
                <w:lang w:val="es-ES" w:eastAsia="es-MX"/>
              </w:rPr>
              <w:t>El licitante deberá demostrar que cuenta con 1 (UNO) empleado con perfil de</w:t>
            </w:r>
            <w:r w:rsidRPr="009A0D62">
              <w:rPr>
                <w:rFonts w:ascii="Noto Sans" w:hAnsi="Noto Sans" w:cs="Noto Sans"/>
                <w:b/>
                <w:sz w:val="20"/>
                <w:szCs w:val="20"/>
                <w:lang w:val="es-ES" w:eastAsia="es-MX"/>
              </w:rPr>
              <w:t xml:space="preserve"> ESPECIALISTA DE LA MESA DE SERVICIOS.</w:t>
            </w:r>
          </w:p>
          <w:p w14:paraId="5F444B48" w14:textId="77777777" w:rsidR="003D3A7F" w:rsidRPr="009A0D62" w:rsidRDefault="003D3A7F" w:rsidP="00214DF5">
            <w:pPr>
              <w:jc w:val="both"/>
              <w:rPr>
                <w:rFonts w:ascii="Noto Sans" w:hAnsi="Noto Sans" w:cs="Noto Sans"/>
                <w:b/>
                <w:sz w:val="20"/>
                <w:szCs w:val="20"/>
                <w:lang w:val="es-ES_tradnl" w:eastAsia="es-MX"/>
              </w:rPr>
            </w:pPr>
          </w:p>
          <w:p w14:paraId="5A08FDD1" w14:textId="77777777" w:rsidR="003D3A7F" w:rsidRPr="009A0D62" w:rsidRDefault="003D3A7F" w:rsidP="00214DF5">
            <w:pPr>
              <w:jc w:val="both"/>
              <w:rPr>
                <w:rFonts w:ascii="Noto Sans" w:hAnsi="Noto Sans" w:cs="Noto Sans"/>
                <w:sz w:val="20"/>
                <w:szCs w:val="20"/>
                <w:lang w:val="es-ES" w:eastAsia="es-MX"/>
              </w:rPr>
            </w:pPr>
            <w:r w:rsidRPr="009A0D62">
              <w:rPr>
                <w:rFonts w:ascii="Noto Sans" w:hAnsi="Noto Sans" w:cs="Noto Sans"/>
                <w:sz w:val="20"/>
                <w:szCs w:val="20"/>
                <w:lang w:val="es-ES" w:eastAsia="es-MX"/>
              </w:rPr>
              <w:t>Para acreditar el dominio de herramientas de la persona propuesta para este perfil se deberá presentar:</w:t>
            </w:r>
          </w:p>
          <w:p w14:paraId="25FE3403" w14:textId="77777777" w:rsidR="003D3A7F" w:rsidRPr="009A0D62" w:rsidRDefault="003D3A7F" w:rsidP="00214DF5">
            <w:pPr>
              <w:jc w:val="both"/>
              <w:rPr>
                <w:rFonts w:ascii="Noto Sans" w:hAnsi="Noto Sans" w:cs="Noto Sans"/>
                <w:b/>
                <w:sz w:val="20"/>
                <w:szCs w:val="20"/>
                <w:lang w:val="es-ES_tradnl" w:eastAsia="es-MX"/>
              </w:rPr>
            </w:pPr>
          </w:p>
          <w:p w14:paraId="241E1EF3" w14:textId="77777777" w:rsidR="003D3A7F" w:rsidRPr="009A0D62" w:rsidRDefault="003D3A7F" w:rsidP="00214DF5">
            <w:pPr>
              <w:jc w:val="both"/>
              <w:rPr>
                <w:rFonts w:ascii="Noto Sans" w:hAnsi="Noto Sans" w:cs="Noto Sans"/>
                <w:sz w:val="20"/>
                <w:szCs w:val="20"/>
                <w:lang w:val="es-ES" w:eastAsia="es-MX"/>
              </w:rPr>
            </w:pPr>
            <w:r w:rsidRPr="009A0D62">
              <w:rPr>
                <w:rFonts w:ascii="Noto Sans" w:hAnsi="Noto Sans" w:cs="Noto Sans"/>
                <w:sz w:val="20"/>
                <w:szCs w:val="20"/>
                <w:lang w:val="es-ES" w:eastAsia="es-MX"/>
              </w:rPr>
              <w:t>1 (una) constancias o diplomas o certificado en procesos de ITIL versión 4, a nombre de la persona propuesta.</w:t>
            </w:r>
          </w:p>
          <w:p w14:paraId="32960B2C" w14:textId="77777777" w:rsidR="003D3A7F" w:rsidRPr="009A0D62" w:rsidRDefault="003D3A7F" w:rsidP="00214DF5">
            <w:pPr>
              <w:jc w:val="both"/>
              <w:rPr>
                <w:rFonts w:ascii="Noto Sans" w:hAnsi="Noto Sans" w:cs="Noto Sans"/>
                <w:sz w:val="20"/>
                <w:szCs w:val="20"/>
                <w:lang w:val="es-ES" w:eastAsia="es-MX"/>
              </w:rPr>
            </w:pPr>
          </w:p>
          <w:p w14:paraId="413767FB" w14:textId="77777777" w:rsidR="003D3A7F" w:rsidRPr="009A0D62" w:rsidRDefault="003D3A7F" w:rsidP="00214DF5">
            <w:pPr>
              <w:jc w:val="both"/>
              <w:rPr>
                <w:rFonts w:ascii="Noto Sans" w:hAnsi="Noto Sans" w:cs="Noto Sans"/>
                <w:sz w:val="20"/>
                <w:szCs w:val="20"/>
                <w:lang w:val="es-ES" w:eastAsia="es-MX"/>
              </w:rPr>
            </w:pPr>
            <w:r w:rsidRPr="009A0D62">
              <w:rPr>
                <w:rFonts w:ascii="Noto Sans" w:hAnsi="Noto Sans" w:cs="Noto Sans"/>
                <w:sz w:val="20"/>
                <w:szCs w:val="20"/>
                <w:lang w:val="es-ES" w:eastAsia="es-MX"/>
              </w:rPr>
              <w:t>Se otorgarán como máximo __ puntos en este subrubro.</w:t>
            </w:r>
          </w:p>
          <w:p w14:paraId="059CEF97" w14:textId="77777777" w:rsidR="003D3A7F" w:rsidRPr="009A0D62" w:rsidRDefault="003D3A7F" w:rsidP="00214DF5">
            <w:pPr>
              <w:jc w:val="both"/>
              <w:rPr>
                <w:rFonts w:ascii="Noto Sans" w:hAnsi="Noto Sans" w:cs="Noto Sans"/>
                <w:sz w:val="20"/>
                <w:szCs w:val="20"/>
                <w:lang w:val="es-ES" w:eastAsia="es-MX"/>
              </w:rPr>
            </w:pPr>
          </w:p>
          <w:p w14:paraId="70A01A71" w14:textId="41AE8669" w:rsidR="003D3A7F" w:rsidRPr="009A0D62" w:rsidRDefault="003D3A7F" w:rsidP="00214DF5">
            <w:pPr>
              <w:jc w:val="both"/>
              <w:rPr>
                <w:rFonts w:ascii="Noto Sans" w:hAnsi="Noto Sans" w:cs="Noto Sans"/>
                <w:sz w:val="20"/>
                <w:szCs w:val="20"/>
                <w:lang w:val="es-ES" w:eastAsia="es-MX"/>
              </w:rPr>
            </w:pPr>
            <w:r w:rsidRPr="009A0D62">
              <w:rPr>
                <w:rFonts w:ascii="Noto Sans" w:hAnsi="Noto Sans" w:cs="Noto Sans"/>
                <w:sz w:val="20"/>
                <w:szCs w:val="20"/>
                <w:lang w:val="es-ES" w:eastAsia="es-MX"/>
              </w:rPr>
              <w:t xml:space="preserve">Se otorgarán ___ puntos en este subrubro al licitante que acredite que cuenta 1 (UNO) empleado propuesto con perfil de </w:t>
            </w:r>
            <w:r w:rsidRPr="009A0D62">
              <w:rPr>
                <w:rFonts w:ascii="Noto Sans" w:hAnsi="Noto Sans" w:cs="Noto Sans"/>
                <w:b/>
                <w:sz w:val="20"/>
                <w:szCs w:val="20"/>
                <w:lang w:val="es-ES" w:eastAsia="es-MX"/>
              </w:rPr>
              <w:t>ESPECIALISTA DE LA MESA DE SERVICIOS</w:t>
            </w:r>
            <w:r w:rsidRPr="009A0D62">
              <w:rPr>
                <w:rFonts w:ascii="Noto Sans" w:hAnsi="Noto Sans" w:cs="Noto Sans"/>
                <w:sz w:val="20"/>
                <w:szCs w:val="20"/>
                <w:lang w:val="es-ES" w:eastAsia="es-MX"/>
              </w:rPr>
              <w:t xml:space="preserve"> con 1 (una) constancias o diplomas o certificado en procesos de ITIL versión 4.</w:t>
            </w:r>
          </w:p>
          <w:p w14:paraId="49234FCB" w14:textId="77777777" w:rsidR="003D3A7F" w:rsidRPr="009A0D62" w:rsidRDefault="003D3A7F" w:rsidP="00214DF5">
            <w:pPr>
              <w:jc w:val="both"/>
              <w:rPr>
                <w:rFonts w:ascii="Noto Sans" w:hAnsi="Noto Sans" w:cs="Noto Sans"/>
                <w:bCs/>
                <w:sz w:val="20"/>
                <w:szCs w:val="20"/>
                <w:lang w:val="es-ES_tradnl" w:eastAsia="es-MX"/>
              </w:rPr>
            </w:pPr>
          </w:p>
          <w:p w14:paraId="6AB90A91" w14:textId="77777777" w:rsidR="003D3A7F" w:rsidRPr="009A0D62" w:rsidRDefault="003D3A7F" w:rsidP="00214DF5">
            <w:pPr>
              <w:jc w:val="both"/>
              <w:rPr>
                <w:rFonts w:ascii="Noto Sans" w:hAnsi="Noto Sans" w:cs="Noto Sans"/>
                <w:sz w:val="20"/>
                <w:szCs w:val="20"/>
                <w:lang w:val="es-ES" w:eastAsia="es-MX"/>
              </w:rPr>
            </w:pPr>
            <w:r w:rsidRPr="009A0D62">
              <w:rPr>
                <w:rFonts w:ascii="Noto Sans" w:hAnsi="Noto Sans" w:cs="Noto Sans"/>
                <w:sz w:val="20"/>
                <w:szCs w:val="20"/>
                <w:lang w:val="es-ES" w:eastAsia="es-MX"/>
              </w:rPr>
              <w:t>No se otorgarán puntos a quien no acredite contar con la documentación solicitada en este subrubro.</w:t>
            </w:r>
          </w:p>
          <w:p w14:paraId="57D74520" w14:textId="77777777" w:rsidR="003D3A7F" w:rsidRPr="009A0D62" w:rsidRDefault="003D3A7F" w:rsidP="00214DF5">
            <w:pPr>
              <w:jc w:val="both"/>
              <w:rPr>
                <w:rFonts w:ascii="Noto Sans" w:hAnsi="Noto Sans" w:cs="Noto Sans"/>
                <w:sz w:val="20"/>
                <w:szCs w:val="20"/>
                <w:lang w:val="es-ES" w:eastAsia="es-MX"/>
              </w:rPr>
            </w:pPr>
          </w:p>
          <w:p w14:paraId="7883BE67" w14:textId="77777777" w:rsidR="003D3A7F" w:rsidRPr="009A0D62" w:rsidRDefault="003D3A7F" w:rsidP="00214DF5">
            <w:pPr>
              <w:jc w:val="both"/>
              <w:rPr>
                <w:rFonts w:ascii="Noto Sans" w:hAnsi="Noto Sans" w:cs="Noto Sans"/>
                <w:sz w:val="20"/>
                <w:szCs w:val="20"/>
                <w:lang w:eastAsia="es-MX"/>
              </w:rPr>
            </w:pPr>
            <w:r w:rsidRPr="009A0D62">
              <w:rPr>
                <w:rFonts w:ascii="Noto Sans" w:hAnsi="Noto Sans" w:cs="Noto Sans"/>
                <w:sz w:val="20"/>
                <w:szCs w:val="20"/>
                <w:lang w:eastAsia="es-MX"/>
              </w:rPr>
              <w:t>No se otorgará puntaje:</w:t>
            </w:r>
          </w:p>
          <w:p w14:paraId="712C7731" w14:textId="77777777" w:rsidR="003D3A7F" w:rsidRPr="009A0D62" w:rsidRDefault="003D3A7F" w:rsidP="00214DF5">
            <w:pPr>
              <w:jc w:val="both"/>
              <w:rPr>
                <w:rFonts w:ascii="Noto Sans" w:hAnsi="Noto Sans" w:cs="Noto Sans"/>
                <w:sz w:val="20"/>
                <w:szCs w:val="20"/>
                <w:lang w:eastAsia="es-MX"/>
              </w:rPr>
            </w:pPr>
          </w:p>
          <w:p w14:paraId="51E583B8" w14:textId="77777777" w:rsidR="003D3A7F" w:rsidRPr="009A0D62" w:rsidRDefault="003D3A7F" w:rsidP="00214DF5">
            <w:pPr>
              <w:numPr>
                <w:ilvl w:val="0"/>
                <w:numId w:val="62"/>
              </w:numPr>
              <w:jc w:val="both"/>
              <w:rPr>
                <w:rFonts w:ascii="Noto Sans" w:hAnsi="Noto Sans" w:cs="Noto Sans"/>
                <w:sz w:val="20"/>
                <w:szCs w:val="20"/>
                <w:lang w:eastAsia="es-MX"/>
              </w:rPr>
            </w:pPr>
            <w:r w:rsidRPr="009A0D62">
              <w:rPr>
                <w:rFonts w:ascii="Noto Sans" w:hAnsi="Noto Sans" w:cs="Noto Sans"/>
                <w:sz w:val="20"/>
                <w:szCs w:val="20"/>
                <w:lang w:eastAsia="es-MX"/>
              </w:rPr>
              <w:t>Cuando la documentación sea entregada de forma parcial o sea ilegible.</w:t>
            </w:r>
          </w:p>
          <w:p w14:paraId="6CFAF97D" w14:textId="77777777" w:rsidR="003D3A7F" w:rsidRPr="009A0D62" w:rsidRDefault="003D3A7F" w:rsidP="00214DF5">
            <w:pPr>
              <w:numPr>
                <w:ilvl w:val="0"/>
                <w:numId w:val="62"/>
              </w:numPr>
              <w:jc w:val="both"/>
              <w:rPr>
                <w:rFonts w:ascii="Noto Sans" w:hAnsi="Noto Sans" w:cs="Noto Sans"/>
                <w:sz w:val="20"/>
                <w:szCs w:val="20"/>
                <w:lang w:eastAsia="es-MX"/>
              </w:rPr>
            </w:pPr>
            <w:r w:rsidRPr="009A0D62">
              <w:rPr>
                <w:rFonts w:ascii="Noto Sans" w:hAnsi="Noto Sans" w:cs="Noto Sans"/>
                <w:sz w:val="20"/>
                <w:szCs w:val="20"/>
                <w:lang w:eastAsia="es-MX"/>
              </w:rPr>
              <w:t>Cuando la documentación no cumpla con lo solicitado en este apartado.</w:t>
            </w:r>
          </w:p>
        </w:tc>
        <w:tc>
          <w:tcPr>
            <w:tcW w:w="606" w:type="pct"/>
            <w:tcBorders>
              <w:left w:val="single" w:sz="4" w:space="0" w:color="auto"/>
              <w:right w:val="single" w:sz="4" w:space="0" w:color="auto"/>
            </w:tcBorders>
            <w:vAlign w:val="center"/>
          </w:tcPr>
          <w:p w14:paraId="734233D5" w14:textId="77777777" w:rsidR="003D3A7F" w:rsidRPr="009A0D62" w:rsidRDefault="003D3A7F" w:rsidP="00214DF5">
            <w:pPr>
              <w:jc w:val="center"/>
              <w:rPr>
                <w:rFonts w:ascii="Noto Sans" w:hAnsi="Noto Sans" w:cs="Noto Sans"/>
                <w:b/>
                <w:sz w:val="20"/>
                <w:szCs w:val="20"/>
                <w:lang w:eastAsia="es-MX"/>
              </w:rPr>
            </w:pPr>
          </w:p>
        </w:tc>
      </w:tr>
      <w:tr w:rsidR="003D3A7F" w:rsidRPr="009A0D62" w14:paraId="46DC676D" w14:textId="77777777" w:rsidTr="00616A7A">
        <w:trPr>
          <w:trHeight w:val="270"/>
          <w:jc w:val="center"/>
        </w:trPr>
        <w:tc>
          <w:tcPr>
            <w:tcW w:w="693" w:type="pct"/>
            <w:vMerge/>
            <w:tcBorders>
              <w:left w:val="single" w:sz="4" w:space="0" w:color="auto"/>
              <w:right w:val="single" w:sz="4" w:space="0" w:color="auto"/>
            </w:tcBorders>
            <w:vAlign w:val="center"/>
          </w:tcPr>
          <w:p w14:paraId="0EAD2A43" w14:textId="77777777" w:rsidR="003D3A7F" w:rsidRPr="009A0D62" w:rsidRDefault="003D3A7F" w:rsidP="00214DF5">
            <w:pPr>
              <w:jc w:val="center"/>
              <w:rPr>
                <w:rFonts w:ascii="Noto Sans" w:hAnsi="Noto Sans" w:cs="Noto Sans"/>
                <w:b/>
                <w:sz w:val="20"/>
                <w:szCs w:val="20"/>
                <w:lang w:val="es-ES" w:eastAsia="es-MX"/>
              </w:rPr>
            </w:pPr>
          </w:p>
        </w:tc>
        <w:tc>
          <w:tcPr>
            <w:tcW w:w="1004" w:type="pct"/>
            <w:vMerge/>
            <w:tcBorders>
              <w:left w:val="single" w:sz="4" w:space="0" w:color="auto"/>
              <w:right w:val="single" w:sz="4" w:space="0" w:color="auto"/>
            </w:tcBorders>
            <w:vAlign w:val="center"/>
          </w:tcPr>
          <w:p w14:paraId="243B030A" w14:textId="77777777" w:rsidR="003D3A7F" w:rsidRPr="009A0D62" w:rsidRDefault="003D3A7F" w:rsidP="00214DF5">
            <w:pPr>
              <w:jc w:val="center"/>
              <w:rPr>
                <w:rFonts w:ascii="Noto Sans" w:hAnsi="Noto Sans" w:cs="Noto Sans"/>
                <w:b/>
                <w:sz w:val="20"/>
                <w:szCs w:val="20"/>
                <w:lang w:val="es-ES" w:eastAsia="es-MX"/>
              </w:rPr>
            </w:pPr>
          </w:p>
        </w:tc>
        <w:tc>
          <w:tcPr>
            <w:tcW w:w="2698" w:type="pct"/>
            <w:tcBorders>
              <w:top w:val="single" w:sz="4" w:space="0" w:color="auto"/>
              <w:left w:val="single" w:sz="4" w:space="0" w:color="auto"/>
              <w:bottom w:val="single" w:sz="4" w:space="0" w:color="auto"/>
              <w:right w:val="single" w:sz="4" w:space="0" w:color="auto"/>
            </w:tcBorders>
            <w:vAlign w:val="center"/>
          </w:tcPr>
          <w:p w14:paraId="06F0610A" w14:textId="30F530B9" w:rsidR="003D3A7F" w:rsidRPr="009A0D62" w:rsidRDefault="003D3A7F" w:rsidP="00214DF5">
            <w:pPr>
              <w:jc w:val="both"/>
              <w:rPr>
                <w:rFonts w:ascii="Noto Sans" w:hAnsi="Noto Sans" w:cs="Noto Sans"/>
                <w:b/>
                <w:sz w:val="20"/>
                <w:szCs w:val="20"/>
                <w:lang w:val="es-ES_tradnl" w:eastAsia="es-MX"/>
              </w:rPr>
            </w:pPr>
            <w:r w:rsidRPr="009A0D62">
              <w:rPr>
                <w:rFonts w:ascii="Noto Sans" w:hAnsi="Noto Sans" w:cs="Noto Sans"/>
                <w:bCs/>
                <w:sz w:val="20"/>
                <w:szCs w:val="20"/>
                <w:lang w:val="es-ES" w:eastAsia="es-MX"/>
              </w:rPr>
              <w:t xml:space="preserve">El licitante deberá demostrar que cuenta con </w:t>
            </w:r>
            <w:r w:rsidRPr="009A0D62">
              <w:rPr>
                <w:rFonts w:ascii="Noto Sans" w:hAnsi="Noto Sans" w:cs="Noto Sans"/>
                <w:b/>
                <w:sz w:val="20"/>
                <w:szCs w:val="20"/>
                <w:lang w:val="es-ES" w:eastAsia="es-MX"/>
              </w:rPr>
              <w:t>15 (quince) empleados con Perfiles técnicos responsables de la Operación y Gestión de la Operación.</w:t>
            </w:r>
          </w:p>
          <w:p w14:paraId="4EC77E45" w14:textId="77777777" w:rsidR="003D3A7F" w:rsidRPr="009A0D62" w:rsidRDefault="003D3A7F" w:rsidP="00214DF5">
            <w:pPr>
              <w:jc w:val="both"/>
              <w:rPr>
                <w:rFonts w:ascii="Noto Sans" w:hAnsi="Noto Sans" w:cs="Noto Sans"/>
                <w:b/>
                <w:sz w:val="20"/>
                <w:szCs w:val="20"/>
                <w:lang w:val="es-ES_tradnl" w:eastAsia="es-MX"/>
              </w:rPr>
            </w:pPr>
          </w:p>
          <w:p w14:paraId="5643FB66" w14:textId="77777777" w:rsidR="003D3A7F" w:rsidRPr="009A0D62" w:rsidRDefault="003D3A7F" w:rsidP="00214DF5">
            <w:pPr>
              <w:jc w:val="both"/>
              <w:rPr>
                <w:rFonts w:ascii="Noto Sans" w:hAnsi="Noto Sans" w:cs="Noto Sans"/>
                <w:sz w:val="20"/>
                <w:szCs w:val="20"/>
                <w:lang w:val="es-ES" w:eastAsia="es-MX"/>
              </w:rPr>
            </w:pPr>
            <w:r w:rsidRPr="009A0D62">
              <w:rPr>
                <w:rFonts w:ascii="Noto Sans" w:hAnsi="Noto Sans" w:cs="Noto Sans"/>
                <w:sz w:val="20"/>
                <w:szCs w:val="20"/>
                <w:lang w:val="es-ES" w:eastAsia="es-MX"/>
              </w:rPr>
              <w:lastRenderedPageBreak/>
              <w:t>Para acreditar el dominio de herramientas del personal propuesto para este perfil se deberá presentar, por cada empleado propuesto:</w:t>
            </w:r>
          </w:p>
          <w:p w14:paraId="09106C32" w14:textId="77777777" w:rsidR="003D3A7F" w:rsidRPr="009A0D62" w:rsidRDefault="003D3A7F" w:rsidP="00214DF5">
            <w:pPr>
              <w:jc w:val="both"/>
              <w:rPr>
                <w:rFonts w:ascii="Noto Sans" w:hAnsi="Noto Sans" w:cs="Noto Sans"/>
                <w:sz w:val="20"/>
                <w:szCs w:val="20"/>
                <w:lang w:val="es-ES" w:eastAsia="es-MX"/>
              </w:rPr>
            </w:pPr>
          </w:p>
          <w:p w14:paraId="56138278" w14:textId="77777777" w:rsidR="003D3A7F" w:rsidRPr="009A0D62" w:rsidRDefault="003D3A7F" w:rsidP="00214DF5">
            <w:pPr>
              <w:jc w:val="both"/>
              <w:rPr>
                <w:rFonts w:ascii="Noto Sans" w:hAnsi="Noto Sans" w:cs="Noto Sans"/>
                <w:iCs/>
                <w:sz w:val="20"/>
                <w:szCs w:val="20"/>
              </w:rPr>
            </w:pPr>
            <w:r w:rsidRPr="009A0D62">
              <w:rPr>
                <w:rFonts w:ascii="Noto Sans" w:hAnsi="Noto Sans" w:cs="Noto Sans"/>
                <w:iCs/>
                <w:sz w:val="20"/>
                <w:szCs w:val="20"/>
              </w:rPr>
              <w:t xml:space="preserve">Al menos 1 diploma o constancia o certificación de acreditación en cursos </w:t>
            </w:r>
            <w:r w:rsidRPr="009A0D62">
              <w:rPr>
                <w:rFonts w:ascii="Noto Sans" w:eastAsia="Montserrat" w:hAnsi="Noto Sans" w:cs="Noto Sans"/>
                <w:sz w:val="20"/>
                <w:szCs w:val="20"/>
              </w:rPr>
              <w:t>que, de manera enunciativa más no limitativa, pueden ser las siguiente:</w:t>
            </w:r>
          </w:p>
          <w:p w14:paraId="45811A4C" w14:textId="77777777" w:rsidR="003D3A7F" w:rsidRPr="009A0D62" w:rsidRDefault="003D3A7F" w:rsidP="00214DF5">
            <w:pPr>
              <w:jc w:val="both"/>
              <w:rPr>
                <w:rFonts w:ascii="Noto Sans" w:hAnsi="Noto Sans" w:cs="Noto Sans"/>
                <w:iCs/>
                <w:sz w:val="20"/>
                <w:szCs w:val="20"/>
              </w:rPr>
            </w:pPr>
          </w:p>
          <w:p w14:paraId="04DAB43F" w14:textId="77777777" w:rsidR="003D3A7F" w:rsidRPr="009A0D62" w:rsidRDefault="003D3A7F" w:rsidP="00214DF5">
            <w:pPr>
              <w:pStyle w:val="Prrafodelista"/>
              <w:numPr>
                <w:ilvl w:val="0"/>
                <w:numId w:val="65"/>
              </w:numPr>
              <w:ind w:left="534"/>
              <w:contextualSpacing w:val="0"/>
              <w:jc w:val="both"/>
              <w:rPr>
                <w:rFonts w:ascii="Noto Sans" w:hAnsi="Noto Sans" w:cs="Noto Sans"/>
                <w:bCs/>
                <w:sz w:val="20"/>
                <w:szCs w:val="20"/>
              </w:rPr>
            </w:pPr>
            <w:r w:rsidRPr="009A0D62">
              <w:rPr>
                <w:rFonts w:ascii="Noto Sans" w:hAnsi="Noto Sans" w:cs="Noto Sans"/>
                <w:bCs/>
                <w:sz w:val="20"/>
                <w:szCs w:val="20"/>
              </w:rPr>
              <w:t>RedHat Virtualization</w:t>
            </w:r>
          </w:p>
          <w:p w14:paraId="5541982C" w14:textId="77777777" w:rsidR="003D3A7F" w:rsidRPr="009A0D62" w:rsidRDefault="003D3A7F" w:rsidP="00214DF5">
            <w:pPr>
              <w:pStyle w:val="Prrafodelista"/>
              <w:numPr>
                <w:ilvl w:val="0"/>
                <w:numId w:val="65"/>
              </w:numPr>
              <w:ind w:left="534"/>
              <w:contextualSpacing w:val="0"/>
              <w:jc w:val="both"/>
              <w:rPr>
                <w:rFonts w:ascii="Noto Sans" w:hAnsi="Noto Sans" w:cs="Noto Sans"/>
                <w:bCs/>
                <w:sz w:val="20"/>
                <w:szCs w:val="20"/>
              </w:rPr>
            </w:pPr>
            <w:r w:rsidRPr="009A0D62">
              <w:rPr>
                <w:rFonts w:ascii="Noto Sans" w:hAnsi="Noto Sans" w:cs="Noto Sans"/>
                <w:bCs/>
                <w:sz w:val="20"/>
                <w:szCs w:val="20"/>
              </w:rPr>
              <w:t>RedHat OpenShift</w:t>
            </w:r>
          </w:p>
          <w:p w14:paraId="5077AE2B" w14:textId="77777777" w:rsidR="003D3A7F" w:rsidRPr="009A0D62" w:rsidRDefault="003D3A7F" w:rsidP="00214DF5">
            <w:pPr>
              <w:pStyle w:val="Prrafodelista"/>
              <w:numPr>
                <w:ilvl w:val="0"/>
                <w:numId w:val="65"/>
              </w:numPr>
              <w:ind w:left="534"/>
              <w:contextualSpacing w:val="0"/>
              <w:jc w:val="both"/>
              <w:rPr>
                <w:rFonts w:ascii="Noto Sans" w:hAnsi="Noto Sans" w:cs="Noto Sans"/>
                <w:bCs/>
                <w:sz w:val="20"/>
                <w:szCs w:val="20"/>
              </w:rPr>
            </w:pPr>
            <w:r w:rsidRPr="009A0D62">
              <w:rPr>
                <w:rFonts w:ascii="Noto Sans" w:hAnsi="Noto Sans" w:cs="Noto Sans"/>
                <w:bCs/>
                <w:sz w:val="20"/>
                <w:szCs w:val="20"/>
              </w:rPr>
              <w:t>Huawei Cloud Stack</w:t>
            </w:r>
          </w:p>
          <w:p w14:paraId="1A618DD3" w14:textId="77777777" w:rsidR="003D3A7F" w:rsidRPr="009A0D62" w:rsidRDefault="003D3A7F" w:rsidP="00214DF5">
            <w:pPr>
              <w:pStyle w:val="Prrafodelista"/>
              <w:numPr>
                <w:ilvl w:val="0"/>
                <w:numId w:val="65"/>
              </w:numPr>
              <w:ind w:left="534"/>
              <w:contextualSpacing w:val="0"/>
              <w:jc w:val="both"/>
              <w:rPr>
                <w:rFonts w:ascii="Noto Sans" w:hAnsi="Noto Sans" w:cs="Noto Sans"/>
                <w:bCs/>
                <w:sz w:val="20"/>
                <w:szCs w:val="20"/>
              </w:rPr>
            </w:pPr>
            <w:r w:rsidRPr="009A0D62">
              <w:rPr>
                <w:rFonts w:ascii="Noto Sans" w:hAnsi="Noto Sans" w:cs="Noto Sans"/>
                <w:bCs/>
                <w:sz w:val="20"/>
                <w:szCs w:val="20"/>
              </w:rPr>
              <w:t>Huawei Fusion Compute,</w:t>
            </w:r>
          </w:p>
          <w:p w14:paraId="2B8AA834" w14:textId="77777777" w:rsidR="003D3A7F" w:rsidRPr="009A0D62" w:rsidRDefault="003D3A7F" w:rsidP="00214DF5">
            <w:pPr>
              <w:pStyle w:val="Prrafodelista"/>
              <w:numPr>
                <w:ilvl w:val="0"/>
                <w:numId w:val="65"/>
              </w:numPr>
              <w:ind w:left="534"/>
              <w:contextualSpacing w:val="0"/>
              <w:jc w:val="both"/>
              <w:rPr>
                <w:rFonts w:ascii="Noto Sans" w:hAnsi="Noto Sans" w:cs="Noto Sans"/>
                <w:bCs/>
                <w:sz w:val="20"/>
                <w:szCs w:val="20"/>
              </w:rPr>
            </w:pPr>
            <w:r w:rsidRPr="009A0D62">
              <w:rPr>
                <w:rFonts w:ascii="Noto Sans" w:hAnsi="Noto Sans" w:cs="Noto Sans"/>
                <w:bCs/>
                <w:sz w:val="20"/>
                <w:szCs w:val="20"/>
              </w:rPr>
              <w:t>Oracle Virtual Machine,</w:t>
            </w:r>
          </w:p>
          <w:p w14:paraId="0163907C" w14:textId="77777777" w:rsidR="003D3A7F" w:rsidRPr="009A0D62" w:rsidRDefault="003D3A7F" w:rsidP="00214DF5">
            <w:pPr>
              <w:pStyle w:val="Prrafodelista"/>
              <w:numPr>
                <w:ilvl w:val="0"/>
                <w:numId w:val="65"/>
              </w:numPr>
              <w:ind w:left="534"/>
              <w:contextualSpacing w:val="0"/>
              <w:jc w:val="both"/>
              <w:rPr>
                <w:rFonts w:ascii="Noto Sans" w:hAnsi="Noto Sans" w:cs="Noto Sans"/>
                <w:bCs/>
                <w:sz w:val="20"/>
                <w:szCs w:val="20"/>
              </w:rPr>
            </w:pPr>
            <w:r w:rsidRPr="009A0D62">
              <w:rPr>
                <w:rFonts w:ascii="Noto Sans" w:hAnsi="Noto Sans" w:cs="Noto Sans"/>
                <w:bCs/>
                <w:sz w:val="20"/>
                <w:szCs w:val="20"/>
              </w:rPr>
              <w:t>Weblogic,</w:t>
            </w:r>
          </w:p>
          <w:p w14:paraId="63AAA45C" w14:textId="77777777" w:rsidR="003D3A7F" w:rsidRPr="009A0D62" w:rsidRDefault="003D3A7F" w:rsidP="00214DF5">
            <w:pPr>
              <w:pStyle w:val="Prrafodelista"/>
              <w:numPr>
                <w:ilvl w:val="0"/>
                <w:numId w:val="65"/>
              </w:numPr>
              <w:ind w:left="534"/>
              <w:contextualSpacing w:val="0"/>
              <w:jc w:val="both"/>
              <w:rPr>
                <w:rFonts w:ascii="Noto Sans" w:hAnsi="Noto Sans" w:cs="Noto Sans"/>
                <w:bCs/>
                <w:sz w:val="20"/>
                <w:szCs w:val="20"/>
              </w:rPr>
            </w:pPr>
            <w:r w:rsidRPr="009A0D62">
              <w:rPr>
                <w:rFonts w:ascii="Noto Sans" w:hAnsi="Noto Sans" w:cs="Noto Sans"/>
                <w:bCs/>
                <w:sz w:val="20"/>
                <w:szCs w:val="20"/>
              </w:rPr>
              <w:t>Apache,</w:t>
            </w:r>
          </w:p>
          <w:p w14:paraId="247049EC" w14:textId="77777777" w:rsidR="003D3A7F" w:rsidRPr="009A0D62" w:rsidRDefault="003D3A7F" w:rsidP="00214DF5">
            <w:pPr>
              <w:pStyle w:val="Prrafodelista"/>
              <w:numPr>
                <w:ilvl w:val="0"/>
                <w:numId w:val="65"/>
              </w:numPr>
              <w:ind w:left="534"/>
              <w:contextualSpacing w:val="0"/>
              <w:jc w:val="both"/>
              <w:rPr>
                <w:rFonts w:ascii="Noto Sans" w:hAnsi="Noto Sans" w:cs="Noto Sans"/>
                <w:bCs/>
                <w:sz w:val="20"/>
                <w:szCs w:val="20"/>
              </w:rPr>
            </w:pPr>
            <w:r w:rsidRPr="009A0D62">
              <w:rPr>
                <w:rFonts w:ascii="Noto Sans" w:hAnsi="Noto Sans" w:cs="Noto Sans"/>
                <w:bCs/>
                <w:sz w:val="20"/>
                <w:szCs w:val="20"/>
              </w:rPr>
              <w:t>Redhat Linux,</w:t>
            </w:r>
          </w:p>
          <w:p w14:paraId="02D0A247" w14:textId="77777777" w:rsidR="003D3A7F" w:rsidRPr="009A0D62" w:rsidRDefault="003D3A7F" w:rsidP="00214DF5">
            <w:pPr>
              <w:pStyle w:val="Prrafodelista"/>
              <w:numPr>
                <w:ilvl w:val="0"/>
                <w:numId w:val="65"/>
              </w:numPr>
              <w:ind w:left="534"/>
              <w:contextualSpacing w:val="0"/>
              <w:jc w:val="both"/>
              <w:rPr>
                <w:rFonts w:ascii="Noto Sans" w:hAnsi="Noto Sans" w:cs="Noto Sans"/>
                <w:bCs/>
                <w:sz w:val="20"/>
                <w:szCs w:val="20"/>
              </w:rPr>
            </w:pPr>
            <w:r w:rsidRPr="009A0D62">
              <w:rPr>
                <w:rFonts w:ascii="Noto Sans" w:hAnsi="Noto Sans" w:cs="Noto Sans"/>
                <w:bCs/>
                <w:sz w:val="20"/>
                <w:szCs w:val="20"/>
              </w:rPr>
              <w:t>Oracle Linux,</w:t>
            </w:r>
          </w:p>
          <w:p w14:paraId="18EE3278" w14:textId="77777777" w:rsidR="003D3A7F" w:rsidRPr="009A0D62" w:rsidRDefault="003D3A7F" w:rsidP="00214DF5">
            <w:pPr>
              <w:pStyle w:val="Prrafodelista"/>
              <w:numPr>
                <w:ilvl w:val="0"/>
                <w:numId w:val="65"/>
              </w:numPr>
              <w:ind w:left="534"/>
              <w:contextualSpacing w:val="0"/>
              <w:jc w:val="both"/>
              <w:rPr>
                <w:rFonts w:ascii="Noto Sans" w:hAnsi="Noto Sans" w:cs="Noto Sans"/>
                <w:bCs/>
                <w:sz w:val="20"/>
                <w:szCs w:val="20"/>
              </w:rPr>
            </w:pPr>
            <w:r w:rsidRPr="009A0D62">
              <w:rPr>
                <w:rFonts w:ascii="Noto Sans" w:hAnsi="Noto Sans" w:cs="Noto Sans"/>
                <w:bCs/>
                <w:sz w:val="20"/>
                <w:szCs w:val="20"/>
              </w:rPr>
              <w:t>Windows Server,</w:t>
            </w:r>
          </w:p>
          <w:p w14:paraId="0512F3AD" w14:textId="77777777" w:rsidR="003D3A7F" w:rsidRPr="009A0D62" w:rsidRDefault="003D3A7F" w:rsidP="00214DF5">
            <w:pPr>
              <w:pStyle w:val="Prrafodelista"/>
              <w:numPr>
                <w:ilvl w:val="0"/>
                <w:numId w:val="65"/>
              </w:numPr>
              <w:ind w:left="534"/>
              <w:contextualSpacing w:val="0"/>
              <w:jc w:val="both"/>
              <w:rPr>
                <w:rFonts w:ascii="Noto Sans" w:hAnsi="Noto Sans" w:cs="Noto Sans"/>
                <w:bCs/>
                <w:sz w:val="20"/>
                <w:szCs w:val="20"/>
              </w:rPr>
            </w:pPr>
            <w:r w:rsidRPr="009A0D62">
              <w:rPr>
                <w:rFonts w:ascii="Noto Sans" w:hAnsi="Noto Sans" w:cs="Noto Sans"/>
                <w:bCs/>
                <w:sz w:val="20"/>
                <w:szCs w:val="20"/>
              </w:rPr>
              <w:t>Microsoft SQL Server,</w:t>
            </w:r>
          </w:p>
          <w:p w14:paraId="431AE24E" w14:textId="77777777" w:rsidR="003D3A7F" w:rsidRPr="009A0D62" w:rsidRDefault="003D3A7F" w:rsidP="00214DF5">
            <w:pPr>
              <w:pStyle w:val="Prrafodelista"/>
              <w:numPr>
                <w:ilvl w:val="0"/>
                <w:numId w:val="65"/>
              </w:numPr>
              <w:ind w:left="534"/>
              <w:contextualSpacing w:val="0"/>
              <w:jc w:val="both"/>
              <w:rPr>
                <w:rFonts w:ascii="Noto Sans" w:hAnsi="Noto Sans" w:cs="Noto Sans"/>
                <w:bCs/>
                <w:sz w:val="20"/>
                <w:szCs w:val="20"/>
              </w:rPr>
            </w:pPr>
            <w:r w:rsidRPr="009A0D62">
              <w:rPr>
                <w:rFonts w:ascii="Noto Sans" w:hAnsi="Noto Sans" w:cs="Noto Sans"/>
                <w:bCs/>
                <w:sz w:val="20"/>
                <w:szCs w:val="20"/>
              </w:rPr>
              <w:t xml:space="preserve">MariaDB, </w:t>
            </w:r>
          </w:p>
          <w:p w14:paraId="7968957C" w14:textId="77777777" w:rsidR="003D3A7F" w:rsidRPr="009A0D62" w:rsidRDefault="003D3A7F" w:rsidP="00214DF5">
            <w:pPr>
              <w:pStyle w:val="Prrafodelista"/>
              <w:numPr>
                <w:ilvl w:val="0"/>
                <w:numId w:val="65"/>
              </w:numPr>
              <w:ind w:left="534"/>
              <w:contextualSpacing w:val="0"/>
              <w:jc w:val="both"/>
              <w:rPr>
                <w:rFonts w:ascii="Noto Sans" w:hAnsi="Noto Sans" w:cs="Noto Sans"/>
                <w:bCs/>
                <w:sz w:val="20"/>
                <w:szCs w:val="20"/>
              </w:rPr>
            </w:pPr>
            <w:r w:rsidRPr="009A0D62">
              <w:rPr>
                <w:rFonts w:ascii="Noto Sans" w:hAnsi="Noto Sans" w:cs="Noto Sans"/>
                <w:bCs/>
                <w:sz w:val="20"/>
                <w:szCs w:val="20"/>
              </w:rPr>
              <w:t>MySQL,</w:t>
            </w:r>
          </w:p>
          <w:p w14:paraId="3C3BBD5E" w14:textId="77777777" w:rsidR="003D3A7F" w:rsidRPr="009A0D62" w:rsidRDefault="003D3A7F" w:rsidP="00214DF5">
            <w:pPr>
              <w:pStyle w:val="Prrafodelista"/>
              <w:numPr>
                <w:ilvl w:val="0"/>
                <w:numId w:val="65"/>
              </w:numPr>
              <w:ind w:left="534"/>
              <w:contextualSpacing w:val="0"/>
              <w:jc w:val="both"/>
              <w:rPr>
                <w:rFonts w:ascii="Noto Sans" w:hAnsi="Noto Sans" w:cs="Noto Sans"/>
                <w:bCs/>
                <w:sz w:val="20"/>
                <w:szCs w:val="20"/>
              </w:rPr>
            </w:pPr>
            <w:r w:rsidRPr="009A0D62">
              <w:rPr>
                <w:rFonts w:ascii="Noto Sans" w:hAnsi="Noto Sans" w:cs="Noto Sans"/>
                <w:bCs/>
                <w:sz w:val="20"/>
                <w:szCs w:val="20"/>
              </w:rPr>
              <w:t>MongoDB,</w:t>
            </w:r>
          </w:p>
          <w:p w14:paraId="5ADC9AC9" w14:textId="77777777" w:rsidR="003D3A7F" w:rsidRPr="009A0D62" w:rsidRDefault="003D3A7F" w:rsidP="00214DF5">
            <w:pPr>
              <w:pStyle w:val="Prrafodelista"/>
              <w:numPr>
                <w:ilvl w:val="0"/>
                <w:numId w:val="65"/>
              </w:numPr>
              <w:ind w:left="534"/>
              <w:contextualSpacing w:val="0"/>
              <w:jc w:val="both"/>
              <w:rPr>
                <w:rFonts w:ascii="Noto Sans" w:hAnsi="Noto Sans" w:cs="Noto Sans"/>
                <w:color w:val="000000"/>
                <w:sz w:val="20"/>
                <w:szCs w:val="20"/>
              </w:rPr>
            </w:pPr>
            <w:r w:rsidRPr="009A0D62">
              <w:rPr>
                <w:rFonts w:ascii="Noto Sans" w:hAnsi="Noto Sans" w:cs="Noto Sans"/>
                <w:bCs/>
                <w:sz w:val="20"/>
                <w:szCs w:val="20"/>
              </w:rPr>
              <w:t>PostgreSQL.</w:t>
            </w:r>
          </w:p>
          <w:p w14:paraId="5C2AF07A" w14:textId="77777777" w:rsidR="003D3A7F" w:rsidRPr="009A0D62" w:rsidRDefault="003D3A7F" w:rsidP="00214DF5">
            <w:pPr>
              <w:numPr>
                <w:ilvl w:val="0"/>
                <w:numId w:val="65"/>
              </w:numPr>
              <w:pBdr>
                <w:top w:val="nil"/>
                <w:left w:val="nil"/>
                <w:bottom w:val="nil"/>
                <w:right w:val="nil"/>
                <w:between w:val="nil"/>
              </w:pBdr>
              <w:ind w:left="534"/>
              <w:jc w:val="both"/>
              <w:rPr>
                <w:rFonts w:ascii="Noto Sans" w:eastAsia="Montserrat" w:hAnsi="Noto Sans" w:cs="Noto Sans"/>
                <w:color w:val="000000"/>
                <w:sz w:val="20"/>
                <w:szCs w:val="20"/>
              </w:rPr>
            </w:pPr>
            <w:r w:rsidRPr="009A0D62">
              <w:rPr>
                <w:rFonts w:ascii="Noto Sans" w:eastAsia="Montserrat" w:hAnsi="Noto Sans" w:cs="Noto Sans"/>
                <w:sz w:val="20"/>
                <w:szCs w:val="20"/>
              </w:rPr>
              <w:t xml:space="preserve">Implementación del SGSI (ISO/IEC-27001:2013) </w:t>
            </w:r>
          </w:p>
          <w:p w14:paraId="765861E4" w14:textId="77777777" w:rsidR="003D3A7F" w:rsidRPr="009A0D62" w:rsidRDefault="003D3A7F" w:rsidP="00214DF5">
            <w:pPr>
              <w:numPr>
                <w:ilvl w:val="0"/>
                <w:numId w:val="65"/>
              </w:numPr>
              <w:pBdr>
                <w:top w:val="nil"/>
                <w:left w:val="nil"/>
                <w:bottom w:val="nil"/>
                <w:right w:val="nil"/>
                <w:between w:val="nil"/>
              </w:pBdr>
              <w:ind w:left="534"/>
              <w:jc w:val="both"/>
              <w:rPr>
                <w:rFonts w:ascii="Noto Sans" w:eastAsia="Montserrat" w:hAnsi="Noto Sans" w:cs="Noto Sans"/>
                <w:color w:val="000000"/>
                <w:sz w:val="20"/>
                <w:szCs w:val="20"/>
              </w:rPr>
            </w:pPr>
            <w:r w:rsidRPr="009A0D62">
              <w:rPr>
                <w:rFonts w:ascii="Noto Sans" w:eastAsia="Montserrat" w:hAnsi="Noto Sans" w:cs="Noto Sans"/>
                <w:sz w:val="20"/>
                <w:szCs w:val="20"/>
              </w:rPr>
              <w:t>Seguridad perimetral.</w:t>
            </w:r>
          </w:p>
          <w:p w14:paraId="37B06569" w14:textId="77777777" w:rsidR="003D3A7F" w:rsidRPr="009A0D62" w:rsidRDefault="003D3A7F" w:rsidP="00214DF5">
            <w:pPr>
              <w:numPr>
                <w:ilvl w:val="0"/>
                <w:numId w:val="65"/>
              </w:numPr>
              <w:pBdr>
                <w:top w:val="nil"/>
                <w:left w:val="nil"/>
                <w:bottom w:val="nil"/>
                <w:right w:val="nil"/>
                <w:between w:val="nil"/>
              </w:pBdr>
              <w:ind w:left="534"/>
              <w:jc w:val="both"/>
              <w:rPr>
                <w:rFonts w:ascii="Noto Sans" w:eastAsia="Montserrat" w:hAnsi="Noto Sans" w:cs="Noto Sans"/>
                <w:color w:val="000000"/>
                <w:sz w:val="20"/>
                <w:szCs w:val="20"/>
                <w:lang w:val="en-US"/>
              </w:rPr>
            </w:pPr>
            <w:r w:rsidRPr="009A0D62">
              <w:rPr>
                <w:rFonts w:ascii="Noto Sans" w:eastAsia="Montserrat" w:hAnsi="Noto Sans" w:cs="Noto Sans"/>
                <w:sz w:val="20"/>
                <w:szCs w:val="20"/>
                <w:lang w:val="en-US"/>
              </w:rPr>
              <w:t>PCAP - Programming Essentials in Phython.</w:t>
            </w:r>
          </w:p>
          <w:p w14:paraId="052F311C" w14:textId="77777777" w:rsidR="003D3A7F" w:rsidRPr="009A0D62" w:rsidRDefault="003D3A7F" w:rsidP="00214DF5">
            <w:pPr>
              <w:numPr>
                <w:ilvl w:val="0"/>
                <w:numId w:val="65"/>
              </w:numPr>
              <w:pBdr>
                <w:top w:val="nil"/>
                <w:left w:val="nil"/>
                <w:bottom w:val="nil"/>
                <w:right w:val="nil"/>
                <w:between w:val="nil"/>
              </w:pBdr>
              <w:ind w:left="534"/>
              <w:jc w:val="both"/>
              <w:rPr>
                <w:rFonts w:ascii="Noto Sans" w:eastAsia="Montserrat" w:hAnsi="Noto Sans" w:cs="Noto Sans"/>
                <w:color w:val="000000"/>
                <w:sz w:val="20"/>
                <w:szCs w:val="20"/>
              </w:rPr>
            </w:pPr>
            <w:r w:rsidRPr="009A0D62">
              <w:rPr>
                <w:rFonts w:ascii="Noto Sans" w:eastAsia="Montserrat" w:hAnsi="Noto Sans" w:cs="Noto Sans"/>
                <w:sz w:val="20"/>
                <w:szCs w:val="20"/>
              </w:rPr>
              <w:t>Cybersecurity Essentials.</w:t>
            </w:r>
          </w:p>
          <w:p w14:paraId="7E7BA8FA" w14:textId="77777777" w:rsidR="003D3A7F" w:rsidRPr="009A0D62" w:rsidRDefault="003D3A7F" w:rsidP="00214DF5">
            <w:pPr>
              <w:numPr>
                <w:ilvl w:val="0"/>
                <w:numId w:val="65"/>
              </w:numPr>
              <w:pBdr>
                <w:top w:val="nil"/>
                <w:left w:val="nil"/>
                <w:bottom w:val="nil"/>
                <w:right w:val="nil"/>
                <w:between w:val="nil"/>
              </w:pBdr>
              <w:ind w:left="534"/>
              <w:jc w:val="both"/>
              <w:rPr>
                <w:rFonts w:ascii="Noto Sans" w:eastAsia="Montserrat" w:hAnsi="Noto Sans" w:cs="Noto Sans"/>
                <w:color w:val="000000"/>
                <w:sz w:val="20"/>
                <w:szCs w:val="20"/>
              </w:rPr>
            </w:pPr>
            <w:r w:rsidRPr="009A0D62">
              <w:rPr>
                <w:rFonts w:ascii="Noto Sans" w:eastAsia="Montserrat" w:hAnsi="Noto Sans" w:cs="Noto Sans"/>
                <w:sz w:val="20"/>
                <w:szCs w:val="20"/>
              </w:rPr>
              <w:t>Networking Essentials.</w:t>
            </w:r>
          </w:p>
          <w:p w14:paraId="690E8CA8" w14:textId="77777777" w:rsidR="003D3A7F" w:rsidRPr="009A0D62" w:rsidRDefault="003D3A7F" w:rsidP="00214DF5">
            <w:pPr>
              <w:numPr>
                <w:ilvl w:val="0"/>
                <w:numId w:val="65"/>
              </w:numPr>
              <w:pBdr>
                <w:top w:val="nil"/>
                <w:left w:val="nil"/>
                <w:bottom w:val="nil"/>
                <w:right w:val="nil"/>
                <w:between w:val="nil"/>
              </w:pBdr>
              <w:ind w:left="534"/>
              <w:jc w:val="both"/>
              <w:rPr>
                <w:rFonts w:ascii="Noto Sans" w:eastAsia="Montserrat" w:hAnsi="Noto Sans" w:cs="Noto Sans"/>
                <w:color w:val="000000"/>
                <w:sz w:val="20"/>
                <w:szCs w:val="20"/>
              </w:rPr>
            </w:pPr>
            <w:r w:rsidRPr="009A0D62">
              <w:rPr>
                <w:rFonts w:ascii="Noto Sans" w:eastAsia="Montserrat" w:hAnsi="Noto Sans" w:cs="Noto Sans"/>
                <w:sz w:val="20"/>
                <w:szCs w:val="20"/>
              </w:rPr>
              <w:t>Wireless LAN Security.</w:t>
            </w:r>
          </w:p>
          <w:p w14:paraId="6E370363" w14:textId="77777777" w:rsidR="003D3A7F" w:rsidRPr="009A0D62" w:rsidRDefault="003D3A7F" w:rsidP="00214DF5">
            <w:pPr>
              <w:numPr>
                <w:ilvl w:val="0"/>
                <w:numId w:val="65"/>
              </w:numPr>
              <w:pBdr>
                <w:top w:val="nil"/>
                <w:left w:val="nil"/>
                <w:bottom w:val="nil"/>
                <w:right w:val="nil"/>
                <w:between w:val="nil"/>
              </w:pBdr>
              <w:ind w:left="534"/>
              <w:jc w:val="both"/>
              <w:rPr>
                <w:rFonts w:ascii="Noto Sans" w:eastAsia="Montserrat" w:hAnsi="Noto Sans" w:cs="Noto Sans"/>
                <w:color w:val="000000"/>
                <w:sz w:val="20"/>
                <w:szCs w:val="20"/>
              </w:rPr>
            </w:pPr>
            <w:r w:rsidRPr="009A0D62">
              <w:rPr>
                <w:rFonts w:ascii="Noto Sans" w:eastAsia="Montserrat" w:hAnsi="Noto Sans" w:cs="Noto Sans"/>
                <w:sz w:val="20"/>
                <w:szCs w:val="20"/>
              </w:rPr>
              <w:t>NDG Linux.</w:t>
            </w:r>
          </w:p>
          <w:p w14:paraId="4F89DE8E" w14:textId="77777777" w:rsidR="003D3A7F" w:rsidRPr="009A0D62" w:rsidRDefault="003D3A7F" w:rsidP="00214DF5">
            <w:pPr>
              <w:numPr>
                <w:ilvl w:val="0"/>
                <w:numId w:val="65"/>
              </w:numPr>
              <w:ind w:left="534" w:right="25"/>
              <w:jc w:val="both"/>
              <w:rPr>
                <w:rFonts w:ascii="Noto Sans" w:eastAsia="Montserrat" w:hAnsi="Noto Sans" w:cs="Noto Sans"/>
                <w:sz w:val="20"/>
                <w:szCs w:val="20"/>
              </w:rPr>
            </w:pPr>
            <w:r w:rsidRPr="009A0D62">
              <w:rPr>
                <w:rFonts w:ascii="Noto Sans" w:eastAsia="Montserrat" w:hAnsi="Noto Sans" w:cs="Noto Sans"/>
                <w:sz w:val="20"/>
                <w:szCs w:val="20"/>
              </w:rPr>
              <w:t>Oracle Certified Associate, Java SE 5/SE 6.</w:t>
            </w:r>
          </w:p>
          <w:p w14:paraId="772BD582" w14:textId="77777777" w:rsidR="003D3A7F" w:rsidRPr="009A0D62" w:rsidRDefault="003D3A7F" w:rsidP="00214DF5">
            <w:pPr>
              <w:numPr>
                <w:ilvl w:val="0"/>
                <w:numId w:val="65"/>
              </w:numPr>
              <w:ind w:left="534" w:right="25"/>
              <w:jc w:val="both"/>
              <w:rPr>
                <w:rFonts w:ascii="Noto Sans" w:eastAsia="Montserrat" w:hAnsi="Noto Sans" w:cs="Noto Sans"/>
                <w:sz w:val="20"/>
                <w:szCs w:val="20"/>
              </w:rPr>
            </w:pPr>
            <w:r w:rsidRPr="009A0D62">
              <w:rPr>
                <w:rFonts w:ascii="Noto Sans" w:eastAsia="Montserrat" w:hAnsi="Noto Sans" w:cs="Noto Sans"/>
                <w:sz w:val="20"/>
                <w:szCs w:val="20"/>
              </w:rPr>
              <w:t>Introduction to Cybersecurity.</w:t>
            </w:r>
          </w:p>
          <w:p w14:paraId="67AAD9F4" w14:textId="77777777" w:rsidR="003D3A7F" w:rsidRPr="009A0D62" w:rsidRDefault="003D3A7F" w:rsidP="00214DF5">
            <w:pPr>
              <w:numPr>
                <w:ilvl w:val="0"/>
                <w:numId w:val="65"/>
              </w:numPr>
              <w:ind w:left="534" w:right="25"/>
              <w:jc w:val="both"/>
              <w:rPr>
                <w:rFonts w:ascii="Noto Sans" w:eastAsia="Montserrat" w:hAnsi="Noto Sans" w:cs="Noto Sans"/>
                <w:sz w:val="20"/>
                <w:szCs w:val="20"/>
                <w:lang w:val="en-US"/>
              </w:rPr>
            </w:pPr>
            <w:r w:rsidRPr="009A0D62">
              <w:rPr>
                <w:rFonts w:ascii="Noto Sans" w:eastAsia="Montserrat" w:hAnsi="Noto Sans" w:cs="Noto Sans"/>
                <w:sz w:val="20"/>
                <w:szCs w:val="20"/>
                <w:lang w:val="en-US"/>
              </w:rPr>
              <w:t>Microsoft Technology Associate: Windows Server Administrator Fundamentals.</w:t>
            </w:r>
          </w:p>
          <w:p w14:paraId="20785E0D" w14:textId="77777777" w:rsidR="003D3A7F" w:rsidRPr="009A0D62" w:rsidRDefault="003D3A7F" w:rsidP="00214DF5">
            <w:pPr>
              <w:numPr>
                <w:ilvl w:val="0"/>
                <w:numId w:val="65"/>
              </w:numPr>
              <w:ind w:left="534" w:right="25"/>
              <w:jc w:val="both"/>
              <w:rPr>
                <w:rFonts w:ascii="Noto Sans" w:eastAsia="Montserrat" w:hAnsi="Noto Sans" w:cs="Noto Sans"/>
                <w:sz w:val="20"/>
                <w:szCs w:val="20"/>
              </w:rPr>
            </w:pPr>
            <w:r w:rsidRPr="009A0D62">
              <w:rPr>
                <w:rFonts w:ascii="Noto Sans" w:eastAsia="Montserrat" w:hAnsi="Noto Sans" w:cs="Noto Sans"/>
                <w:sz w:val="20"/>
                <w:szCs w:val="20"/>
              </w:rPr>
              <w:t>Oracle 7: Desarrolladores.</w:t>
            </w:r>
          </w:p>
          <w:p w14:paraId="44BCEE97" w14:textId="6ED3B616" w:rsidR="003D3A7F" w:rsidRPr="009A0D62" w:rsidRDefault="003D3A7F" w:rsidP="00214DF5">
            <w:pPr>
              <w:numPr>
                <w:ilvl w:val="0"/>
                <w:numId w:val="65"/>
              </w:numPr>
              <w:ind w:left="534" w:right="25"/>
              <w:jc w:val="both"/>
              <w:rPr>
                <w:rFonts w:ascii="Noto Sans" w:eastAsia="Montserrat" w:hAnsi="Noto Sans" w:cs="Noto Sans"/>
                <w:sz w:val="20"/>
                <w:szCs w:val="20"/>
              </w:rPr>
            </w:pPr>
            <w:r w:rsidRPr="009A0D62">
              <w:rPr>
                <w:rFonts w:ascii="Noto Sans" w:eastAsia="Montserrat" w:hAnsi="Noto Sans" w:cs="Noto Sans"/>
                <w:sz w:val="20"/>
                <w:szCs w:val="20"/>
              </w:rPr>
              <w:t>Oracle 8 Nuevas Características</w:t>
            </w:r>
          </w:p>
          <w:p w14:paraId="4262AEA1" w14:textId="46C15EF7" w:rsidR="00282675" w:rsidRPr="009A0D62" w:rsidRDefault="00282675" w:rsidP="00282675">
            <w:pPr>
              <w:numPr>
                <w:ilvl w:val="0"/>
                <w:numId w:val="65"/>
              </w:numPr>
              <w:ind w:left="520" w:right="25"/>
              <w:jc w:val="both"/>
              <w:rPr>
                <w:rFonts w:ascii="Noto Sans" w:eastAsia="Montserrat" w:hAnsi="Noto Sans" w:cs="Noto Sans"/>
                <w:sz w:val="20"/>
                <w:szCs w:val="20"/>
              </w:rPr>
            </w:pPr>
            <w:r w:rsidRPr="009A0D62">
              <w:rPr>
                <w:rFonts w:ascii="Noto Sans" w:eastAsia="Montserrat" w:hAnsi="Noto Sans" w:cs="Noto Sans"/>
                <w:sz w:val="20"/>
                <w:szCs w:val="20"/>
              </w:rPr>
              <w:t>Operación de nube ofertada por el licitante.</w:t>
            </w:r>
          </w:p>
          <w:p w14:paraId="5ED22BAE" w14:textId="244A02C8" w:rsidR="00282675" w:rsidRPr="009A0D62" w:rsidRDefault="00282675" w:rsidP="00282675">
            <w:pPr>
              <w:numPr>
                <w:ilvl w:val="0"/>
                <w:numId w:val="65"/>
              </w:numPr>
              <w:ind w:left="520" w:right="25"/>
              <w:jc w:val="both"/>
              <w:rPr>
                <w:rFonts w:ascii="Noto Sans" w:eastAsia="Montserrat" w:hAnsi="Noto Sans" w:cs="Noto Sans"/>
                <w:sz w:val="20"/>
                <w:szCs w:val="20"/>
              </w:rPr>
            </w:pPr>
            <w:r w:rsidRPr="009A0D62">
              <w:rPr>
                <w:rFonts w:ascii="Noto Sans" w:eastAsia="Montserrat" w:hAnsi="Noto Sans" w:cs="Noto Sans"/>
                <w:sz w:val="20"/>
                <w:szCs w:val="20"/>
              </w:rPr>
              <w:t>Administración de la nube ofertada por el licitante.</w:t>
            </w:r>
          </w:p>
          <w:p w14:paraId="421F63BB" w14:textId="77777777" w:rsidR="003D3A7F" w:rsidRPr="009A0D62" w:rsidRDefault="003D3A7F" w:rsidP="00214DF5">
            <w:pPr>
              <w:jc w:val="both"/>
              <w:rPr>
                <w:rFonts w:ascii="Noto Sans" w:hAnsi="Noto Sans" w:cs="Noto Sans"/>
                <w:sz w:val="20"/>
                <w:szCs w:val="20"/>
                <w:lang w:val="es-ES" w:eastAsia="es-MX"/>
              </w:rPr>
            </w:pPr>
          </w:p>
          <w:p w14:paraId="4941DDAA" w14:textId="77777777" w:rsidR="003D3A7F" w:rsidRPr="009A0D62" w:rsidRDefault="003D3A7F" w:rsidP="00214DF5">
            <w:pPr>
              <w:jc w:val="both"/>
              <w:rPr>
                <w:rFonts w:ascii="Noto Sans" w:hAnsi="Noto Sans" w:cs="Noto Sans"/>
                <w:sz w:val="20"/>
                <w:szCs w:val="20"/>
                <w:lang w:val="es-ES" w:eastAsia="es-MX"/>
              </w:rPr>
            </w:pPr>
            <w:r w:rsidRPr="009A0D62">
              <w:rPr>
                <w:rFonts w:ascii="Noto Sans" w:hAnsi="Noto Sans" w:cs="Noto Sans"/>
                <w:sz w:val="20"/>
                <w:szCs w:val="20"/>
                <w:lang w:val="es-ES" w:eastAsia="es-MX"/>
              </w:rPr>
              <w:t>Se otorgarán como máximo __ puntos en este subrubro.</w:t>
            </w:r>
          </w:p>
          <w:p w14:paraId="7EE1AFB3" w14:textId="77777777" w:rsidR="003D3A7F" w:rsidRPr="009A0D62" w:rsidRDefault="003D3A7F" w:rsidP="00214DF5">
            <w:pPr>
              <w:jc w:val="both"/>
              <w:rPr>
                <w:rFonts w:ascii="Noto Sans" w:hAnsi="Noto Sans" w:cs="Noto Sans"/>
                <w:sz w:val="20"/>
                <w:szCs w:val="20"/>
                <w:lang w:val="es-ES" w:eastAsia="es-MX"/>
              </w:rPr>
            </w:pPr>
          </w:p>
          <w:p w14:paraId="331E6A47" w14:textId="045C13EB" w:rsidR="003D3A7F" w:rsidRPr="009A0D62" w:rsidRDefault="003D3A7F" w:rsidP="00214DF5">
            <w:pPr>
              <w:jc w:val="both"/>
              <w:rPr>
                <w:rFonts w:ascii="Noto Sans" w:hAnsi="Noto Sans" w:cs="Noto Sans"/>
                <w:bCs/>
                <w:sz w:val="20"/>
                <w:szCs w:val="20"/>
                <w:lang w:val="es-ES_tradnl" w:eastAsia="es-MX"/>
              </w:rPr>
            </w:pPr>
            <w:r w:rsidRPr="009A0D62">
              <w:rPr>
                <w:rFonts w:ascii="Noto Sans" w:hAnsi="Noto Sans" w:cs="Noto Sans"/>
                <w:sz w:val="20"/>
                <w:szCs w:val="20"/>
                <w:lang w:val="es-ES" w:eastAsia="es-MX"/>
              </w:rPr>
              <w:t xml:space="preserve">Se otorgarán ___ puntos en este subrubro al licitante que acredite que cuenta </w:t>
            </w:r>
            <w:r w:rsidRPr="009A0D62">
              <w:rPr>
                <w:rFonts w:ascii="Noto Sans" w:hAnsi="Noto Sans" w:cs="Noto Sans"/>
                <w:b/>
                <w:bCs/>
                <w:sz w:val="20"/>
                <w:szCs w:val="20"/>
                <w:lang w:val="es-ES" w:eastAsia="es-MX"/>
              </w:rPr>
              <w:t>15 (qui</w:t>
            </w:r>
            <w:r w:rsidR="00282675" w:rsidRPr="009A0D62">
              <w:rPr>
                <w:rFonts w:ascii="Noto Sans" w:hAnsi="Noto Sans" w:cs="Noto Sans"/>
                <w:b/>
                <w:bCs/>
                <w:sz w:val="20"/>
                <w:szCs w:val="20"/>
                <w:lang w:val="es-ES" w:eastAsia="es-MX"/>
              </w:rPr>
              <w:t>n</w:t>
            </w:r>
            <w:r w:rsidRPr="009A0D62">
              <w:rPr>
                <w:rFonts w:ascii="Noto Sans" w:hAnsi="Noto Sans" w:cs="Noto Sans"/>
                <w:b/>
                <w:bCs/>
                <w:sz w:val="20"/>
                <w:szCs w:val="20"/>
                <w:lang w:val="es-ES" w:eastAsia="es-MX"/>
              </w:rPr>
              <w:t xml:space="preserve">ce) empleados con </w:t>
            </w:r>
            <w:r w:rsidRPr="009A0D62">
              <w:rPr>
                <w:rFonts w:ascii="Noto Sans" w:hAnsi="Noto Sans" w:cs="Noto Sans"/>
                <w:b/>
                <w:sz w:val="20"/>
                <w:szCs w:val="20"/>
                <w:lang w:val="es-ES" w:eastAsia="es-MX"/>
              </w:rPr>
              <w:t>Perfiles técnicos responsables de la Operación y Gestión de la Operación</w:t>
            </w:r>
            <w:r w:rsidRPr="009A0D62">
              <w:rPr>
                <w:rFonts w:ascii="Noto Sans" w:hAnsi="Noto Sans" w:cs="Noto Sans"/>
                <w:sz w:val="20"/>
                <w:szCs w:val="20"/>
                <w:lang w:val="es-ES" w:eastAsia="es-MX"/>
              </w:rPr>
              <w:t xml:space="preserve"> con al menos 1 (uno) constancia o diploma o </w:t>
            </w:r>
            <w:r w:rsidRPr="009A0D62">
              <w:rPr>
                <w:rFonts w:ascii="Noto Sans" w:hAnsi="Noto Sans" w:cs="Noto Sans"/>
                <w:sz w:val="20"/>
                <w:szCs w:val="20"/>
                <w:lang w:val="es-ES" w:eastAsia="es-MX"/>
              </w:rPr>
              <w:lastRenderedPageBreak/>
              <w:t>certificado en los cursos que, de manera enunciativa más no limitativa, se indican en el presente subrubro.</w:t>
            </w:r>
          </w:p>
          <w:p w14:paraId="30DFF033" w14:textId="77777777" w:rsidR="003D3A7F" w:rsidRPr="009A0D62" w:rsidRDefault="003D3A7F" w:rsidP="00214DF5">
            <w:pPr>
              <w:jc w:val="both"/>
              <w:rPr>
                <w:rFonts w:ascii="Noto Sans" w:hAnsi="Noto Sans" w:cs="Noto Sans"/>
                <w:bCs/>
                <w:sz w:val="20"/>
                <w:szCs w:val="20"/>
                <w:lang w:val="es-ES_tradnl" w:eastAsia="es-MX"/>
              </w:rPr>
            </w:pPr>
          </w:p>
          <w:p w14:paraId="1A0E962B" w14:textId="77777777" w:rsidR="003D3A7F" w:rsidRPr="009A0D62" w:rsidRDefault="003D3A7F" w:rsidP="00214DF5">
            <w:pPr>
              <w:jc w:val="both"/>
              <w:rPr>
                <w:rFonts w:ascii="Noto Sans" w:hAnsi="Noto Sans" w:cs="Noto Sans"/>
                <w:sz w:val="20"/>
                <w:szCs w:val="20"/>
                <w:lang w:val="es-ES" w:eastAsia="es-MX"/>
              </w:rPr>
            </w:pPr>
            <w:r w:rsidRPr="009A0D62">
              <w:rPr>
                <w:rFonts w:ascii="Noto Sans" w:hAnsi="Noto Sans" w:cs="Noto Sans"/>
                <w:sz w:val="20"/>
                <w:szCs w:val="20"/>
                <w:lang w:val="es-ES" w:eastAsia="es-MX"/>
              </w:rPr>
              <w:t>No se otorgarán puntos a quien no acredite contar con la documentación solicitada en este subrubro.</w:t>
            </w:r>
          </w:p>
          <w:p w14:paraId="3CA3A798" w14:textId="77777777" w:rsidR="003D3A7F" w:rsidRPr="009A0D62" w:rsidRDefault="003D3A7F" w:rsidP="00214DF5">
            <w:pPr>
              <w:jc w:val="both"/>
              <w:rPr>
                <w:rFonts w:ascii="Noto Sans" w:hAnsi="Noto Sans" w:cs="Noto Sans"/>
                <w:sz w:val="20"/>
                <w:szCs w:val="20"/>
                <w:lang w:val="es-ES" w:eastAsia="es-MX"/>
              </w:rPr>
            </w:pPr>
          </w:p>
          <w:p w14:paraId="6D613FFE" w14:textId="77777777" w:rsidR="003D3A7F" w:rsidRPr="009A0D62" w:rsidRDefault="003D3A7F" w:rsidP="00214DF5">
            <w:pPr>
              <w:jc w:val="both"/>
              <w:rPr>
                <w:rFonts w:ascii="Noto Sans" w:hAnsi="Noto Sans" w:cs="Noto Sans"/>
                <w:sz w:val="20"/>
                <w:szCs w:val="20"/>
                <w:lang w:eastAsia="es-MX"/>
              </w:rPr>
            </w:pPr>
            <w:r w:rsidRPr="009A0D62">
              <w:rPr>
                <w:rFonts w:ascii="Noto Sans" w:hAnsi="Noto Sans" w:cs="Noto Sans"/>
                <w:sz w:val="20"/>
                <w:szCs w:val="20"/>
                <w:lang w:eastAsia="es-MX"/>
              </w:rPr>
              <w:t>No se otorgará puntaje:</w:t>
            </w:r>
          </w:p>
          <w:p w14:paraId="46E0E1F1" w14:textId="77777777" w:rsidR="003D3A7F" w:rsidRPr="009A0D62" w:rsidRDefault="003D3A7F" w:rsidP="00214DF5">
            <w:pPr>
              <w:numPr>
                <w:ilvl w:val="0"/>
                <w:numId w:val="64"/>
              </w:numPr>
              <w:jc w:val="both"/>
              <w:rPr>
                <w:rFonts w:ascii="Noto Sans" w:hAnsi="Noto Sans" w:cs="Noto Sans"/>
                <w:sz w:val="20"/>
                <w:szCs w:val="20"/>
                <w:lang w:eastAsia="es-MX"/>
              </w:rPr>
            </w:pPr>
            <w:r w:rsidRPr="009A0D62">
              <w:rPr>
                <w:rFonts w:ascii="Noto Sans" w:hAnsi="Noto Sans" w:cs="Noto Sans"/>
                <w:sz w:val="20"/>
                <w:szCs w:val="20"/>
                <w:lang w:eastAsia="es-MX"/>
              </w:rPr>
              <w:t>Cuando la documentación sea entregada de forma parcial o sea ilegible.</w:t>
            </w:r>
          </w:p>
          <w:p w14:paraId="3C48BF54" w14:textId="77777777" w:rsidR="003D3A7F" w:rsidRPr="009A0D62" w:rsidRDefault="003D3A7F" w:rsidP="00214DF5">
            <w:pPr>
              <w:numPr>
                <w:ilvl w:val="0"/>
                <w:numId w:val="64"/>
              </w:numPr>
              <w:jc w:val="both"/>
              <w:rPr>
                <w:rFonts w:ascii="Noto Sans" w:hAnsi="Noto Sans" w:cs="Noto Sans"/>
                <w:sz w:val="20"/>
                <w:szCs w:val="20"/>
                <w:lang w:eastAsia="es-MX"/>
              </w:rPr>
            </w:pPr>
            <w:r w:rsidRPr="009A0D62">
              <w:rPr>
                <w:rFonts w:ascii="Noto Sans" w:hAnsi="Noto Sans" w:cs="Noto Sans"/>
                <w:sz w:val="20"/>
                <w:szCs w:val="20"/>
                <w:lang w:eastAsia="es-MX"/>
              </w:rPr>
              <w:t>Cuando la documentación no cumpla con lo solicitado en este apartado.</w:t>
            </w:r>
          </w:p>
        </w:tc>
        <w:tc>
          <w:tcPr>
            <w:tcW w:w="606" w:type="pct"/>
            <w:tcBorders>
              <w:left w:val="single" w:sz="4" w:space="0" w:color="auto"/>
              <w:right w:val="single" w:sz="4" w:space="0" w:color="auto"/>
            </w:tcBorders>
            <w:vAlign w:val="center"/>
          </w:tcPr>
          <w:p w14:paraId="4DE0DF1E" w14:textId="77777777" w:rsidR="003D3A7F" w:rsidRPr="009A0D62" w:rsidRDefault="003D3A7F" w:rsidP="00214DF5">
            <w:pPr>
              <w:jc w:val="center"/>
              <w:rPr>
                <w:rFonts w:ascii="Noto Sans" w:hAnsi="Noto Sans" w:cs="Noto Sans"/>
                <w:b/>
                <w:sz w:val="20"/>
                <w:szCs w:val="20"/>
                <w:lang w:eastAsia="es-MX"/>
              </w:rPr>
            </w:pPr>
          </w:p>
        </w:tc>
      </w:tr>
      <w:tr w:rsidR="003D3A7F" w:rsidRPr="009A0D62" w14:paraId="74867038" w14:textId="77777777" w:rsidTr="00616A7A">
        <w:trPr>
          <w:trHeight w:val="270"/>
          <w:jc w:val="center"/>
        </w:trPr>
        <w:tc>
          <w:tcPr>
            <w:tcW w:w="693" w:type="pct"/>
            <w:vMerge/>
            <w:tcBorders>
              <w:left w:val="single" w:sz="4" w:space="0" w:color="auto"/>
              <w:right w:val="single" w:sz="4" w:space="0" w:color="auto"/>
            </w:tcBorders>
            <w:vAlign w:val="center"/>
          </w:tcPr>
          <w:p w14:paraId="10789F29" w14:textId="77777777" w:rsidR="003D3A7F" w:rsidRPr="009A0D62" w:rsidRDefault="003D3A7F" w:rsidP="00214DF5">
            <w:pPr>
              <w:jc w:val="center"/>
              <w:rPr>
                <w:rFonts w:ascii="Noto Sans" w:hAnsi="Noto Sans" w:cs="Noto Sans"/>
                <w:b/>
                <w:sz w:val="20"/>
                <w:szCs w:val="20"/>
                <w:lang w:val="es-ES" w:eastAsia="es-MX"/>
              </w:rPr>
            </w:pPr>
          </w:p>
        </w:tc>
        <w:tc>
          <w:tcPr>
            <w:tcW w:w="1004" w:type="pct"/>
            <w:vMerge/>
            <w:tcBorders>
              <w:left w:val="single" w:sz="4" w:space="0" w:color="auto"/>
              <w:right w:val="single" w:sz="4" w:space="0" w:color="auto"/>
            </w:tcBorders>
            <w:vAlign w:val="center"/>
          </w:tcPr>
          <w:p w14:paraId="7E7EA435" w14:textId="77777777" w:rsidR="003D3A7F" w:rsidRPr="009A0D62" w:rsidRDefault="003D3A7F" w:rsidP="00214DF5">
            <w:pPr>
              <w:jc w:val="center"/>
              <w:rPr>
                <w:rFonts w:ascii="Noto Sans" w:hAnsi="Noto Sans" w:cs="Noto Sans"/>
                <w:b/>
                <w:sz w:val="20"/>
                <w:szCs w:val="20"/>
                <w:lang w:val="es-ES" w:eastAsia="es-MX"/>
              </w:rPr>
            </w:pPr>
          </w:p>
        </w:tc>
        <w:tc>
          <w:tcPr>
            <w:tcW w:w="2698" w:type="pct"/>
            <w:tcBorders>
              <w:top w:val="single" w:sz="4" w:space="0" w:color="auto"/>
              <w:left w:val="single" w:sz="4" w:space="0" w:color="auto"/>
              <w:bottom w:val="single" w:sz="4" w:space="0" w:color="auto"/>
              <w:right w:val="single" w:sz="4" w:space="0" w:color="auto"/>
            </w:tcBorders>
            <w:vAlign w:val="center"/>
          </w:tcPr>
          <w:p w14:paraId="5B6E8DEC" w14:textId="7E43A41F" w:rsidR="003D3A7F" w:rsidRPr="009A0D62" w:rsidRDefault="003D3A7F" w:rsidP="00214DF5">
            <w:pPr>
              <w:jc w:val="both"/>
              <w:rPr>
                <w:rFonts w:ascii="Noto Sans" w:hAnsi="Noto Sans" w:cs="Noto Sans"/>
                <w:b/>
                <w:bCs/>
                <w:sz w:val="20"/>
                <w:szCs w:val="20"/>
                <w:lang w:val="es-ES_tradnl" w:eastAsia="es-MX"/>
              </w:rPr>
            </w:pPr>
            <w:r w:rsidRPr="009A0D62">
              <w:rPr>
                <w:rFonts w:ascii="Noto Sans" w:hAnsi="Noto Sans" w:cs="Noto Sans"/>
                <w:bCs/>
                <w:sz w:val="20"/>
                <w:szCs w:val="20"/>
                <w:lang w:val="es-ES" w:eastAsia="es-MX"/>
              </w:rPr>
              <w:t xml:space="preserve">El licitante deberá demostrar que cuenta con </w:t>
            </w:r>
            <w:r w:rsidRPr="009A0D62">
              <w:rPr>
                <w:rFonts w:ascii="Noto Sans" w:eastAsia="Montserrat" w:hAnsi="Noto Sans" w:cs="Noto Sans"/>
                <w:b/>
                <w:bCs/>
                <w:sz w:val="20"/>
                <w:szCs w:val="20"/>
              </w:rPr>
              <w:t>3 (tres) empleados con perfil de Grupo de Gestión de Incidentes.</w:t>
            </w:r>
          </w:p>
          <w:p w14:paraId="3B477C90" w14:textId="77777777" w:rsidR="003D3A7F" w:rsidRPr="009A0D62" w:rsidRDefault="003D3A7F" w:rsidP="00214DF5">
            <w:pPr>
              <w:jc w:val="both"/>
              <w:rPr>
                <w:rFonts w:ascii="Noto Sans" w:hAnsi="Noto Sans" w:cs="Noto Sans"/>
                <w:b/>
                <w:sz w:val="20"/>
                <w:szCs w:val="20"/>
                <w:lang w:val="es-ES_tradnl" w:eastAsia="es-MX"/>
              </w:rPr>
            </w:pPr>
          </w:p>
          <w:p w14:paraId="40827462" w14:textId="77777777" w:rsidR="003D3A7F" w:rsidRPr="009A0D62" w:rsidRDefault="003D3A7F" w:rsidP="00214DF5">
            <w:pPr>
              <w:jc w:val="both"/>
              <w:rPr>
                <w:rFonts w:ascii="Noto Sans" w:hAnsi="Noto Sans" w:cs="Noto Sans"/>
                <w:sz w:val="20"/>
                <w:szCs w:val="20"/>
                <w:lang w:val="es-ES" w:eastAsia="es-MX"/>
              </w:rPr>
            </w:pPr>
            <w:r w:rsidRPr="009A0D62">
              <w:rPr>
                <w:rFonts w:ascii="Noto Sans" w:hAnsi="Noto Sans" w:cs="Noto Sans"/>
                <w:sz w:val="20"/>
                <w:szCs w:val="20"/>
                <w:lang w:val="es-ES" w:eastAsia="es-MX"/>
              </w:rPr>
              <w:t>Para acreditar el dominio de herramientas del personal propuesto para este perfil se deberá presentar, por cada empleado propuesto:</w:t>
            </w:r>
          </w:p>
          <w:p w14:paraId="67B7A5CC" w14:textId="77777777" w:rsidR="003D3A7F" w:rsidRPr="009A0D62" w:rsidRDefault="003D3A7F" w:rsidP="00214DF5">
            <w:pPr>
              <w:jc w:val="both"/>
              <w:rPr>
                <w:rFonts w:ascii="Noto Sans" w:hAnsi="Noto Sans" w:cs="Noto Sans"/>
                <w:sz w:val="20"/>
                <w:szCs w:val="20"/>
                <w:lang w:val="es-ES" w:eastAsia="es-MX"/>
              </w:rPr>
            </w:pPr>
          </w:p>
          <w:p w14:paraId="0B6066EB" w14:textId="77777777" w:rsidR="003D3A7F" w:rsidRPr="009A0D62" w:rsidRDefault="003D3A7F" w:rsidP="00214DF5">
            <w:pPr>
              <w:jc w:val="both"/>
              <w:rPr>
                <w:rFonts w:ascii="Noto Sans" w:eastAsia="Montserrat" w:hAnsi="Noto Sans" w:cs="Noto Sans"/>
                <w:sz w:val="20"/>
                <w:szCs w:val="20"/>
              </w:rPr>
            </w:pPr>
            <w:r w:rsidRPr="009A0D62">
              <w:rPr>
                <w:rFonts w:ascii="Noto Sans" w:hAnsi="Noto Sans" w:cs="Noto Sans"/>
                <w:iCs/>
                <w:sz w:val="20"/>
                <w:szCs w:val="20"/>
              </w:rPr>
              <w:t xml:space="preserve">Al menos 1 diploma o constancia o certificación de acreditación en cursos </w:t>
            </w:r>
            <w:r w:rsidRPr="009A0D62">
              <w:rPr>
                <w:rFonts w:ascii="Noto Sans" w:eastAsia="Montserrat" w:hAnsi="Noto Sans" w:cs="Noto Sans"/>
                <w:sz w:val="20"/>
                <w:szCs w:val="20"/>
              </w:rPr>
              <w:t>que, de manera enunciativa más no limitativa, pueden ser las siguiente:</w:t>
            </w:r>
          </w:p>
          <w:p w14:paraId="0C58F6C1" w14:textId="77777777" w:rsidR="003D3A7F" w:rsidRPr="009A0D62" w:rsidRDefault="003D3A7F" w:rsidP="00214DF5">
            <w:pPr>
              <w:jc w:val="both"/>
              <w:rPr>
                <w:rFonts w:ascii="Noto Sans" w:hAnsi="Noto Sans" w:cs="Noto Sans"/>
                <w:iCs/>
                <w:sz w:val="20"/>
                <w:szCs w:val="20"/>
              </w:rPr>
            </w:pPr>
          </w:p>
          <w:p w14:paraId="4BFEF220" w14:textId="77777777" w:rsidR="003D3A7F" w:rsidRPr="009A0D62" w:rsidRDefault="003D3A7F" w:rsidP="00214DF5">
            <w:pPr>
              <w:numPr>
                <w:ilvl w:val="0"/>
                <w:numId w:val="66"/>
              </w:numPr>
              <w:ind w:right="25"/>
              <w:jc w:val="both"/>
              <w:rPr>
                <w:rFonts w:ascii="Noto Sans" w:eastAsia="Montserrat" w:hAnsi="Noto Sans" w:cs="Noto Sans"/>
                <w:sz w:val="20"/>
                <w:szCs w:val="20"/>
              </w:rPr>
            </w:pPr>
            <w:r w:rsidRPr="009A0D62">
              <w:rPr>
                <w:rFonts w:ascii="Noto Sans" w:eastAsia="Montserrat" w:hAnsi="Noto Sans" w:cs="Noto Sans"/>
                <w:sz w:val="20"/>
                <w:szCs w:val="20"/>
              </w:rPr>
              <w:t>Curso de Fundamentos de ITIL versión 4.</w:t>
            </w:r>
          </w:p>
          <w:p w14:paraId="0E9B8F51" w14:textId="77777777" w:rsidR="003D3A7F" w:rsidRPr="009A0D62" w:rsidRDefault="003D3A7F" w:rsidP="00214DF5">
            <w:pPr>
              <w:numPr>
                <w:ilvl w:val="0"/>
                <w:numId w:val="66"/>
              </w:numPr>
              <w:ind w:right="25"/>
              <w:jc w:val="both"/>
              <w:rPr>
                <w:rFonts w:ascii="Noto Sans" w:eastAsia="Montserrat" w:hAnsi="Noto Sans" w:cs="Noto Sans"/>
                <w:sz w:val="20"/>
                <w:szCs w:val="20"/>
              </w:rPr>
            </w:pPr>
            <w:r w:rsidRPr="009A0D62">
              <w:rPr>
                <w:rFonts w:ascii="Noto Sans" w:eastAsia="Montserrat" w:hAnsi="Noto Sans" w:cs="Noto Sans"/>
                <w:sz w:val="20"/>
                <w:szCs w:val="20"/>
              </w:rPr>
              <w:t>Certificación SCRUM Master.</w:t>
            </w:r>
          </w:p>
          <w:p w14:paraId="00D5DA2A" w14:textId="77777777" w:rsidR="003D3A7F" w:rsidRPr="009A0D62" w:rsidRDefault="003D3A7F" w:rsidP="00214DF5">
            <w:pPr>
              <w:numPr>
                <w:ilvl w:val="0"/>
                <w:numId w:val="66"/>
              </w:numPr>
              <w:ind w:right="25"/>
              <w:jc w:val="both"/>
              <w:rPr>
                <w:rFonts w:ascii="Noto Sans" w:eastAsia="Montserrat" w:hAnsi="Noto Sans" w:cs="Noto Sans"/>
                <w:sz w:val="20"/>
                <w:szCs w:val="20"/>
              </w:rPr>
            </w:pPr>
            <w:r w:rsidRPr="009A0D62">
              <w:rPr>
                <w:rFonts w:ascii="Noto Sans" w:eastAsia="Montserrat" w:hAnsi="Noto Sans" w:cs="Noto Sans"/>
                <w:sz w:val="20"/>
                <w:szCs w:val="20"/>
              </w:rPr>
              <w:t>SCRUM Developer.</w:t>
            </w:r>
          </w:p>
          <w:p w14:paraId="271F3887" w14:textId="77777777" w:rsidR="003D3A7F" w:rsidRPr="009A0D62" w:rsidRDefault="003D3A7F" w:rsidP="00214DF5">
            <w:pPr>
              <w:numPr>
                <w:ilvl w:val="0"/>
                <w:numId w:val="66"/>
              </w:numPr>
              <w:ind w:right="25"/>
              <w:jc w:val="both"/>
              <w:rPr>
                <w:rFonts w:ascii="Noto Sans" w:eastAsia="Montserrat" w:hAnsi="Noto Sans" w:cs="Noto Sans"/>
                <w:sz w:val="20"/>
                <w:szCs w:val="20"/>
              </w:rPr>
            </w:pPr>
            <w:r w:rsidRPr="009A0D62">
              <w:rPr>
                <w:rFonts w:ascii="Noto Sans" w:eastAsia="Montserrat" w:hAnsi="Noto Sans" w:cs="Noto Sans"/>
                <w:sz w:val="20"/>
                <w:szCs w:val="20"/>
              </w:rPr>
              <w:t>SCRUM Foundation.</w:t>
            </w:r>
          </w:p>
          <w:p w14:paraId="73C86084" w14:textId="77777777" w:rsidR="003D3A7F" w:rsidRPr="009A0D62" w:rsidRDefault="003D3A7F" w:rsidP="00214DF5">
            <w:pPr>
              <w:numPr>
                <w:ilvl w:val="0"/>
                <w:numId w:val="66"/>
              </w:numPr>
              <w:ind w:right="25"/>
              <w:jc w:val="both"/>
              <w:rPr>
                <w:rFonts w:ascii="Noto Sans" w:eastAsia="Montserrat" w:hAnsi="Noto Sans" w:cs="Noto Sans"/>
                <w:sz w:val="20"/>
                <w:szCs w:val="20"/>
                <w:lang w:val="en-US"/>
              </w:rPr>
            </w:pPr>
            <w:r w:rsidRPr="009A0D62">
              <w:rPr>
                <w:rFonts w:ascii="Noto Sans" w:eastAsia="Montserrat" w:hAnsi="Noto Sans" w:cs="Noto Sans"/>
                <w:sz w:val="20"/>
                <w:szCs w:val="20"/>
                <w:lang w:val="en-US"/>
              </w:rPr>
              <w:t>ITIL Intermediate Certificate in IT Release.</w:t>
            </w:r>
          </w:p>
          <w:p w14:paraId="692BAC9D" w14:textId="77777777" w:rsidR="003D3A7F" w:rsidRPr="009A0D62" w:rsidRDefault="003D3A7F" w:rsidP="00214DF5">
            <w:pPr>
              <w:numPr>
                <w:ilvl w:val="0"/>
                <w:numId w:val="66"/>
              </w:numPr>
              <w:ind w:right="25"/>
              <w:jc w:val="both"/>
              <w:rPr>
                <w:rFonts w:ascii="Noto Sans" w:eastAsia="Montserrat" w:hAnsi="Noto Sans" w:cs="Noto Sans"/>
                <w:sz w:val="20"/>
                <w:szCs w:val="20"/>
              </w:rPr>
            </w:pPr>
            <w:r w:rsidRPr="009A0D62">
              <w:rPr>
                <w:rFonts w:ascii="Noto Sans" w:eastAsia="Montserrat" w:hAnsi="Noto Sans" w:cs="Noto Sans"/>
                <w:sz w:val="20"/>
                <w:szCs w:val="20"/>
              </w:rPr>
              <w:t>ITIL version 3 Foundation Examination.</w:t>
            </w:r>
          </w:p>
          <w:p w14:paraId="4B89E09F" w14:textId="77777777" w:rsidR="003D3A7F" w:rsidRPr="009A0D62" w:rsidRDefault="003D3A7F" w:rsidP="00214DF5">
            <w:pPr>
              <w:numPr>
                <w:ilvl w:val="0"/>
                <w:numId w:val="66"/>
              </w:numPr>
              <w:ind w:right="25"/>
              <w:jc w:val="both"/>
              <w:rPr>
                <w:rFonts w:ascii="Noto Sans" w:eastAsia="Montserrat" w:hAnsi="Noto Sans" w:cs="Noto Sans"/>
                <w:sz w:val="20"/>
                <w:szCs w:val="20"/>
                <w:lang w:val="en-US"/>
              </w:rPr>
            </w:pPr>
            <w:r w:rsidRPr="009A0D62">
              <w:rPr>
                <w:rFonts w:ascii="Noto Sans" w:eastAsia="Montserrat" w:hAnsi="Noto Sans" w:cs="Noto Sans"/>
                <w:sz w:val="20"/>
                <w:szCs w:val="20"/>
                <w:lang w:val="en-US"/>
              </w:rPr>
              <w:t>ITIL Foundation V3 for IT Service Management.</w:t>
            </w:r>
          </w:p>
          <w:p w14:paraId="037B0896" w14:textId="77777777" w:rsidR="003D3A7F" w:rsidRPr="009A0D62" w:rsidRDefault="003D3A7F" w:rsidP="00214DF5">
            <w:pPr>
              <w:jc w:val="both"/>
              <w:rPr>
                <w:rFonts w:ascii="Noto Sans" w:hAnsi="Noto Sans" w:cs="Noto Sans"/>
                <w:sz w:val="20"/>
                <w:szCs w:val="20"/>
                <w:lang w:val="en-US" w:eastAsia="es-MX"/>
              </w:rPr>
            </w:pPr>
          </w:p>
          <w:p w14:paraId="22050749" w14:textId="77777777" w:rsidR="003D3A7F" w:rsidRPr="009A0D62" w:rsidRDefault="003D3A7F" w:rsidP="00214DF5">
            <w:pPr>
              <w:jc w:val="both"/>
              <w:rPr>
                <w:rFonts w:ascii="Noto Sans" w:hAnsi="Noto Sans" w:cs="Noto Sans"/>
                <w:sz w:val="20"/>
                <w:szCs w:val="20"/>
                <w:lang w:val="es-ES" w:eastAsia="es-MX"/>
              </w:rPr>
            </w:pPr>
            <w:r w:rsidRPr="009A0D62">
              <w:rPr>
                <w:rFonts w:ascii="Noto Sans" w:hAnsi="Noto Sans" w:cs="Noto Sans"/>
                <w:sz w:val="20"/>
                <w:szCs w:val="20"/>
                <w:lang w:val="es-ES" w:eastAsia="es-MX"/>
              </w:rPr>
              <w:t>Se otorgarán como máximo __ puntos en este subrubro.</w:t>
            </w:r>
          </w:p>
          <w:p w14:paraId="35F5361D" w14:textId="77777777" w:rsidR="003D3A7F" w:rsidRPr="009A0D62" w:rsidRDefault="003D3A7F" w:rsidP="00214DF5">
            <w:pPr>
              <w:jc w:val="both"/>
              <w:rPr>
                <w:rFonts w:ascii="Noto Sans" w:hAnsi="Noto Sans" w:cs="Noto Sans"/>
                <w:sz w:val="20"/>
                <w:szCs w:val="20"/>
                <w:lang w:val="es-ES" w:eastAsia="es-MX"/>
              </w:rPr>
            </w:pPr>
          </w:p>
          <w:p w14:paraId="1B29D206" w14:textId="3D362933" w:rsidR="003D3A7F" w:rsidRPr="009A0D62" w:rsidRDefault="003D3A7F" w:rsidP="00214DF5">
            <w:pPr>
              <w:jc w:val="both"/>
              <w:rPr>
                <w:rFonts w:ascii="Noto Sans" w:hAnsi="Noto Sans" w:cs="Noto Sans"/>
                <w:b/>
                <w:bCs/>
                <w:sz w:val="20"/>
                <w:szCs w:val="20"/>
                <w:lang w:val="es-ES_tradnl" w:eastAsia="es-MX"/>
              </w:rPr>
            </w:pPr>
            <w:r w:rsidRPr="009A0D62">
              <w:rPr>
                <w:rFonts w:ascii="Noto Sans" w:hAnsi="Noto Sans" w:cs="Noto Sans"/>
                <w:sz w:val="20"/>
                <w:szCs w:val="20"/>
                <w:lang w:val="es-ES" w:eastAsia="es-MX"/>
              </w:rPr>
              <w:t xml:space="preserve">Se otorgarán ___ puntos en este subrubro al licitante que acredite que cuenta </w:t>
            </w:r>
            <w:r w:rsidRPr="009A0D62">
              <w:rPr>
                <w:rFonts w:ascii="Noto Sans" w:eastAsia="Montserrat" w:hAnsi="Noto Sans" w:cs="Noto Sans"/>
                <w:b/>
                <w:bCs/>
                <w:sz w:val="20"/>
                <w:szCs w:val="20"/>
              </w:rPr>
              <w:t>3 (tres) empleados con perfil de Grupo de Gestión de Incidentes</w:t>
            </w:r>
            <w:r w:rsidRPr="009A0D62">
              <w:rPr>
                <w:rFonts w:ascii="Noto Sans" w:hAnsi="Noto Sans" w:cs="Noto Sans"/>
                <w:sz w:val="20"/>
                <w:szCs w:val="20"/>
                <w:lang w:val="es-ES" w:eastAsia="es-MX"/>
              </w:rPr>
              <w:t xml:space="preserve"> con al menos 1 (uno) constancia o diploma o certificado en los cursos que, de manera enunciativa más no limitativa, se indican en el presente subrubro.</w:t>
            </w:r>
          </w:p>
          <w:p w14:paraId="2E6B01B4" w14:textId="77777777" w:rsidR="003D3A7F" w:rsidRPr="009A0D62" w:rsidRDefault="003D3A7F" w:rsidP="00214DF5">
            <w:pPr>
              <w:jc w:val="both"/>
              <w:rPr>
                <w:rFonts w:ascii="Noto Sans" w:hAnsi="Noto Sans" w:cs="Noto Sans"/>
                <w:bCs/>
                <w:sz w:val="20"/>
                <w:szCs w:val="20"/>
                <w:lang w:val="es-ES_tradnl" w:eastAsia="es-MX"/>
              </w:rPr>
            </w:pPr>
          </w:p>
          <w:p w14:paraId="5A2D21D8" w14:textId="77777777" w:rsidR="003D3A7F" w:rsidRPr="009A0D62" w:rsidRDefault="003D3A7F" w:rsidP="00214DF5">
            <w:pPr>
              <w:jc w:val="both"/>
              <w:rPr>
                <w:rFonts w:ascii="Noto Sans" w:hAnsi="Noto Sans" w:cs="Noto Sans"/>
                <w:sz w:val="20"/>
                <w:szCs w:val="20"/>
                <w:lang w:val="es-ES" w:eastAsia="es-MX"/>
              </w:rPr>
            </w:pPr>
            <w:r w:rsidRPr="009A0D62">
              <w:rPr>
                <w:rFonts w:ascii="Noto Sans" w:hAnsi="Noto Sans" w:cs="Noto Sans"/>
                <w:sz w:val="20"/>
                <w:szCs w:val="20"/>
                <w:lang w:val="es-ES" w:eastAsia="es-MX"/>
              </w:rPr>
              <w:t>No se otorgarán puntos a quien no acredite contar con la documentación solicitada en este subrubro.</w:t>
            </w:r>
          </w:p>
          <w:p w14:paraId="107831F0" w14:textId="77777777" w:rsidR="003D3A7F" w:rsidRPr="009A0D62" w:rsidRDefault="003D3A7F" w:rsidP="00214DF5">
            <w:pPr>
              <w:jc w:val="both"/>
              <w:rPr>
                <w:rFonts w:ascii="Noto Sans" w:hAnsi="Noto Sans" w:cs="Noto Sans"/>
                <w:sz w:val="20"/>
                <w:szCs w:val="20"/>
                <w:lang w:val="es-ES" w:eastAsia="es-MX"/>
              </w:rPr>
            </w:pPr>
          </w:p>
          <w:p w14:paraId="6E208F30" w14:textId="77777777" w:rsidR="003D3A7F" w:rsidRPr="009A0D62" w:rsidRDefault="003D3A7F" w:rsidP="00214DF5">
            <w:pPr>
              <w:jc w:val="both"/>
              <w:rPr>
                <w:rFonts w:ascii="Noto Sans" w:hAnsi="Noto Sans" w:cs="Noto Sans"/>
                <w:sz w:val="20"/>
                <w:szCs w:val="20"/>
                <w:lang w:eastAsia="es-MX"/>
              </w:rPr>
            </w:pPr>
            <w:r w:rsidRPr="009A0D62">
              <w:rPr>
                <w:rFonts w:ascii="Noto Sans" w:hAnsi="Noto Sans" w:cs="Noto Sans"/>
                <w:sz w:val="20"/>
                <w:szCs w:val="20"/>
                <w:lang w:eastAsia="es-MX"/>
              </w:rPr>
              <w:t>No se otorgará puntaje:</w:t>
            </w:r>
          </w:p>
          <w:p w14:paraId="72221DD2" w14:textId="77777777" w:rsidR="003D3A7F" w:rsidRPr="009A0D62" w:rsidRDefault="003D3A7F" w:rsidP="00214DF5">
            <w:pPr>
              <w:numPr>
                <w:ilvl w:val="0"/>
                <w:numId w:val="67"/>
              </w:numPr>
              <w:jc w:val="both"/>
              <w:rPr>
                <w:rFonts w:ascii="Noto Sans" w:hAnsi="Noto Sans" w:cs="Noto Sans"/>
                <w:sz w:val="20"/>
                <w:szCs w:val="20"/>
                <w:lang w:eastAsia="es-MX"/>
              </w:rPr>
            </w:pPr>
            <w:r w:rsidRPr="009A0D62">
              <w:rPr>
                <w:rFonts w:ascii="Noto Sans" w:hAnsi="Noto Sans" w:cs="Noto Sans"/>
                <w:sz w:val="20"/>
                <w:szCs w:val="20"/>
                <w:lang w:eastAsia="es-MX"/>
              </w:rPr>
              <w:lastRenderedPageBreak/>
              <w:t>Cuando la documentación sea entregada de forma parcial o sea ilegible.</w:t>
            </w:r>
          </w:p>
          <w:p w14:paraId="21DEE505" w14:textId="77777777" w:rsidR="003D3A7F" w:rsidRPr="009A0D62" w:rsidRDefault="003D3A7F" w:rsidP="00214DF5">
            <w:pPr>
              <w:numPr>
                <w:ilvl w:val="0"/>
                <w:numId w:val="67"/>
              </w:numPr>
              <w:jc w:val="both"/>
              <w:rPr>
                <w:rFonts w:ascii="Noto Sans" w:hAnsi="Noto Sans" w:cs="Noto Sans"/>
                <w:sz w:val="20"/>
                <w:szCs w:val="20"/>
                <w:lang w:eastAsia="es-MX"/>
              </w:rPr>
            </w:pPr>
            <w:r w:rsidRPr="009A0D62">
              <w:rPr>
                <w:rFonts w:ascii="Noto Sans" w:hAnsi="Noto Sans" w:cs="Noto Sans"/>
                <w:sz w:val="20"/>
                <w:szCs w:val="20"/>
                <w:lang w:eastAsia="es-MX"/>
              </w:rPr>
              <w:t>Cuando la documentación no cumpla con lo solicitado en este apartado</w:t>
            </w:r>
          </w:p>
        </w:tc>
        <w:tc>
          <w:tcPr>
            <w:tcW w:w="606" w:type="pct"/>
            <w:tcBorders>
              <w:left w:val="single" w:sz="4" w:space="0" w:color="auto"/>
              <w:right w:val="single" w:sz="4" w:space="0" w:color="auto"/>
            </w:tcBorders>
            <w:vAlign w:val="center"/>
          </w:tcPr>
          <w:p w14:paraId="7F04C1A9" w14:textId="77777777" w:rsidR="003D3A7F" w:rsidRPr="009A0D62" w:rsidRDefault="003D3A7F" w:rsidP="00214DF5">
            <w:pPr>
              <w:jc w:val="center"/>
              <w:rPr>
                <w:rFonts w:ascii="Noto Sans" w:hAnsi="Noto Sans" w:cs="Noto Sans"/>
                <w:b/>
                <w:sz w:val="20"/>
                <w:szCs w:val="20"/>
                <w:lang w:eastAsia="es-MX"/>
              </w:rPr>
            </w:pPr>
          </w:p>
        </w:tc>
      </w:tr>
      <w:tr w:rsidR="003D3A7F" w:rsidRPr="009A0D62" w14:paraId="294AA4EF" w14:textId="77777777" w:rsidTr="00616A7A">
        <w:trPr>
          <w:trHeight w:val="270"/>
          <w:jc w:val="center"/>
        </w:trPr>
        <w:tc>
          <w:tcPr>
            <w:tcW w:w="693" w:type="pct"/>
            <w:vMerge/>
            <w:tcBorders>
              <w:left w:val="single" w:sz="4" w:space="0" w:color="auto"/>
              <w:right w:val="single" w:sz="4" w:space="0" w:color="auto"/>
            </w:tcBorders>
            <w:vAlign w:val="center"/>
          </w:tcPr>
          <w:p w14:paraId="648C100C" w14:textId="77777777" w:rsidR="003D3A7F" w:rsidRPr="009A0D62" w:rsidRDefault="003D3A7F" w:rsidP="00214DF5">
            <w:pPr>
              <w:jc w:val="center"/>
              <w:rPr>
                <w:rFonts w:ascii="Noto Sans" w:hAnsi="Noto Sans" w:cs="Noto Sans"/>
                <w:b/>
                <w:sz w:val="20"/>
                <w:szCs w:val="20"/>
                <w:lang w:val="es-ES" w:eastAsia="es-MX"/>
              </w:rPr>
            </w:pPr>
          </w:p>
        </w:tc>
        <w:tc>
          <w:tcPr>
            <w:tcW w:w="1004" w:type="pct"/>
            <w:vMerge/>
            <w:tcBorders>
              <w:left w:val="single" w:sz="4" w:space="0" w:color="auto"/>
              <w:right w:val="single" w:sz="4" w:space="0" w:color="auto"/>
            </w:tcBorders>
            <w:vAlign w:val="center"/>
          </w:tcPr>
          <w:p w14:paraId="6C50985D" w14:textId="77777777" w:rsidR="003D3A7F" w:rsidRPr="009A0D62" w:rsidRDefault="003D3A7F" w:rsidP="00214DF5">
            <w:pPr>
              <w:jc w:val="center"/>
              <w:rPr>
                <w:rFonts w:ascii="Noto Sans" w:hAnsi="Noto Sans" w:cs="Noto Sans"/>
                <w:b/>
                <w:sz w:val="20"/>
                <w:szCs w:val="20"/>
                <w:lang w:val="es-ES" w:eastAsia="es-MX"/>
              </w:rPr>
            </w:pPr>
          </w:p>
        </w:tc>
        <w:tc>
          <w:tcPr>
            <w:tcW w:w="2698" w:type="pct"/>
            <w:tcBorders>
              <w:top w:val="single" w:sz="4" w:space="0" w:color="auto"/>
              <w:left w:val="single" w:sz="4" w:space="0" w:color="auto"/>
              <w:bottom w:val="single" w:sz="4" w:space="0" w:color="auto"/>
              <w:right w:val="single" w:sz="4" w:space="0" w:color="auto"/>
            </w:tcBorders>
            <w:vAlign w:val="center"/>
          </w:tcPr>
          <w:p w14:paraId="6AF21939" w14:textId="32B4774B" w:rsidR="003D3A7F" w:rsidRPr="009A0D62" w:rsidRDefault="003D3A7F" w:rsidP="00214DF5">
            <w:pPr>
              <w:jc w:val="both"/>
              <w:rPr>
                <w:rFonts w:ascii="Noto Sans" w:hAnsi="Noto Sans" w:cs="Noto Sans"/>
                <w:b/>
                <w:bCs/>
                <w:sz w:val="20"/>
                <w:szCs w:val="20"/>
                <w:lang w:val="es-ES_tradnl" w:eastAsia="es-MX"/>
              </w:rPr>
            </w:pPr>
            <w:r w:rsidRPr="009A0D62">
              <w:rPr>
                <w:rFonts w:ascii="Noto Sans" w:hAnsi="Noto Sans" w:cs="Noto Sans"/>
                <w:bCs/>
                <w:sz w:val="20"/>
                <w:szCs w:val="20"/>
                <w:lang w:val="es-ES" w:eastAsia="es-MX"/>
              </w:rPr>
              <w:t xml:space="preserve">El licitante deberá demostrar que cuenta con </w:t>
            </w:r>
            <w:r w:rsidRPr="009A0D62">
              <w:rPr>
                <w:rFonts w:ascii="Noto Sans" w:eastAsia="Montserrat" w:hAnsi="Noto Sans" w:cs="Noto Sans"/>
                <w:b/>
                <w:bCs/>
                <w:sz w:val="20"/>
                <w:szCs w:val="20"/>
              </w:rPr>
              <w:t>6 (seis) empleados con perfil de Agentes y Operadores de la Mesa de Servicios.</w:t>
            </w:r>
          </w:p>
          <w:p w14:paraId="64BEA035" w14:textId="77777777" w:rsidR="003D3A7F" w:rsidRPr="009A0D62" w:rsidRDefault="003D3A7F" w:rsidP="00214DF5">
            <w:pPr>
              <w:jc w:val="both"/>
              <w:rPr>
                <w:rFonts w:ascii="Noto Sans" w:hAnsi="Noto Sans" w:cs="Noto Sans"/>
                <w:b/>
                <w:sz w:val="20"/>
                <w:szCs w:val="20"/>
                <w:lang w:val="es-ES_tradnl" w:eastAsia="es-MX"/>
              </w:rPr>
            </w:pPr>
          </w:p>
          <w:p w14:paraId="0014FEE1" w14:textId="77777777" w:rsidR="003D3A7F" w:rsidRPr="009A0D62" w:rsidRDefault="003D3A7F" w:rsidP="00214DF5">
            <w:pPr>
              <w:jc w:val="both"/>
              <w:rPr>
                <w:rFonts w:ascii="Noto Sans" w:hAnsi="Noto Sans" w:cs="Noto Sans"/>
                <w:sz w:val="20"/>
                <w:szCs w:val="20"/>
                <w:lang w:val="es-ES" w:eastAsia="es-MX"/>
              </w:rPr>
            </w:pPr>
            <w:r w:rsidRPr="009A0D62">
              <w:rPr>
                <w:rFonts w:ascii="Noto Sans" w:hAnsi="Noto Sans" w:cs="Noto Sans"/>
                <w:sz w:val="20"/>
                <w:szCs w:val="20"/>
                <w:lang w:val="es-ES" w:eastAsia="es-MX"/>
              </w:rPr>
              <w:t>Para acreditar el dominio de herramientas del personal propuesto para este perfil se deberá presentar, por cada empleado propuesto:</w:t>
            </w:r>
          </w:p>
          <w:p w14:paraId="4082A740" w14:textId="77777777" w:rsidR="003D3A7F" w:rsidRPr="009A0D62" w:rsidRDefault="003D3A7F" w:rsidP="00214DF5">
            <w:pPr>
              <w:jc w:val="both"/>
              <w:rPr>
                <w:rFonts w:ascii="Noto Sans" w:hAnsi="Noto Sans" w:cs="Noto Sans"/>
                <w:sz w:val="20"/>
                <w:szCs w:val="20"/>
                <w:lang w:val="es-ES" w:eastAsia="es-MX"/>
              </w:rPr>
            </w:pPr>
          </w:p>
          <w:p w14:paraId="6F570DDA" w14:textId="6B43DF5F" w:rsidR="003D3A7F" w:rsidRPr="009A0D62" w:rsidRDefault="003D3A7F" w:rsidP="00214DF5">
            <w:pPr>
              <w:jc w:val="both"/>
              <w:rPr>
                <w:rFonts w:ascii="Noto Sans" w:hAnsi="Noto Sans" w:cs="Noto Sans"/>
                <w:iCs/>
                <w:sz w:val="20"/>
                <w:szCs w:val="20"/>
              </w:rPr>
            </w:pPr>
            <w:r w:rsidRPr="009A0D62">
              <w:rPr>
                <w:rFonts w:ascii="Noto Sans" w:hAnsi="Noto Sans" w:cs="Noto Sans"/>
                <w:iCs/>
                <w:sz w:val="20"/>
                <w:szCs w:val="20"/>
              </w:rPr>
              <w:t>1 diploma o constancia o certificación de acreditación en cursos relacionados con el manejo de la herramienta que el Licitante oferte para la Mesa de Servicio.</w:t>
            </w:r>
          </w:p>
          <w:p w14:paraId="48D33E56" w14:textId="6B0B4CE5" w:rsidR="00951C6A" w:rsidRPr="009A0D62" w:rsidRDefault="00951C6A" w:rsidP="00214DF5">
            <w:pPr>
              <w:jc w:val="both"/>
              <w:rPr>
                <w:rFonts w:ascii="Noto Sans" w:hAnsi="Noto Sans" w:cs="Noto Sans"/>
                <w:iCs/>
                <w:sz w:val="20"/>
                <w:szCs w:val="20"/>
              </w:rPr>
            </w:pPr>
          </w:p>
          <w:p w14:paraId="15E5E91E" w14:textId="77777777" w:rsidR="00951C6A" w:rsidRPr="009A0D62" w:rsidRDefault="00951C6A" w:rsidP="00951C6A">
            <w:pPr>
              <w:numPr>
                <w:ilvl w:val="0"/>
                <w:numId w:val="80"/>
              </w:numPr>
              <w:ind w:right="25"/>
              <w:jc w:val="both"/>
              <w:rPr>
                <w:rFonts w:ascii="Noto Sans" w:eastAsia="Montserrat" w:hAnsi="Noto Sans" w:cs="Noto Sans"/>
                <w:color w:val="000000" w:themeColor="text1"/>
                <w:sz w:val="20"/>
                <w:szCs w:val="20"/>
              </w:rPr>
            </w:pPr>
            <w:r w:rsidRPr="009A0D62">
              <w:rPr>
                <w:rFonts w:ascii="Noto Sans" w:eastAsia="Montserrat" w:hAnsi="Noto Sans" w:cs="Noto Sans"/>
                <w:color w:val="000000" w:themeColor="text1"/>
                <w:sz w:val="20"/>
                <w:szCs w:val="20"/>
              </w:rPr>
              <w:t>Ingeniería en Telemática.</w:t>
            </w:r>
          </w:p>
          <w:p w14:paraId="302CDD72" w14:textId="77777777" w:rsidR="00951C6A" w:rsidRPr="009A0D62" w:rsidRDefault="00951C6A" w:rsidP="00951C6A">
            <w:pPr>
              <w:numPr>
                <w:ilvl w:val="0"/>
                <w:numId w:val="80"/>
              </w:numPr>
              <w:ind w:right="25"/>
              <w:jc w:val="both"/>
              <w:rPr>
                <w:rFonts w:ascii="Noto Sans" w:eastAsia="Montserrat" w:hAnsi="Noto Sans" w:cs="Noto Sans"/>
                <w:color w:val="000000" w:themeColor="text1"/>
                <w:sz w:val="20"/>
                <w:szCs w:val="20"/>
              </w:rPr>
            </w:pPr>
            <w:r w:rsidRPr="009A0D62">
              <w:rPr>
                <w:rFonts w:ascii="Noto Sans" w:eastAsia="Montserrat" w:hAnsi="Noto Sans" w:cs="Noto Sans"/>
                <w:color w:val="000000" w:themeColor="text1"/>
                <w:sz w:val="20"/>
                <w:szCs w:val="20"/>
              </w:rPr>
              <w:t>Técnico Superior Universitario en Tecnologías de la Información y Comunicación.</w:t>
            </w:r>
          </w:p>
          <w:p w14:paraId="44382512" w14:textId="77777777" w:rsidR="00951C6A" w:rsidRPr="009A0D62" w:rsidRDefault="00951C6A" w:rsidP="00951C6A">
            <w:pPr>
              <w:numPr>
                <w:ilvl w:val="0"/>
                <w:numId w:val="80"/>
              </w:numPr>
              <w:ind w:right="25"/>
              <w:jc w:val="both"/>
              <w:rPr>
                <w:rFonts w:ascii="Noto Sans" w:eastAsia="Montserrat" w:hAnsi="Noto Sans" w:cs="Noto Sans"/>
                <w:color w:val="000000" w:themeColor="text1"/>
                <w:sz w:val="20"/>
                <w:szCs w:val="20"/>
              </w:rPr>
            </w:pPr>
            <w:r w:rsidRPr="009A0D62">
              <w:rPr>
                <w:rFonts w:ascii="Noto Sans" w:eastAsia="Montserrat" w:hAnsi="Noto Sans" w:cs="Noto Sans"/>
                <w:color w:val="000000" w:themeColor="text1"/>
                <w:sz w:val="20"/>
                <w:szCs w:val="20"/>
              </w:rPr>
              <w:t>Ingeniería en Sistemas Computacionales.</w:t>
            </w:r>
          </w:p>
          <w:p w14:paraId="38F30865" w14:textId="77777777" w:rsidR="00951C6A" w:rsidRPr="009A0D62" w:rsidRDefault="00951C6A" w:rsidP="00951C6A">
            <w:pPr>
              <w:numPr>
                <w:ilvl w:val="0"/>
                <w:numId w:val="80"/>
              </w:numPr>
              <w:ind w:right="25"/>
              <w:jc w:val="both"/>
              <w:rPr>
                <w:rFonts w:ascii="Noto Sans" w:eastAsia="Montserrat" w:hAnsi="Noto Sans" w:cs="Noto Sans"/>
                <w:color w:val="000000" w:themeColor="text1"/>
                <w:sz w:val="20"/>
                <w:szCs w:val="20"/>
              </w:rPr>
            </w:pPr>
            <w:r w:rsidRPr="009A0D62">
              <w:rPr>
                <w:rFonts w:ascii="Noto Sans" w:eastAsia="Montserrat" w:hAnsi="Noto Sans" w:cs="Noto Sans"/>
                <w:color w:val="000000" w:themeColor="text1"/>
                <w:sz w:val="20"/>
                <w:szCs w:val="20"/>
              </w:rPr>
              <w:t xml:space="preserve">Ingeniería Eléctrica con especialidad en redes </w:t>
            </w:r>
          </w:p>
          <w:p w14:paraId="5E95D0E6" w14:textId="77777777" w:rsidR="00951C6A" w:rsidRPr="009A0D62" w:rsidRDefault="00951C6A" w:rsidP="00951C6A">
            <w:pPr>
              <w:numPr>
                <w:ilvl w:val="0"/>
                <w:numId w:val="80"/>
              </w:numPr>
              <w:ind w:right="25"/>
              <w:jc w:val="both"/>
              <w:rPr>
                <w:rFonts w:ascii="Noto Sans" w:eastAsia="Montserrat" w:hAnsi="Noto Sans" w:cs="Noto Sans"/>
                <w:color w:val="000000" w:themeColor="text1"/>
                <w:sz w:val="20"/>
                <w:szCs w:val="20"/>
              </w:rPr>
            </w:pPr>
            <w:r w:rsidRPr="009A0D62">
              <w:rPr>
                <w:rFonts w:ascii="Noto Sans" w:eastAsia="Montserrat" w:hAnsi="Noto Sans" w:cs="Noto Sans"/>
                <w:color w:val="000000" w:themeColor="text1"/>
                <w:sz w:val="20"/>
                <w:szCs w:val="20"/>
              </w:rPr>
              <w:t>Ingeniería en mecatrónica.</w:t>
            </w:r>
          </w:p>
          <w:p w14:paraId="347BE8F6" w14:textId="77777777" w:rsidR="00951C6A" w:rsidRPr="009A0D62" w:rsidRDefault="00951C6A" w:rsidP="00951C6A">
            <w:pPr>
              <w:numPr>
                <w:ilvl w:val="0"/>
                <w:numId w:val="80"/>
              </w:numPr>
              <w:ind w:right="25"/>
              <w:jc w:val="both"/>
              <w:rPr>
                <w:rFonts w:ascii="Noto Sans" w:eastAsia="Montserrat" w:hAnsi="Noto Sans" w:cs="Noto Sans"/>
                <w:sz w:val="20"/>
                <w:szCs w:val="20"/>
              </w:rPr>
            </w:pPr>
            <w:r w:rsidRPr="009A0D62">
              <w:rPr>
                <w:rFonts w:ascii="Noto Sans" w:eastAsia="Montserrat" w:hAnsi="Noto Sans" w:cs="Noto Sans"/>
                <w:sz w:val="20"/>
                <w:szCs w:val="20"/>
              </w:rPr>
              <w:t xml:space="preserve">Licenciatura en Matemáticas Aplicadas y Computación. </w:t>
            </w:r>
          </w:p>
          <w:p w14:paraId="10A5044E" w14:textId="77777777" w:rsidR="00951C6A" w:rsidRPr="009A0D62" w:rsidRDefault="00951C6A" w:rsidP="00951C6A">
            <w:pPr>
              <w:numPr>
                <w:ilvl w:val="0"/>
                <w:numId w:val="80"/>
              </w:numPr>
              <w:ind w:right="25"/>
              <w:jc w:val="both"/>
              <w:rPr>
                <w:rFonts w:ascii="Noto Sans" w:eastAsia="Montserrat" w:hAnsi="Noto Sans" w:cs="Noto Sans"/>
                <w:sz w:val="20"/>
                <w:szCs w:val="20"/>
              </w:rPr>
            </w:pPr>
            <w:r w:rsidRPr="009A0D62">
              <w:rPr>
                <w:rFonts w:ascii="Noto Sans" w:eastAsia="Montserrat" w:hAnsi="Noto Sans" w:cs="Noto Sans"/>
                <w:sz w:val="20"/>
                <w:szCs w:val="20"/>
              </w:rPr>
              <w:t>Licenciatura en Administración</w:t>
            </w:r>
          </w:p>
          <w:p w14:paraId="25A2DD22" w14:textId="77777777" w:rsidR="00951C6A" w:rsidRPr="009A0D62" w:rsidRDefault="00951C6A" w:rsidP="00951C6A">
            <w:pPr>
              <w:numPr>
                <w:ilvl w:val="0"/>
                <w:numId w:val="80"/>
              </w:numPr>
              <w:ind w:right="25"/>
              <w:jc w:val="both"/>
              <w:rPr>
                <w:rFonts w:ascii="Noto Sans" w:eastAsia="Montserrat" w:hAnsi="Noto Sans" w:cs="Noto Sans"/>
                <w:sz w:val="20"/>
                <w:szCs w:val="20"/>
              </w:rPr>
            </w:pPr>
            <w:r w:rsidRPr="009A0D62">
              <w:rPr>
                <w:rFonts w:ascii="Noto Sans" w:eastAsia="Montserrat" w:hAnsi="Noto Sans" w:cs="Noto Sans"/>
                <w:sz w:val="20"/>
                <w:szCs w:val="20"/>
              </w:rPr>
              <w:t>Licenciatura en Contabilidad.</w:t>
            </w:r>
          </w:p>
          <w:p w14:paraId="2B91DD5C" w14:textId="77777777" w:rsidR="00951C6A" w:rsidRPr="009A0D62" w:rsidRDefault="00951C6A" w:rsidP="00214DF5">
            <w:pPr>
              <w:jc w:val="both"/>
              <w:rPr>
                <w:rFonts w:ascii="Noto Sans" w:hAnsi="Noto Sans" w:cs="Noto Sans"/>
                <w:iCs/>
                <w:sz w:val="20"/>
                <w:szCs w:val="20"/>
              </w:rPr>
            </w:pPr>
          </w:p>
          <w:p w14:paraId="79BB563C" w14:textId="77777777" w:rsidR="003D3A7F" w:rsidRPr="009A0D62" w:rsidRDefault="003D3A7F" w:rsidP="00214DF5">
            <w:pPr>
              <w:jc w:val="both"/>
              <w:rPr>
                <w:rFonts w:ascii="Noto Sans" w:hAnsi="Noto Sans" w:cs="Noto Sans"/>
                <w:sz w:val="20"/>
                <w:szCs w:val="20"/>
                <w:lang w:val="es-ES" w:eastAsia="es-MX"/>
              </w:rPr>
            </w:pPr>
          </w:p>
          <w:p w14:paraId="22E82752" w14:textId="77777777" w:rsidR="003D3A7F" w:rsidRPr="009A0D62" w:rsidRDefault="003D3A7F" w:rsidP="00214DF5">
            <w:pPr>
              <w:jc w:val="both"/>
              <w:rPr>
                <w:rFonts w:ascii="Noto Sans" w:hAnsi="Noto Sans" w:cs="Noto Sans"/>
                <w:sz w:val="20"/>
                <w:szCs w:val="20"/>
                <w:lang w:val="es-ES" w:eastAsia="es-MX"/>
              </w:rPr>
            </w:pPr>
            <w:r w:rsidRPr="009A0D62">
              <w:rPr>
                <w:rFonts w:ascii="Noto Sans" w:hAnsi="Noto Sans" w:cs="Noto Sans"/>
                <w:sz w:val="20"/>
                <w:szCs w:val="20"/>
                <w:lang w:val="es-ES" w:eastAsia="es-MX"/>
              </w:rPr>
              <w:t>Se otorgarán como máximo __ puntos en este subrubro.</w:t>
            </w:r>
          </w:p>
          <w:p w14:paraId="3F394171" w14:textId="77777777" w:rsidR="003D3A7F" w:rsidRPr="009A0D62" w:rsidRDefault="003D3A7F" w:rsidP="00214DF5">
            <w:pPr>
              <w:jc w:val="both"/>
              <w:rPr>
                <w:rFonts w:ascii="Noto Sans" w:hAnsi="Noto Sans" w:cs="Noto Sans"/>
                <w:sz w:val="20"/>
                <w:szCs w:val="20"/>
                <w:lang w:val="es-ES" w:eastAsia="es-MX"/>
              </w:rPr>
            </w:pPr>
          </w:p>
          <w:p w14:paraId="12905EED" w14:textId="68EC08C5" w:rsidR="003D3A7F" w:rsidRPr="009A0D62" w:rsidRDefault="003D3A7F" w:rsidP="00214DF5">
            <w:pPr>
              <w:jc w:val="both"/>
              <w:rPr>
                <w:rFonts w:ascii="Noto Sans" w:hAnsi="Noto Sans" w:cs="Noto Sans"/>
                <w:sz w:val="20"/>
                <w:szCs w:val="20"/>
                <w:lang w:val="es-ES" w:eastAsia="es-MX"/>
              </w:rPr>
            </w:pPr>
            <w:r w:rsidRPr="009A0D62">
              <w:rPr>
                <w:rFonts w:ascii="Noto Sans" w:hAnsi="Noto Sans" w:cs="Noto Sans"/>
                <w:sz w:val="20"/>
                <w:szCs w:val="20"/>
                <w:lang w:val="es-ES" w:eastAsia="es-MX"/>
              </w:rPr>
              <w:t xml:space="preserve">Se otorgarán ___ puntos en este subrubro al licitante que acredite que cuenta </w:t>
            </w:r>
            <w:r w:rsidRPr="009A0D62">
              <w:rPr>
                <w:rFonts w:ascii="Noto Sans" w:eastAsia="Montserrat" w:hAnsi="Noto Sans" w:cs="Noto Sans"/>
                <w:b/>
                <w:bCs/>
                <w:sz w:val="20"/>
                <w:szCs w:val="20"/>
              </w:rPr>
              <w:t>6 (seis) empleados con perfil de Agentes y Operadores de la Mesa de Servicios</w:t>
            </w:r>
            <w:r w:rsidRPr="009A0D62">
              <w:rPr>
                <w:rFonts w:ascii="Noto Sans" w:hAnsi="Noto Sans" w:cs="Noto Sans"/>
                <w:sz w:val="20"/>
                <w:szCs w:val="20"/>
                <w:lang w:val="es-ES" w:eastAsia="es-MX"/>
              </w:rPr>
              <w:t xml:space="preserve"> con 1 diploma o constancia o certificación de acreditación en cursos relacionados con el manejo de la herramienta que el Licitante oferte para la Mesa de Servicio.</w:t>
            </w:r>
          </w:p>
          <w:p w14:paraId="47965987" w14:textId="77777777" w:rsidR="003D3A7F" w:rsidRPr="009A0D62" w:rsidRDefault="003D3A7F" w:rsidP="00214DF5">
            <w:pPr>
              <w:jc w:val="both"/>
              <w:rPr>
                <w:rFonts w:ascii="Noto Sans" w:hAnsi="Noto Sans" w:cs="Noto Sans"/>
                <w:bCs/>
                <w:sz w:val="20"/>
                <w:szCs w:val="20"/>
                <w:lang w:val="es-ES_tradnl" w:eastAsia="es-MX"/>
              </w:rPr>
            </w:pPr>
          </w:p>
          <w:p w14:paraId="6DF5690E" w14:textId="77777777" w:rsidR="003D3A7F" w:rsidRPr="009A0D62" w:rsidRDefault="003D3A7F" w:rsidP="00214DF5">
            <w:pPr>
              <w:jc w:val="both"/>
              <w:rPr>
                <w:rFonts w:ascii="Noto Sans" w:hAnsi="Noto Sans" w:cs="Noto Sans"/>
                <w:sz w:val="20"/>
                <w:szCs w:val="20"/>
                <w:lang w:val="es-ES" w:eastAsia="es-MX"/>
              </w:rPr>
            </w:pPr>
            <w:r w:rsidRPr="009A0D62">
              <w:rPr>
                <w:rFonts w:ascii="Noto Sans" w:hAnsi="Noto Sans" w:cs="Noto Sans"/>
                <w:sz w:val="20"/>
                <w:szCs w:val="20"/>
                <w:lang w:val="es-ES" w:eastAsia="es-MX"/>
              </w:rPr>
              <w:t>No se otorgarán puntos a quien no acredite contar con la documentación solicitada en este subrubro.</w:t>
            </w:r>
          </w:p>
          <w:p w14:paraId="7ACC3631" w14:textId="77777777" w:rsidR="003D3A7F" w:rsidRPr="009A0D62" w:rsidRDefault="003D3A7F" w:rsidP="00214DF5">
            <w:pPr>
              <w:jc w:val="both"/>
              <w:rPr>
                <w:rFonts w:ascii="Noto Sans" w:hAnsi="Noto Sans" w:cs="Noto Sans"/>
                <w:sz w:val="20"/>
                <w:szCs w:val="20"/>
                <w:lang w:val="es-ES" w:eastAsia="es-MX"/>
              </w:rPr>
            </w:pPr>
          </w:p>
          <w:p w14:paraId="0747FC9A" w14:textId="77777777" w:rsidR="003D3A7F" w:rsidRPr="009A0D62" w:rsidRDefault="003D3A7F" w:rsidP="00214DF5">
            <w:pPr>
              <w:jc w:val="both"/>
              <w:rPr>
                <w:rFonts w:ascii="Noto Sans" w:hAnsi="Noto Sans" w:cs="Noto Sans"/>
                <w:sz w:val="20"/>
                <w:szCs w:val="20"/>
                <w:lang w:eastAsia="es-MX"/>
              </w:rPr>
            </w:pPr>
            <w:r w:rsidRPr="009A0D62">
              <w:rPr>
                <w:rFonts w:ascii="Noto Sans" w:hAnsi="Noto Sans" w:cs="Noto Sans"/>
                <w:sz w:val="20"/>
                <w:szCs w:val="20"/>
                <w:lang w:eastAsia="es-MX"/>
              </w:rPr>
              <w:t>No se otorgará puntaje:</w:t>
            </w:r>
          </w:p>
          <w:p w14:paraId="6FB24ABA" w14:textId="77777777" w:rsidR="003D3A7F" w:rsidRPr="009A0D62" w:rsidRDefault="003D3A7F" w:rsidP="00214DF5">
            <w:pPr>
              <w:numPr>
                <w:ilvl w:val="0"/>
                <w:numId w:val="68"/>
              </w:numPr>
              <w:jc w:val="both"/>
              <w:rPr>
                <w:rFonts w:ascii="Noto Sans" w:hAnsi="Noto Sans" w:cs="Noto Sans"/>
                <w:sz w:val="20"/>
                <w:szCs w:val="20"/>
                <w:lang w:eastAsia="es-MX"/>
              </w:rPr>
            </w:pPr>
            <w:r w:rsidRPr="009A0D62">
              <w:rPr>
                <w:rFonts w:ascii="Noto Sans" w:hAnsi="Noto Sans" w:cs="Noto Sans"/>
                <w:sz w:val="20"/>
                <w:szCs w:val="20"/>
                <w:lang w:eastAsia="es-MX"/>
              </w:rPr>
              <w:t>Cuando la documentación sea entregada de forma parcial o sea ilegible.</w:t>
            </w:r>
          </w:p>
          <w:p w14:paraId="25E9B6E9" w14:textId="77777777" w:rsidR="003D3A7F" w:rsidRPr="009A0D62" w:rsidRDefault="003D3A7F" w:rsidP="00214DF5">
            <w:pPr>
              <w:numPr>
                <w:ilvl w:val="0"/>
                <w:numId w:val="68"/>
              </w:numPr>
              <w:jc w:val="both"/>
              <w:rPr>
                <w:rFonts w:ascii="Noto Sans" w:hAnsi="Noto Sans" w:cs="Noto Sans"/>
                <w:sz w:val="20"/>
                <w:szCs w:val="20"/>
                <w:lang w:eastAsia="es-MX"/>
              </w:rPr>
            </w:pPr>
            <w:r w:rsidRPr="009A0D62">
              <w:rPr>
                <w:rFonts w:ascii="Noto Sans" w:hAnsi="Noto Sans" w:cs="Noto Sans"/>
                <w:sz w:val="20"/>
                <w:szCs w:val="20"/>
                <w:lang w:eastAsia="es-MX"/>
              </w:rPr>
              <w:t>Cuando la documentación no cumpla con lo solicitado en este apartado.</w:t>
            </w:r>
          </w:p>
        </w:tc>
        <w:tc>
          <w:tcPr>
            <w:tcW w:w="606" w:type="pct"/>
            <w:tcBorders>
              <w:left w:val="single" w:sz="4" w:space="0" w:color="auto"/>
              <w:right w:val="single" w:sz="4" w:space="0" w:color="auto"/>
            </w:tcBorders>
            <w:vAlign w:val="center"/>
          </w:tcPr>
          <w:p w14:paraId="121ACD82" w14:textId="77777777" w:rsidR="003D3A7F" w:rsidRPr="009A0D62" w:rsidRDefault="003D3A7F" w:rsidP="00214DF5">
            <w:pPr>
              <w:jc w:val="center"/>
              <w:rPr>
                <w:rFonts w:ascii="Noto Sans" w:hAnsi="Noto Sans" w:cs="Noto Sans"/>
                <w:b/>
                <w:sz w:val="20"/>
                <w:szCs w:val="20"/>
                <w:lang w:eastAsia="es-MX"/>
              </w:rPr>
            </w:pPr>
          </w:p>
        </w:tc>
      </w:tr>
      <w:tr w:rsidR="003D3A7F" w:rsidRPr="009A0D62" w14:paraId="7046B43A" w14:textId="77777777" w:rsidTr="00616A7A">
        <w:trPr>
          <w:trHeight w:val="270"/>
          <w:jc w:val="center"/>
        </w:trPr>
        <w:tc>
          <w:tcPr>
            <w:tcW w:w="693" w:type="pct"/>
            <w:vMerge/>
            <w:tcBorders>
              <w:left w:val="single" w:sz="4" w:space="0" w:color="auto"/>
              <w:bottom w:val="single" w:sz="4" w:space="0" w:color="auto"/>
              <w:right w:val="single" w:sz="4" w:space="0" w:color="auto"/>
            </w:tcBorders>
            <w:vAlign w:val="center"/>
          </w:tcPr>
          <w:p w14:paraId="2FA61AD9" w14:textId="77777777" w:rsidR="003D3A7F" w:rsidRPr="009A0D62" w:rsidRDefault="003D3A7F" w:rsidP="00214DF5">
            <w:pPr>
              <w:jc w:val="center"/>
              <w:rPr>
                <w:rFonts w:ascii="Noto Sans" w:hAnsi="Noto Sans" w:cs="Noto Sans"/>
                <w:b/>
                <w:sz w:val="20"/>
                <w:szCs w:val="20"/>
                <w:lang w:val="es-ES" w:eastAsia="es-MX"/>
              </w:rPr>
            </w:pPr>
          </w:p>
        </w:tc>
        <w:tc>
          <w:tcPr>
            <w:tcW w:w="1004" w:type="pct"/>
            <w:vMerge/>
            <w:tcBorders>
              <w:left w:val="single" w:sz="4" w:space="0" w:color="auto"/>
              <w:bottom w:val="single" w:sz="4" w:space="0" w:color="auto"/>
              <w:right w:val="single" w:sz="4" w:space="0" w:color="auto"/>
            </w:tcBorders>
            <w:vAlign w:val="center"/>
          </w:tcPr>
          <w:p w14:paraId="1260CF40" w14:textId="77777777" w:rsidR="003D3A7F" w:rsidRPr="009A0D62" w:rsidRDefault="003D3A7F" w:rsidP="00214DF5">
            <w:pPr>
              <w:jc w:val="center"/>
              <w:rPr>
                <w:rFonts w:ascii="Noto Sans" w:hAnsi="Noto Sans" w:cs="Noto Sans"/>
                <w:b/>
                <w:sz w:val="20"/>
                <w:szCs w:val="20"/>
                <w:lang w:val="es-ES" w:eastAsia="es-MX"/>
              </w:rPr>
            </w:pPr>
          </w:p>
        </w:tc>
        <w:tc>
          <w:tcPr>
            <w:tcW w:w="2698" w:type="pct"/>
            <w:tcBorders>
              <w:top w:val="single" w:sz="4" w:space="0" w:color="auto"/>
              <w:left w:val="single" w:sz="4" w:space="0" w:color="auto"/>
              <w:bottom w:val="single" w:sz="4" w:space="0" w:color="auto"/>
              <w:right w:val="single" w:sz="4" w:space="0" w:color="auto"/>
            </w:tcBorders>
            <w:vAlign w:val="center"/>
          </w:tcPr>
          <w:p w14:paraId="26FB8A9E" w14:textId="6839264D" w:rsidR="003D3A7F" w:rsidRPr="009A0D62" w:rsidRDefault="003D3A7F" w:rsidP="00214DF5">
            <w:pPr>
              <w:jc w:val="both"/>
              <w:rPr>
                <w:rFonts w:ascii="Noto Sans" w:hAnsi="Noto Sans" w:cs="Noto Sans"/>
                <w:b/>
                <w:bCs/>
                <w:sz w:val="20"/>
                <w:szCs w:val="20"/>
                <w:lang w:val="es-ES_tradnl" w:eastAsia="es-MX"/>
              </w:rPr>
            </w:pPr>
            <w:r w:rsidRPr="009A0D62">
              <w:rPr>
                <w:rFonts w:ascii="Noto Sans" w:hAnsi="Noto Sans" w:cs="Noto Sans"/>
                <w:bCs/>
                <w:sz w:val="20"/>
                <w:szCs w:val="20"/>
                <w:lang w:val="es-ES" w:eastAsia="es-MX"/>
              </w:rPr>
              <w:t xml:space="preserve">El licitante deberá demostrar que cuenta con </w:t>
            </w:r>
            <w:r w:rsidRPr="009A0D62">
              <w:rPr>
                <w:rFonts w:ascii="Noto Sans" w:eastAsia="Montserrat" w:hAnsi="Noto Sans" w:cs="Noto Sans"/>
                <w:b/>
                <w:bCs/>
                <w:sz w:val="20"/>
                <w:szCs w:val="20"/>
              </w:rPr>
              <w:t xml:space="preserve">5 (cinco) empleados con perfil de Operadores del Centro de </w:t>
            </w:r>
            <w:r w:rsidR="00CE0F37" w:rsidRPr="009A0D62">
              <w:rPr>
                <w:rFonts w:ascii="Noto Sans" w:eastAsia="Montserrat" w:hAnsi="Noto Sans" w:cs="Noto Sans"/>
                <w:b/>
                <w:bCs/>
                <w:sz w:val="20"/>
                <w:szCs w:val="20"/>
              </w:rPr>
              <w:t>Observación</w:t>
            </w:r>
            <w:r w:rsidRPr="009A0D62">
              <w:rPr>
                <w:rFonts w:ascii="Noto Sans" w:eastAsia="Montserrat" w:hAnsi="Noto Sans" w:cs="Noto Sans"/>
                <w:b/>
                <w:bCs/>
                <w:sz w:val="20"/>
                <w:szCs w:val="20"/>
              </w:rPr>
              <w:t xml:space="preserve"> de Atención y Gestión de la Operación.</w:t>
            </w:r>
          </w:p>
          <w:p w14:paraId="1B018400" w14:textId="77777777" w:rsidR="003D3A7F" w:rsidRPr="009A0D62" w:rsidRDefault="003D3A7F" w:rsidP="00214DF5">
            <w:pPr>
              <w:jc w:val="both"/>
              <w:rPr>
                <w:rFonts w:ascii="Noto Sans" w:hAnsi="Noto Sans" w:cs="Noto Sans"/>
                <w:b/>
                <w:sz w:val="20"/>
                <w:szCs w:val="20"/>
                <w:lang w:val="es-ES_tradnl" w:eastAsia="es-MX"/>
              </w:rPr>
            </w:pPr>
          </w:p>
          <w:p w14:paraId="2431BB1C" w14:textId="77777777" w:rsidR="003D3A7F" w:rsidRPr="009A0D62" w:rsidRDefault="003D3A7F" w:rsidP="00214DF5">
            <w:pPr>
              <w:jc w:val="both"/>
              <w:rPr>
                <w:rFonts w:ascii="Noto Sans" w:hAnsi="Noto Sans" w:cs="Noto Sans"/>
                <w:sz w:val="20"/>
                <w:szCs w:val="20"/>
                <w:lang w:val="es-ES" w:eastAsia="es-MX"/>
              </w:rPr>
            </w:pPr>
            <w:r w:rsidRPr="009A0D62">
              <w:rPr>
                <w:rFonts w:ascii="Noto Sans" w:hAnsi="Noto Sans" w:cs="Noto Sans"/>
                <w:sz w:val="20"/>
                <w:szCs w:val="20"/>
                <w:lang w:val="es-ES" w:eastAsia="es-MX"/>
              </w:rPr>
              <w:t>Para acreditar el dominio de herramientas del personal propuesto para este perfil se deberá presentar, por cada empleado propuesto:</w:t>
            </w:r>
          </w:p>
          <w:p w14:paraId="22E3E31C" w14:textId="77777777" w:rsidR="003D3A7F" w:rsidRPr="009A0D62" w:rsidRDefault="003D3A7F" w:rsidP="00214DF5">
            <w:pPr>
              <w:jc w:val="both"/>
              <w:rPr>
                <w:rFonts w:ascii="Noto Sans" w:hAnsi="Noto Sans" w:cs="Noto Sans"/>
                <w:sz w:val="20"/>
                <w:szCs w:val="20"/>
                <w:lang w:val="es-ES" w:eastAsia="es-MX"/>
              </w:rPr>
            </w:pPr>
          </w:p>
          <w:p w14:paraId="1B8C7D05" w14:textId="43EFB8F2" w:rsidR="003D3A7F" w:rsidRPr="009A0D62" w:rsidRDefault="003D3A7F" w:rsidP="00214DF5">
            <w:pPr>
              <w:jc w:val="both"/>
              <w:rPr>
                <w:rFonts w:ascii="Noto Sans" w:hAnsi="Noto Sans" w:cs="Noto Sans"/>
                <w:iCs/>
                <w:sz w:val="20"/>
                <w:szCs w:val="20"/>
              </w:rPr>
            </w:pPr>
            <w:r w:rsidRPr="009A0D62">
              <w:rPr>
                <w:rFonts w:ascii="Noto Sans" w:hAnsi="Noto Sans" w:cs="Noto Sans"/>
                <w:iCs/>
                <w:sz w:val="20"/>
                <w:szCs w:val="20"/>
              </w:rPr>
              <w:t xml:space="preserve">1 (uno) diploma o constancia o certificación de acreditación en cursos relacionados con el manejo de las herramientas de </w:t>
            </w:r>
            <w:r w:rsidR="00CE0F37" w:rsidRPr="009A0D62">
              <w:rPr>
                <w:rFonts w:ascii="Noto Sans" w:hAnsi="Noto Sans" w:cs="Noto Sans"/>
                <w:iCs/>
                <w:sz w:val="20"/>
                <w:szCs w:val="20"/>
              </w:rPr>
              <w:t>observación</w:t>
            </w:r>
            <w:r w:rsidRPr="009A0D62">
              <w:rPr>
                <w:rFonts w:ascii="Noto Sans" w:hAnsi="Noto Sans" w:cs="Noto Sans"/>
                <w:iCs/>
                <w:sz w:val="20"/>
                <w:szCs w:val="20"/>
              </w:rPr>
              <w:t xml:space="preserve"> ofertadas por Licitante.</w:t>
            </w:r>
          </w:p>
          <w:p w14:paraId="2A48E16C" w14:textId="48FCA8C7" w:rsidR="00951C6A" w:rsidRPr="009A0D62" w:rsidRDefault="00951C6A" w:rsidP="00214DF5">
            <w:pPr>
              <w:jc w:val="both"/>
              <w:rPr>
                <w:rFonts w:ascii="Noto Sans" w:hAnsi="Noto Sans" w:cs="Noto Sans"/>
                <w:iCs/>
                <w:sz w:val="20"/>
                <w:szCs w:val="20"/>
              </w:rPr>
            </w:pPr>
          </w:p>
          <w:p w14:paraId="1FE3AB25" w14:textId="77777777" w:rsidR="00951C6A" w:rsidRPr="009A0D62" w:rsidRDefault="00951C6A" w:rsidP="00214DF5">
            <w:pPr>
              <w:jc w:val="both"/>
              <w:rPr>
                <w:rFonts w:ascii="Noto Sans" w:hAnsi="Noto Sans" w:cs="Noto Sans"/>
                <w:iCs/>
                <w:sz w:val="20"/>
                <w:szCs w:val="20"/>
              </w:rPr>
            </w:pPr>
          </w:p>
          <w:p w14:paraId="50F33467" w14:textId="77777777" w:rsidR="00951C6A" w:rsidRPr="009A0D62" w:rsidRDefault="00951C6A" w:rsidP="00951C6A">
            <w:pPr>
              <w:numPr>
                <w:ilvl w:val="0"/>
                <w:numId w:val="80"/>
              </w:numPr>
              <w:ind w:right="25"/>
              <w:jc w:val="both"/>
              <w:rPr>
                <w:rFonts w:ascii="Noto Sans" w:eastAsia="Montserrat" w:hAnsi="Noto Sans" w:cs="Noto Sans"/>
                <w:sz w:val="20"/>
                <w:szCs w:val="20"/>
              </w:rPr>
            </w:pPr>
            <w:r w:rsidRPr="009A0D62">
              <w:rPr>
                <w:rFonts w:ascii="Noto Sans" w:eastAsia="Montserrat" w:hAnsi="Noto Sans" w:cs="Noto Sans"/>
                <w:sz w:val="20"/>
                <w:szCs w:val="20"/>
              </w:rPr>
              <w:t>Ingeniería en Telemática.</w:t>
            </w:r>
          </w:p>
          <w:p w14:paraId="1D2E2E02" w14:textId="77777777" w:rsidR="00951C6A" w:rsidRPr="009A0D62" w:rsidRDefault="00951C6A" w:rsidP="00951C6A">
            <w:pPr>
              <w:numPr>
                <w:ilvl w:val="0"/>
                <w:numId w:val="80"/>
              </w:numPr>
              <w:ind w:right="25"/>
              <w:jc w:val="both"/>
              <w:rPr>
                <w:rFonts w:ascii="Noto Sans" w:eastAsia="Montserrat" w:hAnsi="Noto Sans" w:cs="Noto Sans"/>
                <w:sz w:val="20"/>
                <w:szCs w:val="20"/>
              </w:rPr>
            </w:pPr>
            <w:r w:rsidRPr="009A0D62">
              <w:rPr>
                <w:rFonts w:ascii="Noto Sans" w:eastAsia="Montserrat" w:hAnsi="Noto Sans" w:cs="Noto Sans"/>
                <w:sz w:val="20"/>
                <w:szCs w:val="20"/>
              </w:rPr>
              <w:t>Técnico Superior Universitario en Tecnologías de la Información y Comunicación.</w:t>
            </w:r>
          </w:p>
          <w:p w14:paraId="0FA7CD5C" w14:textId="77777777" w:rsidR="00951C6A" w:rsidRPr="009A0D62" w:rsidRDefault="00951C6A" w:rsidP="00951C6A">
            <w:pPr>
              <w:numPr>
                <w:ilvl w:val="0"/>
                <w:numId w:val="80"/>
              </w:numPr>
              <w:ind w:right="25"/>
              <w:jc w:val="both"/>
              <w:rPr>
                <w:rFonts w:ascii="Noto Sans" w:eastAsia="Montserrat" w:hAnsi="Noto Sans" w:cs="Noto Sans"/>
                <w:sz w:val="20"/>
                <w:szCs w:val="20"/>
              </w:rPr>
            </w:pPr>
            <w:r w:rsidRPr="009A0D62">
              <w:rPr>
                <w:rFonts w:ascii="Noto Sans" w:eastAsia="Montserrat" w:hAnsi="Noto Sans" w:cs="Noto Sans"/>
                <w:sz w:val="20"/>
                <w:szCs w:val="20"/>
              </w:rPr>
              <w:t>Ingeniería en Sistemas Computacionales.</w:t>
            </w:r>
          </w:p>
          <w:p w14:paraId="337DF29A" w14:textId="77777777" w:rsidR="00951C6A" w:rsidRPr="009A0D62" w:rsidRDefault="00951C6A" w:rsidP="00951C6A">
            <w:pPr>
              <w:numPr>
                <w:ilvl w:val="0"/>
                <w:numId w:val="80"/>
              </w:numPr>
              <w:ind w:right="25"/>
              <w:jc w:val="both"/>
              <w:rPr>
                <w:rFonts w:ascii="Noto Sans" w:eastAsia="Montserrat" w:hAnsi="Noto Sans" w:cs="Noto Sans"/>
                <w:sz w:val="20"/>
                <w:szCs w:val="20"/>
              </w:rPr>
            </w:pPr>
            <w:r w:rsidRPr="009A0D62">
              <w:rPr>
                <w:rFonts w:ascii="Noto Sans" w:eastAsia="Montserrat" w:hAnsi="Noto Sans" w:cs="Noto Sans"/>
                <w:sz w:val="20"/>
                <w:szCs w:val="20"/>
              </w:rPr>
              <w:t>Ingeniería en redes</w:t>
            </w:r>
          </w:p>
          <w:p w14:paraId="01D0CFEC" w14:textId="77777777" w:rsidR="00951C6A" w:rsidRPr="009A0D62" w:rsidRDefault="00951C6A" w:rsidP="00951C6A">
            <w:pPr>
              <w:numPr>
                <w:ilvl w:val="0"/>
                <w:numId w:val="80"/>
              </w:numPr>
              <w:ind w:right="25"/>
              <w:jc w:val="both"/>
              <w:rPr>
                <w:rFonts w:ascii="Noto Sans" w:eastAsia="Montserrat" w:hAnsi="Noto Sans" w:cs="Noto Sans"/>
                <w:color w:val="000000" w:themeColor="text1"/>
                <w:sz w:val="20"/>
                <w:szCs w:val="20"/>
              </w:rPr>
            </w:pPr>
            <w:r w:rsidRPr="009A0D62">
              <w:rPr>
                <w:rFonts w:ascii="Noto Sans" w:eastAsia="Montserrat" w:hAnsi="Noto Sans" w:cs="Noto Sans"/>
                <w:color w:val="000000" w:themeColor="text1"/>
                <w:sz w:val="20"/>
                <w:szCs w:val="20"/>
              </w:rPr>
              <w:t>Ingeniería en mecatrónica.</w:t>
            </w:r>
          </w:p>
          <w:p w14:paraId="42C53945" w14:textId="77777777" w:rsidR="00951C6A" w:rsidRPr="009A0D62" w:rsidRDefault="00951C6A" w:rsidP="00951C6A">
            <w:pPr>
              <w:numPr>
                <w:ilvl w:val="0"/>
                <w:numId w:val="80"/>
              </w:numPr>
              <w:ind w:right="25"/>
              <w:jc w:val="both"/>
              <w:rPr>
                <w:rFonts w:ascii="Noto Sans" w:eastAsia="Montserrat" w:hAnsi="Noto Sans" w:cs="Noto Sans"/>
                <w:sz w:val="20"/>
                <w:szCs w:val="20"/>
              </w:rPr>
            </w:pPr>
            <w:r w:rsidRPr="009A0D62">
              <w:rPr>
                <w:rFonts w:ascii="Noto Sans" w:eastAsia="Montserrat" w:hAnsi="Noto Sans" w:cs="Noto Sans"/>
                <w:sz w:val="20"/>
                <w:szCs w:val="20"/>
              </w:rPr>
              <w:t xml:space="preserve">Licenciatura en Matemáticas Aplicadas y Computación. </w:t>
            </w:r>
          </w:p>
          <w:p w14:paraId="2332F02D" w14:textId="77777777" w:rsidR="00951C6A" w:rsidRPr="009A0D62" w:rsidRDefault="00951C6A" w:rsidP="00951C6A">
            <w:pPr>
              <w:numPr>
                <w:ilvl w:val="0"/>
                <w:numId w:val="80"/>
              </w:numPr>
              <w:ind w:right="25"/>
              <w:jc w:val="both"/>
              <w:rPr>
                <w:rFonts w:ascii="Noto Sans" w:eastAsia="Montserrat" w:hAnsi="Noto Sans" w:cs="Noto Sans"/>
                <w:sz w:val="20"/>
                <w:szCs w:val="20"/>
              </w:rPr>
            </w:pPr>
            <w:r w:rsidRPr="009A0D62">
              <w:rPr>
                <w:rFonts w:ascii="Noto Sans" w:eastAsia="Montserrat" w:hAnsi="Noto Sans" w:cs="Noto Sans"/>
                <w:sz w:val="20"/>
                <w:szCs w:val="20"/>
              </w:rPr>
              <w:t>Licenciatura en Administración</w:t>
            </w:r>
          </w:p>
          <w:p w14:paraId="7434AC3C" w14:textId="77777777" w:rsidR="00951C6A" w:rsidRPr="009A0D62" w:rsidRDefault="00951C6A" w:rsidP="00951C6A">
            <w:pPr>
              <w:numPr>
                <w:ilvl w:val="0"/>
                <w:numId w:val="80"/>
              </w:numPr>
              <w:ind w:right="25"/>
              <w:jc w:val="both"/>
              <w:rPr>
                <w:rFonts w:ascii="Noto Sans" w:eastAsia="Montserrat" w:hAnsi="Noto Sans" w:cs="Noto Sans"/>
                <w:sz w:val="20"/>
                <w:szCs w:val="20"/>
              </w:rPr>
            </w:pPr>
            <w:r w:rsidRPr="009A0D62">
              <w:rPr>
                <w:rFonts w:ascii="Noto Sans" w:eastAsia="Montserrat" w:hAnsi="Noto Sans" w:cs="Noto Sans"/>
                <w:sz w:val="20"/>
                <w:szCs w:val="20"/>
              </w:rPr>
              <w:t>Licenciatura en Contabilidad.</w:t>
            </w:r>
          </w:p>
          <w:p w14:paraId="6F8809F7" w14:textId="77777777" w:rsidR="00951C6A" w:rsidRPr="009A0D62" w:rsidRDefault="00951C6A" w:rsidP="00214DF5">
            <w:pPr>
              <w:jc w:val="both"/>
              <w:rPr>
                <w:rFonts w:ascii="Noto Sans" w:hAnsi="Noto Sans" w:cs="Noto Sans"/>
                <w:iCs/>
                <w:sz w:val="20"/>
                <w:szCs w:val="20"/>
              </w:rPr>
            </w:pPr>
          </w:p>
          <w:p w14:paraId="77A4E61B" w14:textId="77777777" w:rsidR="003D3A7F" w:rsidRPr="009A0D62" w:rsidRDefault="003D3A7F" w:rsidP="00214DF5">
            <w:pPr>
              <w:jc w:val="both"/>
              <w:rPr>
                <w:rFonts w:ascii="Noto Sans" w:hAnsi="Noto Sans" w:cs="Noto Sans"/>
                <w:sz w:val="20"/>
                <w:szCs w:val="20"/>
                <w:lang w:val="es-ES" w:eastAsia="es-MX"/>
              </w:rPr>
            </w:pPr>
          </w:p>
          <w:p w14:paraId="0C1C89FB" w14:textId="77777777" w:rsidR="003D3A7F" w:rsidRPr="009A0D62" w:rsidRDefault="003D3A7F" w:rsidP="00214DF5">
            <w:pPr>
              <w:jc w:val="both"/>
              <w:rPr>
                <w:rFonts w:ascii="Noto Sans" w:hAnsi="Noto Sans" w:cs="Noto Sans"/>
                <w:sz w:val="20"/>
                <w:szCs w:val="20"/>
                <w:lang w:val="es-ES" w:eastAsia="es-MX"/>
              </w:rPr>
            </w:pPr>
            <w:r w:rsidRPr="009A0D62">
              <w:rPr>
                <w:rFonts w:ascii="Noto Sans" w:hAnsi="Noto Sans" w:cs="Noto Sans"/>
                <w:sz w:val="20"/>
                <w:szCs w:val="20"/>
                <w:lang w:val="es-ES" w:eastAsia="es-MX"/>
              </w:rPr>
              <w:t>Se otorgarán como máximo __ puntos en este subrubro.</w:t>
            </w:r>
          </w:p>
          <w:p w14:paraId="3DE61283" w14:textId="77777777" w:rsidR="003D3A7F" w:rsidRPr="009A0D62" w:rsidRDefault="003D3A7F" w:rsidP="00214DF5">
            <w:pPr>
              <w:jc w:val="both"/>
              <w:rPr>
                <w:rFonts w:ascii="Noto Sans" w:hAnsi="Noto Sans" w:cs="Noto Sans"/>
                <w:sz w:val="20"/>
                <w:szCs w:val="20"/>
                <w:lang w:val="es-ES" w:eastAsia="es-MX"/>
              </w:rPr>
            </w:pPr>
          </w:p>
          <w:p w14:paraId="3E610B80" w14:textId="0417CC04" w:rsidR="003D3A7F" w:rsidRPr="009A0D62" w:rsidRDefault="003D3A7F" w:rsidP="00214DF5">
            <w:pPr>
              <w:jc w:val="both"/>
              <w:rPr>
                <w:rFonts w:ascii="Noto Sans" w:hAnsi="Noto Sans" w:cs="Noto Sans"/>
                <w:sz w:val="20"/>
                <w:szCs w:val="20"/>
                <w:lang w:val="es-ES" w:eastAsia="es-MX"/>
              </w:rPr>
            </w:pPr>
            <w:r w:rsidRPr="009A0D62">
              <w:rPr>
                <w:rFonts w:ascii="Noto Sans" w:hAnsi="Noto Sans" w:cs="Noto Sans"/>
                <w:sz w:val="20"/>
                <w:szCs w:val="20"/>
                <w:lang w:val="es-ES" w:eastAsia="es-MX"/>
              </w:rPr>
              <w:t xml:space="preserve">Se otorgarán ___ puntos en este subrubro al licitante que acredite que cuenta </w:t>
            </w:r>
            <w:r w:rsidRPr="009A0D62">
              <w:rPr>
                <w:rFonts w:ascii="Noto Sans" w:hAnsi="Noto Sans" w:cs="Noto Sans"/>
                <w:b/>
                <w:bCs/>
                <w:sz w:val="20"/>
                <w:szCs w:val="20"/>
                <w:lang w:val="es-ES"/>
              </w:rPr>
              <w:t>5</w:t>
            </w:r>
            <w:r w:rsidRPr="009A0D62">
              <w:rPr>
                <w:rFonts w:ascii="Noto Sans" w:eastAsia="Montserrat" w:hAnsi="Noto Sans" w:cs="Noto Sans"/>
                <w:b/>
                <w:bCs/>
                <w:sz w:val="20"/>
                <w:szCs w:val="20"/>
              </w:rPr>
              <w:t xml:space="preserve"> (cinco) empleados con perfil de Agentes y Operadores de la Mesa de Servicios</w:t>
            </w:r>
            <w:r w:rsidRPr="009A0D62">
              <w:rPr>
                <w:rFonts w:ascii="Noto Sans" w:hAnsi="Noto Sans" w:cs="Noto Sans"/>
                <w:sz w:val="20"/>
                <w:szCs w:val="20"/>
                <w:lang w:val="es-ES" w:eastAsia="es-MX"/>
              </w:rPr>
              <w:t xml:space="preserve"> con 1 (uno) diploma o constancia o certificación de acreditación en cursos relacionados con el manejo de las herramientas de </w:t>
            </w:r>
            <w:r w:rsidR="00CE0F37" w:rsidRPr="009A0D62">
              <w:rPr>
                <w:rFonts w:ascii="Noto Sans" w:hAnsi="Noto Sans" w:cs="Noto Sans"/>
                <w:sz w:val="20"/>
                <w:szCs w:val="20"/>
                <w:lang w:val="es-ES" w:eastAsia="es-MX"/>
              </w:rPr>
              <w:t>observación</w:t>
            </w:r>
            <w:r w:rsidRPr="009A0D62">
              <w:rPr>
                <w:rFonts w:ascii="Noto Sans" w:hAnsi="Noto Sans" w:cs="Noto Sans"/>
                <w:sz w:val="20"/>
                <w:szCs w:val="20"/>
                <w:lang w:val="es-ES" w:eastAsia="es-MX"/>
              </w:rPr>
              <w:t xml:space="preserve"> ofertadas por Licitante.</w:t>
            </w:r>
          </w:p>
          <w:p w14:paraId="2C02F429" w14:textId="77777777" w:rsidR="003D3A7F" w:rsidRPr="009A0D62" w:rsidRDefault="003D3A7F" w:rsidP="00214DF5">
            <w:pPr>
              <w:jc w:val="both"/>
              <w:rPr>
                <w:rFonts w:ascii="Noto Sans" w:hAnsi="Noto Sans" w:cs="Noto Sans"/>
                <w:bCs/>
                <w:sz w:val="20"/>
                <w:szCs w:val="20"/>
                <w:lang w:val="es-ES_tradnl" w:eastAsia="es-MX"/>
              </w:rPr>
            </w:pPr>
          </w:p>
          <w:p w14:paraId="085D8763" w14:textId="77777777" w:rsidR="003D3A7F" w:rsidRPr="009A0D62" w:rsidRDefault="003D3A7F" w:rsidP="00214DF5">
            <w:pPr>
              <w:jc w:val="both"/>
              <w:rPr>
                <w:rFonts w:ascii="Noto Sans" w:hAnsi="Noto Sans" w:cs="Noto Sans"/>
                <w:sz w:val="20"/>
                <w:szCs w:val="20"/>
                <w:lang w:val="es-ES" w:eastAsia="es-MX"/>
              </w:rPr>
            </w:pPr>
            <w:r w:rsidRPr="009A0D62">
              <w:rPr>
                <w:rFonts w:ascii="Noto Sans" w:hAnsi="Noto Sans" w:cs="Noto Sans"/>
                <w:sz w:val="20"/>
                <w:szCs w:val="20"/>
                <w:lang w:val="es-ES" w:eastAsia="es-MX"/>
              </w:rPr>
              <w:t>No se otorgarán puntos a quien no acredite contar con la documentación solicitada en este subrubro.</w:t>
            </w:r>
          </w:p>
          <w:p w14:paraId="071FA72D" w14:textId="77777777" w:rsidR="003D3A7F" w:rsidRPr="009A0D62" w:rsidRDefault="003D3A7F" w:rsidP="00214DF5">
            <w:pPr>
              <w:jc w:val="both"/>
              <w:rPr>
                <w:rFonts w:ascii="Noto Sans" w:hAnsi="Noto Sans" w:cs="Noto Sans"/>
                <w:sz w:val="20"/>
                <w:szCs w:val="20"/>
                <w:lang w:val="es-ES" w:eastAsia="es-MX"/>
              </w:rPr>
            </w:pPr>
          </w:p>
          <w:p w14:paraId="645D2464" w14:textId="77777777" w:rsidR="003D3A7F" w:rsidRPr="009A0D62" w:rsidRDefault="003D3A7F" w:rsidP="00214DF5">
            <w:pPr>
              <w:jc w:val="both"/>
              <w:rPr>
                <w:rFonts w:ascii="Noto Sans" w:hAnsi="Noto Sans" w:cs="Noto Sans"/>
                <w:sz w:val="20"/>
                <w:szCs w:val="20"/>
                <w:lang w:eastAsia="es-MX"/>
              </w:rPr>
            </w:pPr>
            <w:r w:rsidRPr="009A0D62">
              <w:rPr>
                <w:rFonts w:ascii="Noto Sans" w:hAnsi="Noto Sans" w:cs="Noto Sans"/>
                <w:sz w:val="20"/>
                <w:szCs w:val="20"/>
                <w:lang w:eastAsia="es-MX"/>
              </w:rPr>
              <w:t>No se otorgará puntaje:</w:t>
            </w:r>
          </w:p>
          <w:p w14:paraId="6449EF43" w14:textId="77777777" w:rsidR="003D3A7F" w:rsidRPr="009A0D62" w:rsidRDefault="003D3A7F" w:rsidP="00214DF5">
            <w:pPr>
              <w:numPr>
                <w:ilvl w:val="0"/>
                <w:numId w:val="69"/>
              </w:numPr>
              <w:jc w:val="both"/>
              <w:rPr>
                <w:rFonts w:ascii="Noto Sans" w:hAnsi="Noto Sans" w:cs="Noto Sans"/>
                <w:sz w:val="20"/>
                <w:szCs w:val="20"/>
                <w:lang w:eastAsia="es-MX"/>
              </w:rPr>
            </w:pPr>
            <w:r w:rsidRPr="009A0D62">
              <w:rPr>
                <w:rFonts w:ascii="Noto Sans" w:hAnsi="Noto Sans" w:cs="Noto Sans"/>
                <w:sz w:val="20"/>
                <w:szCs w:val="20"/>
                <w:lang w:eastAsia="es-MX"/>
              </w:rPr>
              <w:t>Cuando la documentación sea entregada de forma parcial o sea ilegible.</w:t>
            </w:r>
          </w:p>
          <w:p w14:paraId="036CBC81" w14:textId="77777777" w:rsidR="003D3A7F" w:rsidRPr="009A0D62" w:rsidRDefault="003D3A7F" w:rsidP="00214DF5">
            <w:pPr>
              <w:numPr>
                <w:ilvl w:val="0"/>
                <w:numId w:val="69"/>
              </w:numPr>
              <w:jc w:val="both"/>
              <w:rPr>
                <w:rFonts w:ascii="Noto Sans" w:hAnsi="Noto Sans" w:cs="Noto Sans"/>
                <w:sz w:val="20"/>
                <w:szCs w:val="20"/>
                <w:lang w:eastAsia="es-MX"/>
              </w:rPr>
            </w:pPr>
            <w:r w:rsidRPr="009A0D62">
              <w:rPr>
                <w:rFonts w:ascii="Noto Sans" w:hAnsi="Noto Sans" w:cs="Noto Sans"/>
                <w:sz w:val="20"/>
                <w:szCs w:val="20"/>
                <w:lang w:eastAsia="es-MX"/>
              </w:rPr>
              <w:t>Cuando la documentación no cumpla con lo solicitado en este apartado.</w:t>
            </w:r>
          </w:p>
        </w:tc>
        <w:tc>
          <w:tcPr>
            <w:tcW w:w="606" w:type="pct"/>
            <w:tcBorders>
              <w:left w:val="single" w:sz="4" w:space="0" w:color="auto"/>
              <w:bottom w:val="single" w:sz="4" w:space="0" w:color="auto"/>
              <w:right w:val="single" w:sz="4" w:space="0" w:color="auto"/>
            </w:tcBorders>
            <w:vAlign w:val="center"/>
          </w:tcPr>
          <w:p w14:paraId="7D884832" w14:textId="77777777" w:rsidR="003D3A7F" w:rsidRPr="009A0D62" w:rsidRDefault="003D3A7F" w:rsidP="00214DF5">
            <w:pPr>
              <w:jc w:val="center"/>
              <w:rPr>
                <w:rFonts w:ascii="Noto Sans" w:hAnsi="Noto Sans" w:cs="Noto Sans"/>
                <w:b/>
                <w:sz w:val="20"/>
                <w:szCs w:val="20"/>
                <w:lang w:eastAsia="es-MX"/>
              </w:rPr>
            </w:pPr>
          </w:p>
        </w:tc>
      </w:tr>
    </w:tbl>
    <w:p w14:paraId="637CFDE5" w14:textId="77777777" w:rsidR="003D3A7F" w:rsidRPr="009A0D62" w:rsidRDefault="003D3A7F" w:rsidP="00214DF5">
      <w:pPr>
        <w:rPr>
          <w:rFonts w:ascii="Noto Sans" w:hAnsi="Noto Sans" w:cs="Noto Sans"/>
          <w:sz w:val="20"/>
          <w:szCs w:val="20"/>
        </w:rPr>
      </w:pPr>
    </w:p>
    <w:tbl>
      <w:tblPr>
        <w:tblW w:w="577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202"/>
      </w:tblGrid>
      <w:tr w:rsidR="003D3A7F" w:rsidRPr="009A0D62" w14:paraId="232AC0D2" w14:textId="77777777" w:rsidTr="00616A7A">
        <w:trPr>
          <w:trHeight w:val="255"/>
          <w:tblHeader/>
          <w:jc w:val="center"/>
        </w:trPr>
        <w:tc>
          <w:tcPr>
            <w:tcW w:w="5000" w:type="pct"/>
            <w:tcBorders>
              <w:top w:val="single" w:sz="4" w:space="0" w:color="auto"/>
              <w:left w:val="single" w:sz="4" w:space="0" w:color="auto"/>
              <w:bottom w:val="single" w:sz="4" w:space="0" w:color="auto"/>
              <w:right w:val="single" w:sz="4" w:space="0" w:color="auto"/>
            </w:tcBorders>
            <w:shd w:val="clear" w:color="auto" w:fill="C2D69B"/>
            <w:vAlign w:val="center"/>
            <w:hideMark/>
          </w:tcPr>
          <w:p w14:paraId="4D251887" w14:textId="77777777" w:rsidR="003D3A7F" w:rsidRPr="009A0D62" w:rsidRDefault="003D3A7F" w:rsidP="00214DF5">
            <w:pPr>
              <w:pStyle w:val="Prrafodelista"/>
              <w:numPr>
                <w:ilvl w:val="0"/>
                <w:numId w:val="75"/>
              </w:numPr>
              <w:ind w:left="206" w:hanging="141"/>
              <w:jc w:val="both"/>
              <w:rPr>
                <w:rFonts w:ascii="Noto Sans" w:hAnsi="Noto Sans" w:cs="Noto Sans"/>
                <w:b/>
                <w:sz w:val="20"/>
                <w:szCs w:val="20"/>
                <w:lang w:val="es-ES" w:eastAsia="es-MX"/>
              </w:rPr>
            </w:pPr>
            <w:r w:rsidRPr="009A0D62">
              <w:rPr>
                <w:rFonts w:ascii="Noto Sans" w:hAnsi="Noto Sans" w:cs="Noto Sans"/>
                <w:b/>
                <w:sz w:val="20"/>
                <w:szCs w:val="20"/>
                <w:lang w:val="es-ES" w:eastAsia="es-MX"/>
              </w:rPr>
              <w:t>b). CAPACIDAD DE LOS RECURSOS ECONÓMICOS Y DE EQUIPAMIENTO: __ PUNTOS</w:t>
            </w:r>
          </w:p>
        </w:tc>
      </w:tr>
    </w:tbl>
    <w:p w14:paraId="3A340098" w14:textId="77777777" w:rsidR="003D3A7F" w:rsidRPr="009A0D62" w:rsidRDefault="003D3A7F" w:rsidP="00214DF5">
      <w:pPr>
        <w:rPr>
          <w:rFonts w:ascii="Noto Sans" w:hAnsi="Noto Sans" w:cs="Noto Sans"/>
          <w:sz w:val="20"/>
          <w:szCs w:val="20"/>
        </w:rPr>
      </w:pPr>
    </w:p>
    <w:tbl>
      <w:tblPr>
        <w:tblW w:w="577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675"/>
        <w:gridCol w:w="1963"/>
        <w:gridCol w:w="5267"/>
        <w:gridCol w:w="1297"/>
      </w:tblGrid>
      <w:tr w:rsidR="003D3A7F" w:rsidRPr="009A0D62" w14:paraId="711C3B56" w14:textId="77777777" w:rsidTr="00616A7A">
        <w:trPr>
          <w:trHeight w:val="270"/>
          <w:jc w:val="center"/>
        </w:trPr>
        <w:tc>
          <w:tcPr>
            <w:tcW w:w="831" w:type="pct"/>
            <w:tcBorders>
              <w:top w:val="single" w:sz="4" w:space="0" w:color="auto"/>
              <w:left w:val="single" w:sz="4" w:space="0" w:color="auto"/>
              <w:bottom w:val="single" w:sz="4" w:space="0" w:color="auto"/>
              <w:right w:val="single" w:sz="4" w:space="0" w:color="auto"/>
            </w:tcBorders>
            <w:shd w:val="clear" w:color="auto" w:fill="C2D69B"/>
            <w:vAlign w:val="center"/>
            <w:hideMark/>
          </w:tcPr>
          <w:p w14:paraId="7807ABEB" w14:textId="77777777" w:rsidR="003D3A7F" w:rsidRPr="009A0D62" w:rsidRDefault="003D3A7F" w:rsidP="00214DF5">
            <w:pPr>
              <w:jc w:val="center"/>
              <w:rPr>
                <w:rFonts w:ascii="Noto Sans" w:hAnsi="Noto Sans" w:cs="Noto Sans"/>
                <w:b/>
                <w:sz w:val="20"/>
                <w:szCs w:val="20"/>
                <w:lang w:val="es-ES" w:eastAsia="es-MX"/>
              </w:rPr>
            </w:pPr>
            <w:r w:rsidRPr="009A0D62">
              <w:rPr>
                <w:rFonts w:ascii="Noto Sans" w:hAnsi="Noto Sans" w:cs="Noto Sans"/>
                <w:b/>
                <w:sz w:val="20"/>
                <w:szCs w:val="20"/>
                <w:lang w:val="es-ES" w:eastAsia="es-MX"/>
              </w:rPr>
              <w:t>RUBRO</w:t>
            </w:r>
          </w:p>
        </w:tc>
        <w:tc>
          <w:tcPr>
            <w:tcW w:w="972" w:type="pct"/>
            <w:tcBorders>
              <w:top w:val="single" w:sz="4" w:space="0" w:color="auto"/>
              <w:left w:val="single" w:sz="4" w:space="0" w:color="auto"/>
              <w:bottom w:val="single" w:sz="4" w:space="0" w:color="auto"/>
              <w:right w:val="single" w:sz="4" w:space="0" w:color="auto"/>
            </w:tcBorders>
            <w:shd w:val="clear" w:color="auto" w:fill="C2D69B"/>
            <w:vAlign w:val="center"/>
            <w:hideMark/>
          </w:tcPr>
          <w:p w14:paraId="595B5B5E" w14:textId="77777777" w:rsidR="003D3A7F" w:rsidRPr="009A0D62" w:rsidRDefault="003D3A7F" w:rsidP="00214DF5">
            <w:pPr>
              <w:jc w:val="center"/>
              <w:rPr>
                <w:rFonts w:ascii="Noto Sans" w:hAnsi="Noto Sans" w:cs="Noto Sans"/>
                <w:b/>
                <w:sz w:val="20"/>
                <w:szCs w:val="20"/>
                <w:lang w:val="es-ES" w:eastAsia="es-MX"/>
              </w:rPr>
            </w:pPr>
            <w:r w:rsidRPr="009A0D62">
              <w:rPr>
                <w:rFonts w:ascii="Noto Sans" w:hAnsi="Noto Sans" w:cs="Noto Sans"/>
                <w:b/>
                <w:sz w:val="20"/>
                <w:szCs w:val="20"/>
                <w:lang w:val="es-ES" w:eastAsia="es-MX"/>
              </w:rPr>
              <w:t>SUB RUBRO</w:t>
            </w:r>
          </w:p>
        </w:tc>
        <w:tc>
          <w:tcPr>
            <w:tcW w:w="2591" w:type="pct"/>
            <w:tcBorders>
              <w:top w:val="single" w:sz="4" w:space="0" w:color="auto"/>
              <w:left w:val="single" w:sz="4" w:space="0" w:color="auto"/>
              <w:bottom w:val="single" w:sz="4" w:space="0" w:color="auto"/>
              <w:right w:val="single" w:sz="4" w:space="0" w:color="auto"/>
            </w:tcBorders>
            <w:shd w:val="clear" w:color="auto" w:fill="C2D69B"/>
            <w:vAlign w:val="center"/>
            <w:hideMark/>
          </w:tcPr>
          <w:p w14:paraId="20CD0EE0" w14:textId="77777777" w:rsidR="003D3A7F" w:rsidRPr="009A0D62" w:rsidRDefault="003D3A7F" w:rsidP="00214DF5">
            <w:pPr>
              <w:jc w:val="center"/>
              <w:rPr>
                <w:rFonts w:ascii="Noto Sans" w:hAnsi="Noto Sans" w:cs="Noto Sans"/>
                <w:b/>
                <w:sz w:val="20"/>
                <w:szCs w:val="20"/>
                <w:lang w:val="es-ES" w:eastAsia="es-MX"/>
              </w:rPr>
            </w:pPr>
            <w:r w:rsidRPr="009A0D62">
              <w:rPr>
                <w:rFonts w:ascii="Noto Sans" w:hAnsi="Noto Sans" w:cs="Noto Sans"/>
                <w:b/>
                <w:sz w:val="20"/>
                <w:szCs w:val="20"/>
                <w:lang w:eastAsia="es-MX"/>
              </w:rPr>
              <w:t>CONDICIÓN TÉCNICA REQUERIDA PARA OBTENER EL PUNTAJE</w:t>
            </w:r>
          </w:p>
        </w:tc>
        <w:tc>
          <w:tcPr>
            <w:tcW w:w="606" w:type="pct"/>
            <w:tcBorders>
              <w:top w:val="single" w:sz="4" w:space="0" w:color="auto"/>
              <w:left w:val="single" w:sz="4" w:space="0" w:color="auto"/>
              <w:bottom w:val="single" w:sz="4" w:space="0" w:color="auto"/>
              <w:right w:val="single" w:sz="4" w:space="0" w:color="auto"/>
            </w:tcBorders>
            <w:shd w:val="clear" w:color="auto" w:fill="C2D69B"/>
            <w:vAlign w:val="center"/>
            <w:hideMark/>
          </w:tcPr>
          <w:p w14:paraId="75C06629" w14:textId="77777777" w:rsidR="003D3A7F" w:rsidRPr="009A0D62" w:rsidRDefault="003D3A7F" w:rsidP="00214DF5">
            <w:pPr>
              <w:jc w:val="center"/>
              <w:rPr>
                <w:rFonts w:ascii="Noto Sans" w:hAnsi="Noto Sans" w:cs="Noto Sans"/>
                <w:b/>
                <w:sz w:val="20"/>
                <w:szCs w:val="20"/>
                <w:lang w:val="es-ES" w:eastAsia="es-MX"/>
              </w:rPr>
            </w:pPr>
            <w:r w:rsidRPr="009A0D62">
              <w:rPr>
                <w:rFonts w:ascii="Noto Sans" w:hAnsi="Noto Sans" w:cs="Noto Sans"/>
                <w:b/>
                <w:sz w:val="20"/>
                <w:szCs w:val="20"/>
                <w:lang w:eastAsia="es-MX"/>
              </w:rPr>
              <w:t>PUNTOS A DISTRIBUIR</w:t>
            </w:r>
          </w:p>
        </w:tc>
      </w:tr>
      <w:tr w:rsidR="003D3A7F" w:rsidRPr="009A0D62" w14:paraId="42DC1525" w14:textId="77777777" w:rsidTr="00616A7A">
        <w:trPr>
          <w:trHeight w:val="270"/>
          <w:jc w:val="center"/>
        </w:trPr>
        <w:tc>
          <w:tcPr>
            <w:tcW w:w="831" w:type="pct"/>
            <w:vMerge w:val="restart"/>
            <w:tcBorders>
              <w:top w:val="single" w:sz="4" w:space="0" w:color="auto"/>
              <w:left w:val="single" w:sz="4" w:space="0" w:color="auto"/>
              <w:right w:val="single" w:sz="4" w:space="0" w:color="auto"/>
            </w:tcBorders>
          </w:tcPr>
          <w:p w14:paraId="631D499A" w14:textId="7FB6F624" w:rsidR="003D3A7F" w:rsidRPr="009A0D62" w:rsidRDefault="003D3A7F" w:rsidP="00214DF5">
            <w:pPr>
              <w:pStyle w:val="Prrafodelista"/>
              <w:ind w:left="64"/>
              <w:jc w:val="both"/>
              <w:rPr>
                <w:rFonts w:ascii="Noto Sans" w:hAnsi="Noto Sans" w:cs="Noto Sans"/>
                <w:b/>
                <w:sz w:val="20"/>
                <w:szCs w:val="20"/>
                <w:lang w:val="es-ES" w:eastAsia="es-MX"/>
              </w:rPr>
            </w:pPr>
            <w:r w:rsidRPr="009A0D62">
              <w:rPr>
                <w:rFonts w:ascii="Noto Sans" w:hAnsi="Noto Sans" w:cs="Noto Sans"/>
                <w:b/>
                <w:sz w:val="20"/>
                <w:szCs w:val="20"/>
                <w:lang w:val="es-ES" w:eastAsia="es-MX"/>
              </w:rPr>
              <w:t>I.</w:t>
            </w:r>
            <w:r w:rsidR="009062EE" w:rsidRPr="009A0D62">
              <w:rPr>
                <w:rFonts w:ascii="Noto Sans" w:hAnsi="Noto Sans" w:cs="Noto Sans"/>
                <w:b/>
                <w:sz w:val="20"/>
                <w:szCs w:val="20"/>
                <w:lang w:val="es-ES" w:eastAsia="es-MX"/>
              </w:rPr>
              <w:t xml:space="preserve"> </w:t>
            </w:r>
            <w:r w:rsidRPr="009A0D62">
              <w:rPr>
                <w:rFonts w:ascii="Noto Sans" w:hAnsi="Noto Sans" w:cs="Noto Sans"/>
                <w:b/>
                <w:sz w:val="20"/>
                <w:szCs w:val="20"/>
                <w:lang w:val="es-ES" w:eastAsia="es-MX"/>
              </w:rPr>
              <w:t>b). Capacidad de los recursos económicos y de equipamiento</w:t>
            </w:r>
          </w:p>
        </w:tc>
        <w:tc>
          <w:tcPr>
            <w:tcW w:w="972" w:type="pct"/>
            <w:tcBorders>
              <w:top w:val="single" w:sz="4" w:space="0" w:color="auto"/>
              <w:left w:val="single" w:sz="4" w:space="0" w:color="auto"/>
              <w:bottom w:val="single" w:sz="4" w:space="0" w:color="auto"/>
              <w:right w:val="single" w:sz="4" w:space="0" w:color="auto"/>
            </w:tcBorders>
          </w:tcPr>
          <w:p w14:paraId="759D806B" w14:textId="77777777" w:rsidR="003D3A7F" w:rsidRPr="009A0D62" w:rsidRDefault="003D3A7F" w:rsidP="00214DF5">
            <w:pPr>
              <w:jc w:val="both"/>
              <w:rPr>
                <w:rFonts w:ascii="Noto Sans" w:hAnsi="Noto Sans" w:cs="Noto Sans"/>
                <w:b/>
                <w:sz w:val="20"/>
                <w:szCs w:val="20"/>
                <w:lang w:val="es-ES" w:eastAsia="es-MX"/>
              </w:rPr>
            </w:pPr>
            <w:r w:rsidRPr="009A0D62">
              <w:rPr>
                <w:rFonts w:ascii="Noto Sans" w:hAnsi="Noto Sans" w:cs="Noto Sans"/>
                <w:b/>
                <w:sz w:val="20"/>
                <w:szCs w:val="20"/>
                <w:lang w:val="es-ES" w:eastAsia="es-MX"/>
              </w:rPr>
              <w:t>I. b). 1. Capacidad de los recursos económicos</w:t>
            </w:r>
          </w:p>
        </w:tc>
        <w:tc>
          <w:tcPr>
            <w:tcW w:w="2591" w:type="pct"/>
            <w:tcBorders>
              <w:top w:val="single" w:sz="4" w:space="0" w:color="auto"/>
              <w:left w:val="single" w:sz="4" w:space="0" w:color="auto"/>
              <w:bottom w:val="single" w:sz="4" w:space="0" w:color="auto"/>
              <w:right w:val="single" w:sz="4" w:space="0" w:color="auto"/>
            </w:tcBorders>
            <w:vAlign w:val="center"/>
          </w:tcPr>
          <w:p w14:paraId="36548328" w14:textId="4E5D8AF1" w:rsidR="003D3A7F" w:rsidRPr="009A0D62" w:rsidRDefault="003D3A7F" w:rsidP="00214DF5">
            <w:pPr>
              <w:jc w:val="both"/>
              <w:rPr>
                <w:rFonts w:ascii="Noto Sans" w:hAnsi="Noto Sans" w:cs="Noto Sans"/>
                <w:sz w:val="20"/>
                <w:szCs w:val="20"/>
                <w:lang w:val="es-ES" w:eastAsia="es-MX"/>
              </w:rPr>
            </w:pPr>
            <w:r w:rsidRPr="009A0D62">
              <w:rPr>
                <w:rFonts w:ascii="Noto Sans" w:hAnsi="Noto Sans" w:cs="Noto Sans"/>
                <w:sz w:val="20"/>
                <w:szCs w:val="20"/>
                <w:lang w:val="es-ES" w:eastAsia="es-MX"/>
              </w:rPr>
              <w:t>Se otorgarán puntos al licitante que demuestre que cuenta con capacidad económica para cumplir con las obligaciones que se derivan del contrato de la presente licitación. Acreditando con copia legible de la declaración fiscal anual correspondiente al ejercicio fiscal del año inmediato anterior y la última declaración fiscal provisional del Impuesto Sobre la Renta, en la que se demuestre que los ingresos del licitante sean equivalentes hasta el 20% del monto total de su oferta.</w:t>
            </w:r>
          </w:p>
          <w:p w14:paraId="633859CA" w14:textId="77777777" w:rsidR="003D3A7F" w:rsidRPr="009A0D62" w:rsidRDefault="003D3A7F" w:rsidP="00214DF5">
            <w:pPr>
              <w:jc w:val="both"/>
              <w:rPr>
                <w:rFonts w:ascii="Noto Sans" w:hAnsi="Noto Sans" w:cs="Noto Sans"/>
                <w:sz w:val="20"/>
                <w:szCs w:val="20"/>
                <w:lang w:val="es-ES" w:eastAsia="es-MX"/>
              </w:rPr>
            </w:pPr>
          </w:p>
          <w:p w14:paraId="03D9866F" w14:textId="77777777" w:rsidR="003D3A7F" w:rsidRPr="009A0D62" w:rsidRDefault="003D3A7F" w:rsidP="00214DF5">
            <w:pPr>
              <w:jc w:val="both"/>
              <w:rPr>
                <w:rFonts w:ascii="Noto Sans" w:hAnsi="Noto Sans" w:cs="Noto Sans"/>
                <w:sz w:val="20"/>
                <w:szCs w:val="20"/>
                <w:lang w:val="es-ES" w:eastAsia="es-MX"/>
              </w:rPr>
            </w:pPr>
            <w:r w:rsidRPr="009A0D62">
              <w:rPr>
                <w:rFonts w:ascii="Noto Sans" w:hAnsi="Noto Sans" w:cs="Noto Sans"/>
                <w:sz w:val="20"/>
                <w:szCs w:val="20"/>
                <w:lang w:val="es-ES" w:eastAsia="es-MX"/>
              </w:rPr>
              <w:t>Las declaraciones señaladas anteriormente deberán contener el sello digital del Servicio de Administración Tributaria (SAT).</w:t>
            </w:r>
          </w:p>
          <w:p w14:paraId="4B0700F4" w14:textId="77777777" w:rsidR="003D3A7F" w:rsidRPr="009A0D62" w:rsidRDefault="003D3A7F" w:rsidP="00214DF5">
            <w:pPr>
              <w:jc w:val="both"/>
              <w:rPr>
                <w:rFonts w:ascii="Noto Sans" w:hAnsi="Noto Sans" w:cs="Noto Sans"/>
                <w:sz w:val="20"/>
                <w:szCs w:val="20"/>
                <w:lang w:val="es-ES" w:eastAsia="es-MX"/>
              </w:rPr>
            </w:pPr>
          </w:p>
          <w:p w14:paraId="66BC660F" w14:textId="77777777" w:rsidR="003D3A7F" w:rsidRPr="009A0D62" w:rsidRDefault="003D3A7F" w:rsidP="00214DF5">
            <w:pPr>
              <w:jc w:val="both"/>
              <w:rPr>
                <w:rFonts w:ascii="Noto Sans" w:hAnsi="Noto Sans" w:cs="Noto Sans"/>
                <w:sz w:val="20"/>
                <w:szCs w:val="20"/>
                <w:lang w:val="es-ES" w:eastAsia="es-MX"/>
              </w:rPr>
            </w:pPr>
            <w:r w:rsidRPr="009A0D62">
              <w:rPr>
                <w:rFonts w:ascii="Noto Sans" w:hAnsi="Noto Sans" w:cs="Noto Sans"/>
                <w:sz w:val="20"/>
                <w:szCs w:val="20"/>
                <w:lang w:val="es-ES" w:eastAsia="es-MX"/>
              </w:rPr>
              <w:t>Como máximo se otorgarán ___ puntos por este subrubro.</w:t>
            </w:r>
          </w:p>
          <w:p w14:paraId="64A429FC" w14:textId="77777777" w:rsidR="003D3A7F" w:rsidRPr="009A0D62" w:rsidRDefault="003D3A7F" w:rsidP="00214DF5">
            <w:pPr>
              <w:jc w:val="both"/>
              <w:rPr>
                <w:rFonts w:ascii="Noto Sans" w:hAnsi="Noto Sans" w:cs="Noto Sans"/>
                <w:sz w:val="20"/>
                <w:szCs w:val="20"/>
                <w:lang w:val="es-ES" w:eastAsia="es-MX"/>
              </w:rPr>
            </w:pPr>
          </w:p>
          <w:p w14:paraId="08EB8EE7" w14:textId="77777777" w:rsidR="003D3A7F" w:rsidRPr="009A0D62" w:rsidRDefault="003D3A7F" w:rsidP="00214DF5">
            <w:pPr>
              <w:jc w:val="both"/>
              <w:rPr>
                <w:rFonts w:ascii="Noto Sans" w:hAnsi="Noto Sans" w:cs="Noto Sans"/>
                <w:sz w:val="20"/>
                <w:szCs w:val="20"/>
                <w:lang w:val="es-ES" w:eastAsia="es-MX"/>
              </w:rPr>
            </w:pPr>
            <w:r w:rsidRPr="009A0D62">
              <w:rPr>
                <w:rFonts w:ascii="Noto Sans" w:hAnsi="Noto Sans" w:cs="Noto Sans"/>
                <w:sz w:val="20"/>
                <w:szCs w:val="20"/>
                <w:lang w:val="es-ES" w:eastAsia="es-MX"/>
              </w:rPr>
              <w:t xml:space="preserve">Se otorgarán ___ puntos por la entrega de la documentación que cumpla con lo todo lo requerido. </w:t>
            </w:r>
          </w:p>
          <w:p w14:paraId="4FD5EC0A" w14:textId="77777777" w:rsidR="003D3A7F" w:rsidRPr="009A0D62" w:rsidRDefault="003D3A7F" w:rsidP="00214DF5">
            <w:pPr>
              <w:jc w:val="both"/>
              <w:rPr>
                <w:rFonts w:ascii="Noto Sans" w:hAnsi="Noto Sans" w:cs="Noto Sans"/>
                <w:sz w:val="20"/>
                <w:szCs w:val="20"/>
                <w:lang w:val="es-ES" w:eastAsia="es-MX"/>
              </w:rPr>
            </w:pPr>
          </w:p>
          <w:p w14:paraId="5CCD1758" w14:textId="1D7C971E" w:rsidR="003D3A7F" w:rsidRPr="009A0D62" w:rsidRDefault="003D3A7F" w:rsidP="00214DF5">
            <w:pPr>
              <w:jc w:val="both"/>
              <w:rPr>
                <w:rFonts w:ascii="Noto Sans" w:hAnsi="Noto Sans" w:cs="Noto Sans"/>
                <w:b/>
                <w:sz w:val="20"/>
                <w:szCs w:val="20"/>
                <w:lang w:eastAsia="es-MX"/>
              </w:rPr>
            </w:pPr>
            <w:r w:rsidRPr="009A0D62">
              <w:rPr>
                <w:rFonts w:ascii="Noto Sans" w:hAnsi="Noto Sans" w:cs="Noto Sans"/>
                <w:sz w:val="20"/>
                <w:szCs w:val="20"/>
                <w:lang w:val="es-ES" w:eastAsia="es-MX"/>
              </w:rPr>
              <w:t>No se otorgarán puntos al licitante que no entregue la documentación o que ésta no cumpla con lo requerido.</w:t>
            </w:r>
          </w:p>
        </w:tc>
        <w:tc>
          <w:tcPr>
            <w:tcW w:w="606" w:type="pct"/>
            <w:tcBorders>
              <w:top w:val="single" w:sz="4" w:space="0" w:color="auto"/>
              <w:left w:val="single" w:sz="4" w:space="0" w:color="auto"/>
              <w:bottom w:val="single" w:sz="4" w:space="0" w:color="auto"/>
              <w:right w:val="single" w:sz="4" w:space="0" w:color="auto"/>
            </w:tcBorders>
            <w:vAlign w:val="center"/>
          </w:tcPr>
          <w:p w14:paraId="43057165" w14:textId="77777777" w:rsidR="003D3A7F" w:rsidRPr="009A0D62" w:rsidRDefault="003D3A7F" w:rsidP="00214DF5">
            <w:pPr>
              <w:jc w:val="center"/>
              <w:rPr>
                <w:rFonts w:ascii="Noto Sans" w:hAnsi="Noto Sans" w:cs="Noto Sans"/>
                <w:b/>
                <w:sz w:val="20"/>
                <w:szCs w:val="20"/>
                <w:lang w:eastAsia="es-MX"/>
              </w:rPr>
            </w:pPr>
          </w:p>
        </w:tc>
      </w:tr>
      <w:tr w:rsidR="003D3A7F" w:rsidRPr="009A0D62" w14:paraId="53D59547" w14:textId="77777777" w:rsidTr="00616A7A">
        <w:trPr>
          <w:trHeight w:val="270"/>
          <w:jc w:val="center"/>
        </w:trPr>
        <w:tc>
          <w:tcPr>
            <w:tcW w:w="831" w:type="pct"/>
            <w:vMerge/>
            <w:tcBorders>
              <w:left w:val="single" w:sz="4" w:space="0" w:color="auto"/>
              <w:bottom w:val="single" w:sz="4" w:space="0" w:color="auto"/>
              <w:right w:val="single" w:sz="4" w:space="0" w:color="auto"/>
            </w:tcBorders>
          </w:tcPr>
          <w:p w14:paraId="10240409" w14:textId="77777777" w:rsidR="003D3A7F" w:rsidRPr="009A0D62" w:rsidRDefault="003D3A7F" w:rsidP="00214DF5">
            <w:pPr>
              <w:jc w:val="both"/>
              <w:rPr>
                <w:rFonts w:ascii="Noto Sans" w:hAnsi="Noto Sans" w:cs="Noto Sans"/>
                <w:b/>
                <w:sz w:val="20"/>
                <w:szCs w:val="20"/>
                <w:lang w:val="es-ES" w:eastAsia="es-MX"/>
              </w:rPr>
            </w:pPr>
          </w:p>
        </w:tc>
        <w:tc>
          <w:tcPr>
            <w:tcW w:w="972" w:type="pct"/>
            <w:tcBorders>
              <w:top w:val="single" w:sz="4" w:space="0" w:color="auto"/>
              <w:left w:val="single" w:sz="4" w:space="0" w:color="auto"/>
              <w:bottom w:val="single" w:sz="4" w:space="0" w:color="auto"/>
              <w:right w:val="single" w:sz="4" w:space="0" w:color="auto"/>
            </w:tcBorders>
          </w:tcPr>
          <w:p w14:paraId="50BB8DB5" w14:textId="77777777" w:rsidR="003D3A7F" w:rsidRPr="009A0D62" w:rsidRDefault="003D3A7F" w:rsidP="00214DF5">
            <w:pPr>
              <w:jc w:val="both"/>
              <w:rPr>
                <w:rFonts w:ascii="Noto Sans" w:hAnsi="Noto Sans" w:cs="Noto Sans"/>
                <w:b/>
                <w:sz w:val="20"/>
                <w:szCs w:val="20"/>
                <w:lang w:val="es-ES" w:eastAsia="es-MX"/>
              </w:rPr>
            </w:pPr>
            <w:r w:rsidRPr="009A0D62">
              <w:rPr>
                <w:rFonts w:ascii="Noto Sans" w:hAnsi="Noto Sans" w:cs="Noto Sans"/>
                <w:b/>
                <w:sz w:val="20"/>
                <w:szCs w:val="20"/>
                <w:lang w:val="es-ES" w:eastAsia="es-MX"/>
              </w:rPr>
              <w:t>I. b). 2. Capacidad de los recursos de equipamiento</w:t>
            </w:r>
          </w:p>
        </w:tc>
        <w:tc>
          <w:tcPr>
            <w:tcW w:w="2591" w:type="pct"/>
            <w:tcBorders>
              <w:top w:val="single" w:sz="4" w:space="0" w:color="auto"/>
              <w:left w:val="single" w:sz="4" w:space="0" w:color="auto"/>
              <w:bottom w:val="single" w:sz="4" w:space="0" w:color="auto"/>
              <w:right w:val="single" w:sz="4" w:space="0" w:color="auto"/>
            </w:tcBorders>
            <w:vAlign w:val="center"/>
          </w:tcPr>
          <w:p w14:paraId="46383AAF" w14:textId="3518D6AA" w:rsidR="003D3A7F" w:rsidRPr="009A0D62" w:rsidRDefault="003D3A7F" w:rsidP="00214DF5">
            <w:pPr>
              <w:jc w:val="both"/>
              <w:rPr>
                <w:rFonts w:ascii="Noto Sans" w:hAnsi="Noto Sans" w:cs="Noto Sans"/>
                <w:sz w:val="20"/>
                <w:szCs w:val="20"/>
                <w:lang w:val="es-ES" w:eastAsia="es-MX"/>
              </w:rPr>
            </w:pPr>
            <w:r w:rsidRPr="009A0D62">
              <w:rPr>
                <w:rFonts w:ascii="Noto Sans" w:hAnsi="Noto Sans" w:cs="Noto Sans"/>
                <w:sz w:val="20"/>
                <w:szCs w:val="20"/>
                <w:lang w:val="es-ES" w:eastAsia="es-MX"/>
              </w:rPr>
              <w:t>EQUIPAMIENTO QUE REQUIERE EL LICITANTE PARA PRESTAR LOS SERVICIOS</w:t>
            </w:r>
          </w:p>
          <w:p w14:paraId="763034EC" w14:textId="77777777" w:rsidR="003D3A7F" w:rsidRPr="009A0D62" w:rsidRDefault="003D3A7F" w:rsidP="00214DF5">
            <w:pPr>
              <w:jc w:val="both"/>
              <w:rPr>
                <w:rFonts w:ascii="Noto Sans" w:hAnsi="Noto Sans" w:cs="Noto Sans"/>
                <w:sz w:val="20"/>
                <w:szCs w:val="20"/>
                <w:lang w:val="es-ES" w:eastAsia="es-MX"/>
              </w:rPr>
            </w:pPr>
          </w:p>
          <w:p w14:paraId="326B2A69" w14:textId="0BD4E522" w:rsidR="003D3A7F" w:rsidRPr="009A0D62" w:rsidRDefault="003D3A7F" w:rsidP="00214DF5">
            <w:pPr>
              <w:jc w:val="both"/>
              <w:rPr>
                <w:rFonts w:ascii="Noto Sans" w:hAnsi="Noto Sans" w:cs="Noto Sans"/>
                <w:sz w:val="20"/>
                <w:szCs w:val="20"/>
                <w:lang w:val="es-ES" w:eastAsia="es-MX"/>
              </w:rPr>
            </w:pPr>
            <w:r w:rsidRPr="009A0D62">
              <w:rPr>
                <w:rFonts w:ascii="Noto Sans" w:hAnsi="Noto Sans" w:cs="Noto Sans"/>
                <w:sz w:val="20"/>
                <w:szCs w:val="20"/>
                <w:lang w:val="es-ES" w:eastAsia="es-MX"/>
              </w:rPr>
              <w:t xml:space="preserve">El licitante deberá presentar el contrato de arrendamiento o título de propiedad, o documentación con la que acredite que cuenta con la propiedad o derecho de uso o posesión de los Centros de Datos Ofertados, así también deberá presentar un diagrama técnico y relación de la Infraestructura y equipamiento con el que cuentan los Centros de Datos ofertados, necesario para la prestación del servicio, con lo que acredite que cuenta con las herramientas, equipos e infraestructura que utilizará en la prestación del servicio, el diagrama técnico deberá contener al menos lo siguiente: </w:t>
            </w:r>
          </w:p>
          <w:p w14:paraId="5446CE8B" w14:textId="77777777" w:rsidR="003D3A7F" w:rsidRPr="009A0D62" w:rsidRDefault="003D3A7F" w:rsidP="00214DF5">
            <w:pPr>
              <w:jc w:val="both"/>
              <w:rPr>
                <w:rFonts w:ascii="Noto Sans" w:hAnsi="Noto Sans" w:cs="Noto Sans"/>
                <w:sz w:val="20"/>
                <w:szCs w:val="20"/>
                <w:lang w:val="es-ES" w:eastAsia="es-MX"/>
              </w:rPr>
            </w:pPr>
          </w:p>
          <w:p w14:paraId="3B6E8084" w14:textId="4D628A5A" w:rsidR="003D3A7F" w:rsidRPr="009A0D62" w:rsidRDefault="003D3A7F" w:rsidP="00214DF5">
            <w:pPr>
              <w:ind w:left="525" w:hanging="284"/>
              <w:jc w:val="both"/>
              <w:rPr>
                <w:rFonts w:ascii="Noto Sans" w:hAnsi="Noto Sans" w:cs="Noto Sans"/>
                <w:sz w:val="20"/>
                <w:szCs w:val="20"/>
                <w:lang w:val="es-ES" w:eastAsia="es-MX"/>
              </w:rPr>
            </w:pPr>
            <w:r w:rsidRPr="009A0D62">
              <w:rPr>
                <w:rFonts w:ascii="Noto Sans" w:hAnsi="Noto Sans" w:cs="Noto Sans"/>
                <w:sz w:val="20"/>
                <w:szCs w:val="20"/>
                <w:lang w:val="es-ES" w:eastAsia="es-MX"/>
              </w:rPr>
              <w:t>1.</w:t>
            </w:r>
            <w:r w:rsidRPr="009A0D62">
              <w:rPr>
                <w:rFonts w:ascii="Noto Sans" w:hAnsi="Noto Sans" w:cs="Noto Sans"/>
                <w:sz w:val="20"/>
                <w:szCs w:val="20"/>
                <w:lang w:val="es-ES" w:eastAsia="es-MX"/>
              </w:rPr>
              <w:tab/>
              <w:t xml:space="preserve">Ubicación de </w:t>
            </w:r>
            <w:r w:rsidR="00C93D20" w:rsidRPr="009A0D62">
              <w:rPr>
                <w:rFonts w:ascii="Noto Sans" w:hAnsi="Noto Sans" w:cs="Noto Sans"/>
                <w:sz w:val="20"/>
                <w:szCs w:val="20"/>
                <w:lang w:val="es-ES" w:eastAsia="es-MX"/>
              </w:rPr>
              <w:t>los Centros</w:t>
            </w:r>
            <w:r w:rsidRPr="009A0D62">
              <w:rPr>
                <w:rFonts w:ascii="Noto Sans" w:hAnsi="Noto Sans" w:cs="Noto Sans"/>
                <w:sz w:val="20"/>
                <w:szCs w:val="20"/>
                <w:lang w:val="es-ES" w:eastAsia="es-MX"/>
              </w:rPr>
              <w:t xml:space="preserve"> de Datos ofertados (principal y alterno). </w:t>
            </w:r>
          </w:p>
          <w:p w14:paraId="19450F83" w14:textId="77777777" w:rsidR="003D3A7F" w:rsidRPr="009A0D62" w:rsidRDefault="003D3A7F" w:rsidP="00214DF5">
            <w:pPr>
              <w:ind w:left="525" w:hanging="284"/>
              <w:jc w:val="both"/>
              <w:rPr>
                <w:rFonts w:ascii="Noto Sans" w:hAnsi="Noto Sans" w:cs="Noto Sans"/>
                <w:sz w:val="20"/>
                <w:szCs w:val="20"/>
                <w:lang w:val="es-ES" w:eastAsia="es-MX"/>
              </w:rPr>
            </w:pPr>
            <w:r w:rsidRPr="009A0D62">
              <w:rPr>
                <w:rFonts w:ascii="Noto Sans" w:hAnsi="Noto Sans" w:cs="Noto Sans"/>
                <w:sz w:val="20"/>
                <w:szCs w:val="20"/>
                <w:lang w:val="es-ES" w:eastAsia="es-MX"/>
              </w:rPr>
              <w:t>2.</w:t>
            </w:r>
            <w:r w:rsidRPr="009A0D62">
              <w:rPr>
                <w:rFonts w:ascii="Noto Sans" w:hAnsi="Noto Sans" w:cs="Noto Sans"/>
                <w:sz w:val="20"/>
                <w:szCs w:val="20"/>
                <w:lang w:val="es-ES" w:eastAsia="es-MX"/>
              </w:rPr>
              <w:tab/>
              <w:t xml:space="preserve">Dimensiones de las sedes propuestas. </w:t>
            </w:r>
          </w:p>
          <w:p w14:paraId="0970D9FA" w14:textId="77777777" w:rsidR="003D3A7F" w:rsidRPr="009A0D62" w:rsidRDefault="003D3A7F" w:rsidP="00214DF5">
            <w:pPr>
              <w:ind w:left="525" w:hanging="284"/>
              <w:jc w:val="both"/>
              <w:rPr>
                <w:rFonts w:ascii="Noto Sans" w:hAnsi="Noto Sans" w:cs="Noto Sans"/>
                <w:sz w:val="20"/>
                <w:szCs w:val="20"/>
                <w:lang w:val="es-ES" w:eastAsia="es-MX"/>
              </w:rPr>
            </w:pPr>
            <w:r w:rsidRPr="009A0D62">
              <w:rPr>
                <w:rFonts w:ascii="Noto Sans" w:hAnsi="Noto Sans" w:cs="Noto Sans"/>
                <w:sz w:val="20"/>
                <w:szCs w:val="20"/>
                <w:lang w:val="es-ES" w:eastAsia="es-MX"/>
              </w:rPr>
              <w:lastRenderedPageBreak/>
              <w:t>3.</w:t>
            </w:r>
            <w:r w:rsidRPr="009A0D62">
              <w:rPr>
                <w:rFonts w:ascii="Noto Sans" w:hAnsi="Noto Sans" w:cs="Noto Sans"/>
                <w:sz w:val="20"/>
                <w:szCs w:val="20"/>
                <w:lang w:val="es-ES" w:eastAsia="es-MX"/>
              </w:rPr>
              <w:tab/>
              <w:t>Relación de herramientas, equipos e infraestructura que utilizará en la prestación del servicio.</w:t>
            </w:r>
          </w:p>
          <w:p w14:paraId="496706F0" w14:textId="77777777" w:rsidR="003D3A7F" w:rsidRPr="009A0D62" w:rsidRDefault="003D3A7F" w:rsidP="00214DF5">
            <w:pPr>
              <w:jc w:val="both"/>
              <w:rPr>
                <w:rFonts w:ascii="Noto Sans" w:hAnsi="Noto Sans" w:cs="Noto Sans"/>
                <w:sz w:val="20"/>
                <w:szCs w:val="20"/>
                <w:lang w:eastAsia="es-MX"/>
              </w:rPr>
            </w:pPr>
          </w:p>
          <w:p w14:paraId="10820B18" w14:textId="77777777" w:rsidR="003D3A7F" w:rsidRPr="009A0D62" w:rsidRDefault="003D3A7F" w:rsidP="00214DF5">
            <w:pPr>
              <w:jc w:val="both"/>
              <w:rPr>
                <w:rFonts w:ascii="Noto Sans" w:hAnsi="Noto Sans" w:cs="Noto Sans"/>
                <w:sz w:val="20"/>
                <w:szCs w:val="20"/>
                <w:lang w:val="es-ES" w:eastAsia="es-MX"/>
              </w:rPr>
            </w:pPr>
            <w:r w:rsidRPr="009A0D62">
              <w:rPr>
                <w:rFonts w:ascii="Noto Sans" w:hAnsi="Noto Sans" w:cs="Noto Sans"/>
                <w:sz w:val="20"/>
                <w:szCs w:val="20"/>
                <w:lang w:val="es-ES" w:eastAsia="es-MX"/>
              </w:rPr>
              <w:t>Como máximo se otorgarán ___ puntos por este subrubro.</w:t>
            </w:r>
          </w:p>
          <w:p w14:paraId="67F04C64" w14:textId="77777777" w:rsidR="003D3A7F" w:rsidRPr="009A0D62" w:rsidRDefault="003D3A7F" w:rsidP="00214DF5">
            <w:pPr>
              <w:jc w:val="both"/>
              <w:rPr>
                <w:rFonts w:ascii="Noto Sans" w:hAnsi="Noto Sans" w:cs="Noto Sans"/>
                <w:sz w:val="20"/>
                <w:szCs w:val="20"/>
                <w:lang w:val="es-ES" w:eastAsia="es-MX"/>
              </w:rPr>
            </w:pPr>
          </w:p>
          <w:p w14:paraId="08AF8CC5" w14:textId="669ACC6D" w:rsidR="003D3A7F" w:rsidRPr="009A0D62" w:rsidRDefault="003D3A7F" w:rsidP="00214DF5">
            <w:pPr>
              <w:jc w:val="both"/>
              <w:rPr>
                <w:rFonts w:ascii="Noto Sans" w:hAnsi="Noto Sans" w:cs="Noto Sans"/>
                <w:sz w:val="20"/>
                <w:szCs w:val="20"/>
                <w:lang w:val="es-ES" w:eastAsia="es-MX"/>
              </w:rPr>
            </w:pPr>
            <w:r w:rsidRPr="009A0D62">
              <w:rPr>
                <w:rFonts w:ascii="Noto Sans" w:hAnsi="Noto Sans" w:cs="Noto Sans"/>
                <w:sz w:val="20"/>
                <w:szCs w:val="20"/>
                <w:lang w:val="es-ES" w:eastAsia="es-MX"/>
              </w:rPr>
              <w:t>Se otorgarán _____ puntos al Licitante que acredite la propiedad de los Centros de Datos y el diagrama técnico con relación de la Infraestructura y equipamiento con el que cuenta el Centro de Datos ofertado, con el contenido solicitado en el presente subrubro.</w:t>
            </w:r>
          </w:p>
          <w:p w14:paraId="51B81F62" w14:textId="77777777" w:rsidR="003D3A7F" w:rsidRPr="009A0D62" w:rsidRDefault="003D3A7F" w:rsidP="00214DF5">
            <w:pPr>
              <w:jc w:val="both"/>
              <w:rPr>
                <w:rFonts w:ascii="Noto Sans" w:hAnsi="Noto Sans" w:cs="Noto Sans"/>
                <w:sz w:val="20"/>
                <w:szCs w:val="20"/>
                <w:lang w:val="es-ES" w:eastAsia="es-MX"/>
              </w:rPr>
            </w:pPr>
          </w:p>
          <w:p w14:paraId="1F98C6D3" w14:textId="582462BB" w:rsidR="003D3A7F" w:rsidRPr="009A0D62" w:rsidRDefault="003D3A7F" w:rsidP="00214DF5">
            <w:pPr>
              <w:jc w:val="both"/>
              <w:rPr>
                <w:rFonts w:ascii="Noto Sans" w:hAnsi="Noto Sans" w:cs="Noto Sans"/>
                <w:sz w:val="20"/>
                <w:szCs w:val="20"/>
                <w:lang w:val="es-ES" w:eastAsia="es-MX"/>
              </w:rPr>
            </w:pPr>
            <w:r w:rsidRPr="009A0D62">
              <w:rPr>
                <w:rFonts w:ascii="Noto Sans" w:hAnsi="Noto Sans" w:cs="Noto Sans"/>
                <w:sz w:val="20"/>
                <w:szCs w:val="20"/>
                <w:lang w:val="es-ES" w:eastAsia="es-MX"/>
              </w:rPr>
              <w:t>Se otorgarán ___ puntos al Licitante que acredite el arrendamiento de los Centros de Datos y el diagrama técnico con relación de la Infraestructura y equipamiento con el que cuenta el Centro de Datos ofertado, con el contenido solicitado en el presente subrubro.</w:t>
            </w:r>
          </w:p>
          <w:p w14:paraId="4310466C" w14:textId="77777777" w:rsidR="003D3A7F" w:rsidRPr="009A0D62" w:rsidRDefault="003D3A7F" w:rsidP="00214DF5">
            <w:pPr>
              <w:jc w:val="both"/>
              <w:rPr>
                <w:rFonts w:ascii="Noto Sans" w:hAnsi="Noto Sans" w:cs="Noto Sans"/>
                <w:sz w:val="20"/>
                <w:szCs w:val="20"/>
                <w:lang w:val="es-ES" w:eastAsia="es-MX"/>
              </w:rPr>
            </w:pPr>
          </w:p>
          <w:p w14:paraId="626A78CC" w14:textId="7DE225C2" w:rsidR="003D3A7F" w:rsidRPr="009A0D62" w:rsidRDefault="003D3A7F" w:rsidP="00214DF5">
            <w:pPr>
              <w:jc w:val="both"/>
              <w:rPr>
                <w:rFonts w:ascii="Noto Sans" w:hAnsi="Noto Sans" w:cs="Noto Sans"/>
                <w:b/>
                <w:sz w:val="20"/>
                <w:szCs w:val="20"/>
                <w:lang w:eastAsia="es-MX"/>
              </w:rPr>
            </w:pPr>
            <w:r w:rsidRPr="009A0D62">
              <w:rPr>
                <w:rFonts w:ascii="Noto Sans" w:hAnsi="Noto Sans" w:cs="Noto Sans"/>
                <w:sz w:val="20"/>
                <w:szCs w:val="20"/>
                <w:lang w:val="es-ES" w:eastAsia="es-MX"/>
              </w:rPr>
              <w:t>No se otorgarán puntos al licitante que no entregue la totalidad de la documentación solicitada en el presente subrubro.</w:t>
            </w:r>
          </w:p>
        </w:tc>
        <w:tc>
          <w:tcPr>
            <w:tcW w:w="606" w:type="pct"/>
            <w:tcBorders>
              <w:top w:val="single" w:sz="4" w:space="0" w:color="auto"/>
              <w:left w:val="single" w:sz="4" w:space="0" w:color="auto"/>
              <w:bottom w:val="single" w:sz="4" w:space="0" w:color="auto"/>
              <w:right w:val="single" w:sz="4" w:space="0" w:color="auto"/>
            </w:tcBorders>
            <w:vAlign w:val="center"/>
          </w:tcPr>
          <w:p w14:paraId="29A9029A" w14:textId="77777777" w:rsidR="003D3A7F" w:rsidRPr="009A0D62" w:rsidRDefault="003D3A7F" w:rsidP="00214DF5">
            <w:pPr>
              <w:jc w:val="center"/>
              <w:rPr>
                <w:rFonts w:ascii="Noto Sans" w:hAnsi="Noto Sans" w:cs="Noto Sans"/>
                <w:b/>
                <w:sz w:val="20"/>
                <w:szCs w:val="20"/>
                <w:lang w:eastAsia="es-MX"/>
              </w:rPr>
            </w:pPr>
          </w:p>
        </w:tc>
      </w:tr>
    </w:tbl>
    <w:p w14:paraId="43CC9BA3" w14:textId="77777777" w:rsidR="003D3A7F" w:rsidRPr="009A0D62" w:rsidRDefault="003D3A7F" w:rsidP="00214DF5">
      <w:pPr>
        <w:rPr>
          <w:rFonts w:ascii="Noto Sans" w:hAnsi="Noto Sans" w:cs="Noto Sans"/>
          <w:sz w:val="20"/>
          <w:szCs w:val="20"/>
        </w:rPr>
      </w:pPr>
    </w:p>
    <w:tbl>
      <w:tblPr>
        <w:tblW w:w="577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202"/>
      </w:tblGrid>
      <w:tr w:rsidR="003D3A7F" w:rsidRPr="009A0D62" w14:paraId="6C782871" w14:textId="77777777" w:rsidTr="00616A7A">
        <w:trPr>
          <w:trHeight w:val="255"/>
          <w:tblHeader/>
          <w:jc w:val="center"/>
        </w:trPr>
        <w:tc>
          <w:tcPr>
            <w:tcW w:w="5000" w:type="pct"/>
            <w:tcBorders>
              <w:top w:val="single" w:sz="4" w:space="0" w:color="auto"/>
              <w:left w:val="single" w:sz="4" w:space="0" w:color="auto"/>
              <w:bottom w:val="single" w:sz="4" w:space="0" w:color="auto"/>
              <w:right w:val="single" w:sz="4" w:space="0" w:color="auto"/>
            </w:tcBorders>
            <w:shd w:val="clear" w:color="auto" w:fill="C2D69B"/>
            <w:vAlign w:val="center"/>
            <w:hideMark/>
          </w:tcPr>
          <w:p w14:paraId="1B7B83B3" w14:textId="54DF2FA1" w:rsidR="003D3A7F" w:rsidRPr="009A0D62" w:rsidRDefault="003D3A7F" w:rsidP="00214DF5">
            <w:pPr>
              <w:jc w:val="both"/>
              <w:rPr>
                <w:rFonts w:ascii="Noto Sans" w:hAnsi="Noto Sans" w:cs="Noto Sans"/>
                <w:b/>
                <w:sz w:val="20"/>
                <w:szCs w:val="20"/>
                <w:lang w:val="es-ES" w:eastAsia="es-MX"/>
              </w:rPr>
            </w:pPr>
            <w:r w:rsidRPr="009A0D62">
              <w:rPr>
                <w:rFonts w:ascii="Noto Sans" w:hAnsi="Noto Sans" w:cs="Noto Sans"/>
                <w:b/>
                <w:sz w:val="20"/>
                <w:szCs w:val="20"/>
                <w:lang w:val="es-ES" w:eastAsia="es-MX"/>
              </w:rPr>
              <w:t>I. c). PARTICIPACIÓN DE D</w:t>
            </w:r>
            <w:r w:rsidR="00E526AC" w:rsidRPr="009A0D62">
              <w:rPr>
                <w:rFonts w:ascii="Noto Sans" w:hAnsi="Noto Sans" w:cs="Noto Sans"/>
                <w:b/>
                <w:sz w:val="20"/>
                <w:szCs w:val="20"/>
                <w:lang w:val="es-ES" w:eastAsia="es-MX"/>
              </w:rPr>
              <w:t>I</w:t>
            </w:r>
            <w:r w:rsidRPr="009A0D62">
              <w:rPr>
                <w:rFonts w:ascii="Noto Sans" w:hAnsi="Noto Sans" w:cs="Noto Sans"/>
                <w:b/>
                <w:sz w:val="20"/>
                <w:szCs w:val="20"/>
                <w:lang w:val="es-ES" w:eastAsia="es-MX"/>
              </w:rPr>
              <w:t>SCAPACITADOS O EMPRESAS QUE CUENTEN CON TRABAJADORES CON DISCAPACIDAD: __ PUNTOS</w:t>
            </w:r>
          </w:p>
        </w:tc>
      </w:tr>
    </w:tbl>
    <w:p w14:paraId="58B45CA7" w14:textId="77777777" w:rsidR="003D3A7F" w:rsidRPr="009A0D62" w:rsidRDefault="003D3A7F" w:rsidP="00214DF5">
      <w:pPr>
        <w:rPr>
          <w:rFonts w:ascii="Noto Sans" w:hAnsi="Noto Sans" w:cs="Noto Sans"/>
          <w:sz w:val="20"/>
          <w:szCs w:val="20"/>
        </w:rPr>
      </w:pPr>
    </w:p>
    <w:tbl>
      <w:tblPr>
        <w:tblW w:w="577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655"/>
        <w:gridCol w:w="1724"/>
        <w:gridCol w:w="5464"/>
        <w:gridCol w:w="1359"/>
      </w:tblGrid>
      <w:tr w:rsidR="003D3A7F" w:rsidRPr="009A0D62" w14:paraId="2D615065" w14:textId="77777777" w:rsidTr="00413B5C">
        <w:trPr>
          <w:trHeight w:val="270"/>
          <w:jc w:val="center"/>
        </w:trPr>
        <w:tc>
          <w:tcPr>
            <w:tcW w:w="811" w:type="pct"/>
            <w:tcBorders>
              <w:top w:val="single" w:sz="4" w:space="0" w:color="auto"/>
              <w:left w:val="single" w:sz="4" w:space="0" w:color="auto"/>
              <w:bottom w:val="single" w:sz="4" w:space="0" w:color="auto"/>
              <w:right w:val="single" w:sz="4" w:space="0" w:color="auto"/>
            </w:tcBorders>
            <w:shd w:val="clear" w:color="auto" w:fill="C2D69B"/>
            <w:vAlign w:val="center"/>
            <w:hideMark/>
          </w:tcPr>
          <w:p w14:paraId="1A535833" w14:textId="77777777" w:rsidR="003D3A7F" w:rsidRPr="009A0D62" w:rsidRDefault="003D3A7F" w:rsidP="00214DF5">
            <w:pPr>
              <w:jc w:val="center"/>
              <w:rPr>
                <w:rFonts w:ascii="Noto Sans" w:hAnsi="Noto Sans" w:cs="Noto Sans"/>
                <w:b/>
                <w:sz w:val="20"/>
                <w:szCs w:val="20"/>
                <w:lang w:val="es-ES" w:eastAsia="es-MX"/>
              </w:rPr>
            </w:pPr>
            <w:r w:rsidRPr="009A0D62">
              <w:rPr>
                <w:rFonts w:ascii="Noto Sans" w:hAnsi="Noto Sans" w:cs="Noto Sans"/>
                <w:b/>
                <w:sz w:val="20"/>
                <w:szCs w:val="20"/>
                <w:lang w:val="es-ES" w:eastAsia="es-MX"/>
              </w:rPr>
              <w:t>RUBRO</w:t>
            </w:r>
          </w:p>
        </w:tc>
        <w:tc>
          <w:tcPr>
            <w:tcW w:w="845" w:type="pct"/>
            <w:tcBorders>
              <w:top w:val="single" w:sz="4" w:space="0" w:color="auto"/>
              <w:left w:val="single" w:sz="4" w:space="0" w:color="auto"/>
              <w:bottom w:val="single" w:sz="4" w:space="0" w:color="auto"/>
              <w:right w:val="single" w:sz="4" w:space="0" w:color="auto"/>
            </w:tcBorders>
            <w:shd w:val="clear" w:color="auto" w:fill="C2D69B"/>
            <w:vAlign w:val="center"/>
            <w:hideMark/>
          </w:tcPr>
          <w:p w14:paraId="0A6B54BA" w14:textId="77777777" w:rsidR="003D3A7F" w:rsidRPr="009A0D62" w:rsidRDefault="003D3A7F" w:rsidP="00214DF5">
            <w:pPr>
              <w:jc w:val="center"/>
              <w:rPr>
                <w:rFonts w:ascii="Noto Sans" w:hAnsi="Noto Sans" w:cs="Noto Sans"/>
                <w:b/>
                <w:sz w:val="20"/>
                <w:szCs w:val="20"/>
                <w:lang w:val="es-ES" w:eastAsia="es-MX"/>
              </w:rPr>
            </w:pPr>
            <w:r w:rsidRPr="009A0D62">
              <w:rPr>
                <w:rFonts w:ascii="Noto Sans" w:hAnsi="Noto Sans" w:cs="Noto Sans"/>
                <w:b/>
                <w:sz w:val="20"/>
                <w:szCs w:val="20"/>
                <w:lang w:val="es-ES" w:eastAsia="es-MX"/>
              </w:rPr>
              <w:t>SUB RUBRO</w:t>
            </w:r>
          </w:p>
        </w:tc>
        <w:tc>
          <w:tcPr>
            <w:tcW w:w="2678" w:type="pct"/>
            <w:tcBorders>
              <w:top w:val="single" w:sz="4" w:space="0" w:color="auto"/>
              <w:left w:val="single" w:sz="4" w:space="0" w:color="auto"/>
              <w:bottom w:val="single" w:sz="4" w:space="0" w:color="auto"/>
              <w:right w:val="single" w:sz="4" w:space="0" w:color="auto"/>
            </w:tcBorders>
            <w:shd w:val="clear" w:color="auto" w:fill="C2D69B"/>
            <w:vAlign w:val="center"/>
            <w:hideMark/>
          </w:tcPr>
          <w:p w14:paraId="529E1FE3" w14:textId="77777777" w:rsidR="003D3A7F" w:rsidRPr="009A0D62" w:rsidRDefault="003D3A7F" w:rsidP="00214DF5">
            <w:pPr>
              <w:jc w:val="center"/>
              <w:rPr>
                <w:rFonts w:ascii="Noto Sans" w:hAnsi="Noto Sans" w:cs="Noto Sans"/>
                <w:b/>
                <w:sz w:val="20"/>
                <w:szCs w:val="20"/>
                <w:lang w:val="es-ES" w:eastAsia="es-MX"/>
              </w:rPr>
            </w:pPr>
            <w:r w:rsidRPr="009A0D62">
              <w:rPr>
                <w:rFonts w:ascii="Noto Sans" w:hAnsi="Noto Sans" w:cs="Noto Sans"/>
                <w:b/>
                <w:sz w:val="20"/>
                <w:szCs w:val="20"/>
                <w:lang w:eastAsia="es-MX"/>
              </w:rPr>
              <w:t>CONDICIÓN TÉCNICA REQUERIDA PARA OBTENER EL PUNTAJE</w:t>
            </w:r>
          </w:p>
        </w:tc>
        <w:tc>
          <w:tcPr>
            <w:tcW w:w="666" w:type="pct"/>
            <w:tcBorders>
              <w:top w:val="single" w:sz="4" w:space="0" w:color="auto"/>
              <w:left w:val="single" w:sz="4" w:space="0" w:color="auto"/>
              <w:bottom w:val="single" w:sz="4" w:space="0" w:color="auto"/>
              <w:right w:val="single" w:sz="4" w:space="0" w:color="auto"/>
            </w:tcBorders>
            <w:shd w:val="clear" w:color="auto" w:fill="C2D69B"/>
            <w:vAlign w:val="center"/>
            <w:hideMark/>
          </w:tcPr>
          <w:p w14:paraId="173A29C6" w14:textId="77777777" w:rsidR="003D3A7F" w:rsidRPr="009A0D62" w:rsidRDefault="003D3A7F" w:rsidP="00214DF5">
            <w:pPr>
              <w:jc w:val="center"/>
              <w:rPr>
                <w:rFonts w:ascii="Noto Sans" w:hAnsi="Noto Sans" w:cs="Noto Sans"/>
                <w:b/>
                <w:sz w:val="20"/>
                <w:szCs w:val="20"/>
                <w:lang w:val="es-ES" w:eastAsia="es-MX"/>
              </w:rPr>
            </w:pPr>
            <w:r w:rsidRPr="009A0D62">
              <w:rPr>
                <w:rFonts w:ascii="Noto Sans" w:hAnsi="Noto Sans" w:cs="Noto Sans"/>
                <w:b/>
                <w:sz w:val="20"/>
                <w:szCs w:val="20"/>
                <w:lang w:eastAsia="es-MX"/>
              </w:rPr>
              <w:t>PUNTOS A DISTRIBUIR</w:t>
            </w:r>
          </w:p>
        </w:tc>
      </w:tr>
      <w:tr w:rsidR="00413B5C" w:rsidRPr="009A0D62" w14:paraId="6699B30E" w14:textId="77777777" w:rsidTr="00413B5C">
        <w:trPr>
          <w:trHeight w:val="270"/>
          <w:jc w:val="center"/>
        </w:trPr>
        <w:tc>
          <w:tcPr>
            <w:tcW w:w="1656" w:type="pct"/>
            <w:gridSpan w:val="2"/>
            <w:tcBorders>
              <w:top w:val="single" w:sz="4" w:space="0" w:color="auto"/>
              <w:left w:val="single" w:sz="4" w:space="0" w:color="auto"/>
              <w:bottom w:val="single" w:sz="4" w:space="0" w:color="auto"/>
              <w:right w:val="single" w:sz="4" w:space="0" w:color="auto"/>
            </w:tcBorders>
          </w:tcPr>
          <w:p w14:paraId="095606C4" w14:textId="77777777" w:rsidR="00413B5C" w:rsidRPr="009A0D62" w:rsidRDefault="00413B5C" w:rsidP="00413B5C">
            <w:pPr>
              <w:jc w:val="both"/>
              <w:rPr>
                <w:rFonts w:ascii="Noto Sans" w:hAnsi="Noto Sans" w:cs="Noto Sans"/>
                <w:b/>
                <w:sz w:val="20"/>
                <w:szCs w:val="20"/>
                <w:lang w:val="es-ES" w:eastAsia="es-MX"/>
              </w:rPr>
            </w:pPr>
            <w:r w:rsidRPr="009A0D62">
              <w:rPr>
                <w:rFonts w:ascii="Noto Sans" w:hAnsi="Noto Sans" w:cs="Noto Sans"/>
                <w:b/>
                <w:sz w:val="20"/>
                <w:szCs w:val="20"/>
                <w:lang w:val="es-ES" w:eastAsia="es-MX"/>
              </w:rPr>
              <w:t>I. c). Participación de discapacitados o empresas que cuenten con trabajadores con discapacidad.</w:t>
            </w:r>
          </w:p>
        </w:tc>
        <w:tc>
          <w:tcPr>
            <w:tcW w:w="2678" w:type="pct"/>
            <w:tcBorders>
              <w:top w:val="single" w:sz="4" w:space="0" w:color="auto"/>
              <w:left w:val="single" w:sz="4" w:space="0" w:color="auto"/>
              <w:bottom w:val="single" w:sz="4" w:space="0" w:color="auto"/>
              <w:right w:val="single" w:sz="4" w:space="0" w:color="auto"/>
            </w:tcBorders>
            <w:vAlign w:val="center"/>
          </w:tcPr>
          <w:p w14:paraId="505CC3D4" w14:textId="6F981C6E" w:rsidR="00413B5C" w:rsidRPr="009A0D62" w:rsidRDefault="00413B5C" w:rsidP="00413B5C">
            <w:pPr>
              <w:jc w:val="both"/>
              <w:rPr>
                <w:rFonts w:ascii="Noto Sans" w:hAnsi="Noto Sans" w:cs="Noto Sans"/>
                <w:sz w:val="20"/>
                <w:szCs w:val="20"/>
                <w:lang w:val="es-ES" w:eastAsia="es-MX"/>
              </w:rPr>
            </w:pPr>
            <w:r w:rsidRPr="009A0D62">
              <w:rPr>
                <w:rFonts w:ascii="Noto Sans" w:hAnsi="Noto Sans" w:cs="Noto Sans"/>
                <w:sz w:val="20"/>
                <w:szCs w:val="20"/>
                <w:lang w:val="es-ES" w:eastAsia="es-MX"/>
              </w:rPr>
              <w:t>A fin de acreditar la participación de discapacitados, EL LICITANTE presentará lo siguiente:</w:t>
            </w:r>
          </w:p>
          <w:p w14:paraId="11D18C30" w14:textId="77777777" w:rsidR="00413B5C" w:rsidRPr="009A0D62" w:rsidRDefault="00413B5C" w:rsidP="00413B5C">
            <w:pPr>
              <w:jc w:val="both"/>
              <w:rPr>
                <w:rFonts w:ascii="Noto Sans" w:hAnsi="Noto Sans" w:cs="Noto Sans"/>
                <w:sz w:val="20"/>
                <w:szCs w:val="20"/>
                <w:lang w:val="es-ES" w:eastAsia="es-MX"/>
              </w:rPr>
            </w:pPr>
          </w:p>
          <w:p w14:paraId="2EFBBDB1" w14:textId="77777777" w:rsidR="00413B5C" w:rsidRPr="009A0D62" w:rsidRDefault="00413B5C" w:rsidP="00413B5C">
            <w:pPr>
              <w:jc w:val="both"/>
              <w:rPr>
                <w:rFonts w:ascii="Noto Sans" w:hAnsi="Noto Sans" w:cs="Noto Sans"/>
                <w:sz w:val="20"/>
                <w:szCs w:val="20"/>
                <w:lang w:val="es-ES" w:eastAsia="es-MX"/>
              </w:rPr>
            </w:pPr>
            <w:r w:rsidRPr="009A0D62">
              <w:rPr>
                <w:rFonts w:ascii="Noto Sans" w:hAnsi="Noto Sans" w:cs="Noto Sans"/>
                <w:sz w:val="20"/>
                <w:szCs w:val="20"/>
                <w:lang w:val="es-ES" w:eastAsia="es-MX"/>
              </w:rPr>
              <w:t>Carta firmada por el representante legal, en el que manifieste que es una empresa que cuenta con personal con discapacidad en una proporción de al menos 5% de la totalidad de la plantilla de empleados de conformidad con el artículo 18 fracción III, inciso a) de la LAASSP, para esto adjuntará:</w:t>
            </w:r>
          </w:p>
          <w:p w14:paraId="0AA9083F" w14:textId="77777777" w:rsidR="00413B5C" w:rsidRPr="009A0D62" w:rsidRDefault="00413B5C" w:rsidP="00413B5C">
            <w:pPr>
              <w:jc w:val="both"/>
              <w:rPr>
                <w:rFonts w:ascii="Noto Sans" w:hAnsi="Noto Sans" w:cs="Noto Sans"/>
                <w:sz w:val="20"/>
                <w:szCs w:val="20"/>
                <w:lang w:val="es-ES" w:eastAsia="es-MX"/>
              </w:rPr>
            </w:pPr>
          </w:p>
          <w:p w14:paraId="11ADFD4E" w14:textId="77777777" w:rsidR="00413B5C" w:rsidRPr="009A0D62" w:rsidRDefault="00413B5C" w:rsidP="00413B5C">
            <w:pPr>
              <w:numPr>
                <w:ilvl w:val="0"/>
                <w:numId w:val="52"/>
              </w:numPr>
              <w:jc w:val="both"/>
              <w:rPr>
                <w:rFonts w:ascii="Noto Sans" w:hAnsi="Noto Sans" w:cs="Noto Sans"/>
                <w:sz w:val="20"/>
                <w:szCs w:val="20"/>
                <w:lang w:val="es-ES" w:eastAsia="es-MX"/>
              </w:rPr>
            </w:pPr>
            <w:r w:rsidRPr="009A0D62">
              <w:rPr>
                <w:rFonts w:ascii="Noto Sans" w:hAnsi="Noto Sans" w:cs="Noto Sans"/>
                <w:sz w:val="20"/>
                <w:szCs w:val="20"/>
                <w:lang w:val="es-ES" w:eastAsia="es-MX"/>
              </w:rPr>
              <w:t>Relación del personal con capacidades diferentes, cuya antigüedad no sea inferior a un año.</w:t>
            </w:r>
          </w:p>
          <w:p w14:paraId="5ADB5773" w14:textId="77777777" w:rsidR="00413B5C" w:rsidRPr="009A0D62" w:rsidRDefault="00413B5C" w:rsidP="00413B5C">
            <w:pPr>
              <w:numPr>
                <w:ilvl w:val="0"/>
                <w:numId w:val="52"/>
              </w:numPr>
              <w:jc w:val="both"/>
              <w:rPr>
                <w:rFonts w:ascii="Noto Sans" w:hAnsi="Noto Sans" w:cs="Noto Sans"/>
                <w:sz w:val="20"/>
                <w:szCs w:val="20"/>
                <w:lang w:val="es-ES" w:eastAsia="es-MX"/>
              </w:rPr>
            </w:pPr>
            <w:r w:rsidRPr="009A0D62">
              <w:rPr>
                <w:rFonts w:ascii="Noto Sans" w:hAnsi="Noto Sans" w:cs="Noto Sans"/>
                <w:sz w:val="20"/>
                <w:szCs w:val="20"/>
                <w:lang w:val="es-ES" w:eastAsia="es-MX"/>
              </w:rPr>
              <w:t xml:space="preserve">Constancia que acredite que dichos trabajadores son personas con discapacidad en los términos de lo </w:t>
            </w:r>
            <w:r w:rsidRPr="009A0D62">
              <w:rPr>
                <w:rFonts w:ascii="Noto Sans" w:hAnsi="Noto Sans" w:cs="Noto Sans"/>
                <w:sz w:val="20"/>
                <w:szCs w:val="20"/>
                <w:lang w:val="es-ES" w:eastAsia="es-MX"/>
              </w:rPr>
              <w:lastRenderedPageBreak/>
              <w:t xml:space="preserve">previsto en el artículo 2 fracción XXI de la Ley General para la Inclusión de las Personas con Discapacidad </w:t>
            </w:r>
          </w:p>
          <w:p w14:paraId="2BB6C6DF" w14:textId="77777777" w:rsidR="00413B5C" w:rsidRPr="009A0D62" w:rsidRDefault="00413B5C" w:rsidP="00413B5C">
            <w:pPr>
              <w:numPr>
                <w:ilvl w:val="0"/>
                <w:numId w:val="52"/>
              </w:numPr>
              <w:jc w:val="both"/>
              <w:rPr>
                <w:rFonts w:ascii="Noto Sans" w:hAnsi="Noto Sans" w:cs="Noto Sans"/>
                <w:sz w:val="20"/>
                <w:szCs w:val="20"/>
                <w:lang w:val="es-ES" w:eastAsia="es-MX"/>
              </w:rPr>
            </w:pPr>
            <w:r w:rsidRPr="009A0D62">
              <w:rPr>
                <w:rFonts w:ascii="Noto Sans" w:hAnsi="Noto Sans" w:cs="Noto Sans"/>
                <w:sz w:val="20"/>
                <w:szCs w:val="20"/>
                <w:lang w:val="es-ES" w:eastAsia="es-MX"/>
              </w:rPr>
              <w:t>La antigüedad comprobada anexando el aviso de alta al régimen obligatorio del Instituto Mexicano del Seguro Social, computada hasta la fecha de acto de presentación y apertura de proposiciones.</w:t>
            </w:r>
          </w:p>
          <w:p w14:paraId="1DF828AA" w14:textId="77777777" w:rsidR="00413B5C" w:rsidRPr="009A0D62" w:rsidRDefault="00413B5C" w:rsidP="00413B5C">
            <w:pPr>
              <w:jc w:val="both"/>
              <w:rPr>
                <w:rFonts w:ascii="Noto Sans" w:hAnsi="Noto Sans" w:cs="Noto Sans"/>
                <w:sz w:val="20"/>
                <w:szCs w:val="20"/>
                <w:lang w:val="es-ES" w:eastAsia="es-MX"/>
              </w:rPr>
            </w:pPr>
          </w:p>
          <w:p w14:paraId="543CB874" w14:textId="77777777" w:rsidR="00413B5C" w:rsidRPr="009A0D62" w:rsidRDefault="00413B5C" w:rsidP="00413B5C">
            <w:pPr>
              <w:jc w:val="both"/>
              <w:rPr>
                <w:rFonts w:ascii="Noto Sans" w:hAnsi="Noto Sans" w:cs="Noto Sans"/>
                <w:sz w:val="20"/>
                <w:szCs w:val="20"/>
                <w:lang w:val="es-ES" w:eastAsia="es-MX"/>
              </w:rPr>
            </w:pPr>
            <w:r w:rsidRPr="009A0D62">
              <w:rPr>
                <w:rFonts w:ascii="Noto Sans" w:hAnsi="Noto Sans" w:cs="Noto Sans"/>
                <w:sz w:val="20"/>
                <w:szCs w:val="20"/>
                <w:lang w:val="es-ES" w:eastAsia="es-MX"/>
              </w:rPr>
              <w:t>Como máximo se otorgará ___ puntos por este subrubro.</w:t>
            </w:r>
          </w:p>
          <w:p w14:paraId="387D2AE9" w14:textId="77777777" w:rsidR="00413B5C" w:rsidRPr="009A0D62" w:rsidRDefault="00413B5C" w:rsidP="00413B5C">
            <w:pPr>
              <w:jc w:val="both"/>
              <w:rPr>
                <w:rFonts w:ascii="Noto Sans" w:hAnsi="Noto Sans" w:cs="Noto Sans"/>
                <w:sz w:val="20"/>
                <w:szCs w:val="20"/>
                <w:lang w:val="es-ES" w:eastAsia="es-MX"/>
              </w:rPr>
            </w:pPr>
          </w:p>
          <w:p w14:paraId="34E3EE48" w14:textId="77777777" w:rsidR="00413B5C" w:rsidRPr="009A0D62" w:rsidRDefault="00413B5C" w:rsidP="00413B5C">
            <w:pPr>
              <w:jc w:val="both"/>
              <w:rPr>
                <w:rFonts w:ascii="Noto Sans" w:hAnsi="Noto Sans" w:cs="Noto Sans"/>
                <w:sz w:val="20"/>
                <w:szCs w:val="20"/>
                <w:lang w:val="es-ES" w:eastAsia="es-MX"/>
              </w:rPr>
            </w:pPr>
            <w:r w:rsidRPr="009A0D62">
              <w:rPr>
                <w:rFonts w:ascii="Noto Sans" w:hAnsi="Noto Sans" w:cs="Noto Sans"/>
                <w:sz w:val="20"/>
                <w:szCs w:val="20"/>
                <w:lang w:val="es-ES" w:eastAsia="es-MX"/>
              </w:rPr>
              <w:t>Se otorgarán ____ puntos a quien presente la documentación que acredite el presente subrubro.</w:t>
            </w:r>
          </w:p>
          <w:p w14:paraId="27391E7E" w14:textId="77777777" w:rsidR="00413B5C" w:rsidRPr="009A0D62" w:rsidRDefault="00413B5C" w:rsidP="00413B5C">
            <w:pPr>
              <w:jc w:val="both"/>
              <w:rPr>
                <w:rFonts w:ascii="Noto Sans" w:hAnsi="Noto Sans" w:cs="Noto Sans"/>
                <w:sz w:val="20"/>
                <w:szCs w:val="20"/>
                <w:lang w:val="es-ES" w:eastAsia="es-MX"/>
              </w:rPr>
            </w:pPr>
          </w:p>
          <w:p w14:paraId="57EFF651" w14:textId="7418BA29" w:rsidR="00413B5C" w:rsidRPr="009A0D62" w:rsidRDefault="00413B5C" w:rsidP="00413B5C">
            <w:pPr>
              <w:jc w:val="both"/>
              <w:rPr>
                <w:rFonts w:ascii="Noto Sans" w:hAnsi="Noto Sans" w:cs="Noto Sans"/>
                <w:sz w:val="20"/>
                <w:szCs w:val="20"/>
                <w:lang w:val="es-ES" w:eastAsia="es-MX"/>
              </w:rPr>
            </w:pPr>
            <w:r w:rsidRPr="009A0D62">
              <w:rPr>
                <w:rFonts w:ascii="Noto Sans" w:hAnsi="Noto Sans" w:cs="Noto Sans"/>
                <w:sz w:val="20"/>
                <w:szCs w:val="20"/>
                <w:lang w:val="es-ES" w:eastAsia="es-MX"/>
              </w:rPr>
              <w:t>No se otorgará puntos a quien omita presentar en forma parcial o total el documento solicitado.</w:t>
            </w:r>
          </w:p>
        </w:tc>
        <w:tc>
          <w:tcPr>
            <w:tcW w:w="666" w:type="pct"/>
            <w:tcBorders>
              <w:top w:val="single" w:sz="4" w:space="0" w:color="auto"/>
              <w:left w:val="single" w:sz="4" w:space="0" w:color="auto"/>
              <w:bottom w:val="single" w:sz="4" w:space="0" w:color="auto"/>
              <w:right w:val="single" w:sz="4" w:space="0" w:color="auto"/>
            </w:tcBorders>
            <w:vAlign w:val="center"/>
          </w:tcPr>
          <w:p w14:paraId="2BC95A4B" w14:textId="77777777" w:rsidR="00413B5C" w:rsidRPr="009A0D62" w:rsidRDefault="00413B5C" w:rsidP="00413B5C">
            <w:pPr>
              <w:jc w:val="center"/>
              <w:rPr>
                <w:rFonts w:ascii="Noto Sans" w:hAnsi="Noto Sans" w:cs="Noto Sans"/>
                <w:b/>
                <w:sz w:val="20"/>
                <w:szCs w:val="20"/>
                <w:lang w:eastAsia="es-MX"/>
              </w:rPr>
            </w:pPr>
          </w:p>
        </w:tc>
      </w:tr>
    </w:tbl>
    <w:p w14:paraId="317708B0" w14:textId="77777777" w:rsidR="003D3A7F" w:rsidRPr="009A0D62" w:rsidRDefault="003D3A7F" w:rsidP="00214DF5">
      <w:pPr>
        <w:rPr>
          <w:rFonts w:ascii="Noto Sans" w:hAnsi="Noto Sans" w:cs="Noto Sans"/>
          <w:sz w:val="20"/>
          <w:szCs w:val="20"/>
        </w:rPr>
      </w:pPr>
    </w:p>
    <w:tbl>
      <w:tblPr>
        <w:tblW w:w="577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202"/>
      </w:tblGrid>
      <w:tr w:rsidR="003D3A7F" w:rsidRPr="009A0D62" w14:paraId="77C53D6A" w14:textId="77777777" w:rsidTr="00616A7A">
        <w:trPr>
          <w:trHeight w:val="255"/>
          <w:tblHeader/>
          <w:jc w:val="center"/>
        </w:trPr>
        <w:tc>
          <w:tcPr>
            <w:tcW w:w="5000" w:type="pct"/>
            <w:tcBorders>
              <w:top w:val="single" w:sz="4" w:space="0" w:color="auto"/>
              <w:left w:val="single" w:sz="4" w:space="0" w:color="auto"/>
              <w:bottom w:val="single" w:sz="4" w:space="0" w:color="auto"/>
              <w:right w:val="single" w:sz="4" w:space="0" w:color="auto"/>
            </w:tcBorders>
            <w:shd w:val="clear" w:color="auto" w:fill="C2D69B"/>
            <w:vAlign w:val="center"/>
            <w:hideMark/>
          </w:tcPr>
          <w:p w14:paraId="3E95114B" w14:textId="65D6CD5E" w:rsidR="003D3A7F" w:rsidRPr="009A0D62" w:rsidRDefault="003D3A7F" w:rsidP="00214DF5">
            <w:pPr>
              <w:pStyle w:val="Prrafodelista"/>
              <w:ind w:left="206"/>
              <w:jc w:val="both"/>
              <w:rPr>
                <w:rFonts w:ascii="Noto Sans" w:hAnsi="Noto Sans" w:cs="Noto Sans"/>
                <w:b/>
                <w:sz w:val="20"/>
                <w:szCs w:val="20"/>
                <w:lang w:val="es-ES" w:eastAsia="es-MX"/>
              </w:rPr>
            </w:pPr>
            <w:r w:rsidRPr="009A0D62">
              <w:rPr>
                <w:rFonts w:ascii="Noto Sans" w:hAnsi="Noto Sans" w:cs="Noto Sans"/>
                <w:b/>
                <w:sz w:val="20"/>
                <w:szCs w:val="20"/>
                <w:lang w:val="es-ES" w:eastAsia="es-MX"/>
              </w:rPr>
              <w:t>I. d). PARTICIPACIÓN DE MIPYMES: __ PUNTOS</w:t>
            </w:r>
          </w:p>
        </w:tc>
      </w:tr>
    </w:tbl>
    <w:p w14:paraId="64D1FD2C" w14:textId="77777777" w:rsidR="003D3A7F" w:rsidRPr="009A0D62" w:rsidRDefault="003D3A7F" w:rsidP="00214DF5">
      <w:pPr>
        <w:rPr>
          <w:rFonts w:ascii="Noto Sans" w:hAnsi="Noto Sans" w:cs="Noto Sans"/>
          <w:sz w:val="20"/>
          <w:szCs w:val="20"/>
        </w:rPr>
      </w:pPr>
    </w:p>
    <w:tbl>
      <w:tblPr>
        <w:tblW w:w="577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20"/>
        <w:gridCol w:w="2101"/>
        <w:gridCol w:w="5484"/>
        <w:gridCol w:w="1297"/>
      </w:tblGrid>
      <w:tr w:rsidR="003D3A7F" w:rsidRPr="009A0D62" w14:paraId="49409804" w14:textId="77777777" w:rsidTr="00616A7A">
        <w:trPr>
          <w:trHeight w:val="270"/>
          <w:jc w:val="center"/>
        </w:trPr>
        <w:tc>
          <w:tcPr>
            <w:tcW w:w="657" w:type="pct"/>
            <w:tcBorders>
              <w:top w:val="single" w:sz="4" w:space="0" w:color="auto"/>
              <w:left w:val="single" w:sz="4" w:space="0" w:color="auto"/>
              <w:bottom w:val="single" w:sz="4" w:space="0" w:color="auto"/>
              <w:right w:val="single" w:sz="4" w:space="0" w:color="auto"/>
            </w:tcBorders>
            <w:shd w:val="clear" w:color="auto" w:fill="C2D69B"/>
            <w:vAlign w:val="center"/>
            <w:hideMark/>
          </w:tcPr>
          <w:p w14:paraId="66EA6FF3" w14:textId="77777777" w:rsidR="003D3A7F" w:rsidRPr="009A0D62" w:rsidRDefault="003D3A7F" w:rsidP="00214DF5">
            <w:pPr>
              <w:jc w:val="center"/>
              <w:rPr>
                <w:rFonts w:ascii="Noto Sans" w:hAnsi="Noto Sans" w:cs="Noto Sans"/>
                <w:b/>
                <w:sz w:val="20"/>
                <w:szCs w:val="20"/>
                <w:lang w:val="es-ES" w:eastAsia="es-MX"/>
              </w:rPr>
            </w:pPr>
            <w:r w:rsidRPr="009A0D62">
              <w:rPr>
                <w:rFonts w:ascii="Noto Sans" w:hAnsi="Noto Sans" w:cs="Noto Sans"/>
                <w:b/>
                <w:sz w:val="20"/>
                <w:szCs w:val="20"/>
                <w:lang w:val="es-ES" w:eastAsia="es-MX"/>
              </w:rPr>
              <w:t>RUBRO</w:t>
            </w:r>
          </w:p>
        </w:tc>
        <w:tc>
          <w:tcPr>
            <w:tcW w:w="1040" w:type="pct"/>
            <w:tcBorders>
              <w:top w:val="single" w:sz="4" w:space="0" w:color="auto"/>
              <w:left w:val="single" w:sz="4" w:space="0" w:color="auto"/>
              <w:bottom w:val="single" w:sz="4" w:space="0" w:color="auto"/>
              <w:right w:val="single" w:sz="4" w:space="0" w:color="auto"/>
            </w:tcBorders>
            <w:shd w:val="clear" w:color="auto" w:fill="C2D69B"/>
            <w:vAlign w:val="center"/>
            <w:hideMark/>
          </w:tcPr>
          <w:p w14:paraId="4AD5BDDB" w14:textId="77777777" w:rsidR="003D3A7F" w:rsidRPr="009A0D62" w:rsidRDefault="003D3A7F" w:rsidP="00214DF5">
            <w:pPr>
              <w:jc w:val="center"/>
              <w:rPr>
                <w:rFonts w:ascii="Noto Sans" w:hAnsi="Noto Sans" w:cs="Noto Sans"/>
                <w:b/>
                <w:sz w:val="20"/>
                <w:szCs w:val="20"/>
                <w:lang w:val="es-ES" w:eastAsia="es-MX"/>
              </w:rPr>
            </w:pPr>
            <w:r w:rsidRPr="009A0D62">
              <w:rPr>
                <w:rFonts w:ascii="Noto Sans" w:hAnsi="Noto Sans" w:cs="Noto Sans"/>
                <w:b/>
                <w:sz w:val="20"/>
                <w:szCs w:val="20"/>
                <w:lang w:val="es-ES" w:eastAsia="es-MX"/>
              </w:rPr>
              <w:t>SUB RUBRO</w:t>
            </w:r>
          </w:p>
        </w:tc>
        <w:tc>
          <w:tcPr>
            <w:tcW w:w="2698" w:type="pct"/>
            <w:tcBorders>
              <w:top w:val="single" w:sz="4" w:space="0" w:color="auto"/>
              <w:left w:val="single" w:sz="4" w:space="0" w:color="auto"/>
              <w:bottom w:val="single" w:sz="4" w:space="0" w:color="auto"/>
              <w:right w:val="single" w:sz="4" w:space="0" w:color="auto"/>
            </w:tcBorders>
            <w:shd w:val="clear" w:color="auto" w:fill="C2D69B"/>
            <w:vAlign w:val="center"/>
            <w:hideMark/>
          </w:tcPr>
          <w:p w14:paraId="04E148B6" w14:textId="77777777" w:rsidR="003D3A7F" w:rsidRPr="009A0D62" w:rsidRDefault="003D3A7F" w:rsidP="00214DF5">
            <w:pPr>
              <w:jc w:val="center"/>
              <w:rPr>
                <w:rFonts w:ascii="Noto Sans" w:hAnsi="Noto Sans" w:cs="Noto Sans"/>
                <w:b/>
                <w:sz w:val="20"/>
                <w:szCs w:val="20"/>
                <w:lang w:val="es-ES" w:eastAsia="es-MX"/>
              </w:rPr>
            </w:pPr>
            <w:r w:rsidRPr="009A0D62">
              <w:rPr>
                <w:rFonts w:ascii="Noto Sans" w:hAnsi="Noto Sans" w:cs="Noto Sans"/>
                <w:b/>
                <w:sz w:val="20"/>
                <w:szCs w:val="20"/>
                <w:lang w:eastAsia="es-MX"/>
              </w:rPr>
              <w:t>CONDICIÓN TÉCNICA REQUERIDA PARA OBTENER EL PUNTAJE</w:t>
            </w:r>
          </w:p>
        </w:tc>
        <w:tc>
          <w:tcPr>
            <w:tcW w:w="606" w:type="pct"/>
            <w:tcBorders>
              <w:top w:val="single" w:sz="4" w:space="0" w:color="auto"/>
              <w:left w:val="single" w:sz="4" w:space="0" w:color="auto"/>
              <w:bottom w:val="single" w:sz="4" w:space="0" w:color="auto"/>
              <w:right w:val="single" w:sz="4" w:space="0" w:color="auto"/>
            </w:tcBorders>
            <w:shd w:val="clear" w:color="auto" w:fill="C2D69B"/>
            <w:vAlign w:val="center"/>
            <w:hideMark/>
          </w:tcPr>
          <w:p w14:paraId="51AF32E7" w14:textId="77777777" w:rsidR="003D3A7F" w:rsidRPr="009A0D62" w:rsidRDefault="003D3A7F" w:rsidP="00214DF5">
            <w:pPr>
              <w:jc w:val="center"/>
              <w:rPr>
                <w:rFonts w:ascii="Noto Sans" w:hAnsi="Noto Sans" w:cs="Noto Sans"/>
                <w:b/>
                <w:sz w:val="20"/>
                <w:szCs w:val="20"/>
                <w:lang w:val="es-ES" w:eastAsia="es-MX"/>
              </w:rPr>
            </w:pPr>
            <w:r w:rsidRPr="009A0D62">
              <w:rPr>
                <w:rFonts w:ascii="Noto Sans" w:hAnsi="Noto Sans" w:cs="Noto Sans"/>
                <w:b/>
                <w:sz w:val="20"/>
                <w:szCs w:val="20"/>
                <w:lang w:eastAsia="es-MX"/>
              </w:rPr>
              <w:t>PUNTOS A DISTRIBUIR</w:t>
            </w:r>
          </w:p>
        </w:tc>
      </w:tr>
      <w:tr w:rsidR="003D3A7F" w:rsidRPr="009A0D62" w14:paraId="61AEAA6D" w14:textId="77777777" w:rsidTr="00616A7A">
        <w:trPr>
          <w:trHeight w:val="270"/>
          <w:jc w:val="center"/>
        </w:trPr>
        <w:tc>
          <w:tcPr>
            <w:tcW w:w="1696" w:type="pct"/>
            <w:gridSpan w:val="2"/>
            <w:tcBorders>
              <w:top w:val="single" w:sz="4" w:space="0" w:color="auto"/>
              <w:left w:val="single" w:sz="4" w:space="0" w:color="auto"/>
              <w:bottom w:val="single" w:sz="4" w:space="0" w:color="auto"/>
              <w:right w:val="single" w:sz="4" w:space="0" w:color="auto"/>
            </w:tcBorders>
          </w:tcPr>
          <w:p w14:paraId="4E14B1F6" w14:textId="758BD481" w:rsidR="003D3A7F" w:rsidRPr="009A0D62" w:rsidRDefault="003D3A7F" w:rsidP="00214DF5">
            <w:pPr>
              <w:pStyle w:val="Prrafodelista"/>
              <w:ind w:left="64"/>
              <w:jc w:val="both"/>
              <w:rPr>
                <w:rFonts w:ascii="Noto Sans" w:hAnsi="Noto Sans" w:cs="Noto Sans"/>
                <w:b/>
                <w:sz w:val="20"/>
                <w:szCs w:val="20"/>
                <w:lang w:val="es-ES" w:eastAsia="es-MX"/>
              </w:rPr>
            </w:pPr>
            <w:r w:rsidRPr="009A0D62">
              <w:rPr>
                <w:rFonts w:ascii="Noto Sans" w:hAnsi="Noto Sans" w:cs="Noto Sans"/>
                <w:b/>
                <w:sz w:val="20"/>
                <w:szCs w:val="20"/>
                <w:lang w:val="es-ES" w:eastAsia="es-MX"/>
              </w:rPr>
              <w:t>I. d). Participación de MIPYMES</w:t>
            </w:r>
          </w:p>
        </w:tc>
        <w:tc>
          <w:tcPr>
            <w:tcW w:w="2698" w:type="pct"/>
            <w:tcBorders>
              <w:top w:val="single" w:sz="4" w:space="0" w:color="auto"/>
              <w:left w:val="single" w:sz="4" w:space="0" w:color="auto"/>
              <w:bottom w:val="single" w:sz="4" w:space="0" w:color="auto"/>
              <w:right w:val="single" w:sz="4" w:space="0" w:color="auto"/>
            </w:tcBorders>
            <w:vAlign w:val="center"/>
          </w:tcPr>
          <w:p w14:paraId="4F189200" w14:textId="77777777" w:rsidR="00F9607F" w:rsidRPr="009A0D62" w:rsidRDefault="00F9607F" w:rsidP="00F9607F">
            <w:pPr>
              <w:jc w:val="both"/>
              <w:rPr>
                <w:rFonts w:ascii="Noto Sans" w:hAnsi="Noto Sans" w:cs="Noto Sans"/>
                <w:sz w:val="20"/>
                <w:szCs w:val="20"/>
                <w:lang w:val="es-ES" w:eastAsia="es-MX"/>
              </w:rPr>
            </w:pPr>
            <w:r w:rsidRPr="009A0D62">
              <w:rPr>
                <w:rFonts w:ascii="Noto Sans" w:hAnsi="Noto Sans" w:cs="Noto Sans"/>
                <w:sz w:val="20"/>
                <w:szCs w:val="20"/>
                <w:lang w:val="es-ES" w:eastAsia="es-MX"/>
              </w:rPr>
              <w:t>Documento bajo protesta de decir verdad, en el que manifieste que en su cadena de valor se incluyen Mipymes, cooperativas, organismos del sector social de la economía certificados por el Instituto Nacional de la Economía Social, incluyendo aquellos cuyo objeto sea la inclusión laboral de mujeres y personas vulnerables, así como las constituidas o conformadas por grupos de atención prioritaria que cuenten con documento de constitución y registro emitido conforme a las disposiciones jurídicas aplicables, en términos de lo dispuesto en el Artículo 18 fracción III inciso b) segundo párrafo  y 47 tercer párrafo de la Ley de Adquisiciones, Arrendamientos y Servicios del Sector Público, publicada en el Diario Oficial de la Federación en fecha 16 de abril de 2025.</w:t>
            </w:r>
          </w:p>
          <w:p w14:paraId="7CA5FCB6" w14:textId="77777777" w:rsidR="00F9607F" w:rsidRPr="009A0D62" w:rsidRDefault="00F9607F" w:rsidP="00F9607F">
            <w:pPr>
              <w:jc w:val="both"/>
              <w:rPr>
                <w:rFonts w:ascii="Noto Sans" w:hAnsi="Noto Sans" w:cs="Noto Sans"/>
                <w:sz w:val="20"/>
                <w:szCs w:val="20"/>
                <w:lang w:val="es-ES" w:eastAsia="es-MX"/>
              </w:rPr>
            </w:pPr>
          </w:p>
          <w:p w14:paraId="06DCD5D8" w14:textId="77777777" w:rsidR="00F9607F" w:rsidRPr="009A0D62" w:rsidRDefault="00F9607F" w:rsidP="00F9607F">
            <w:pPr>
              <w:jc w:val="both"/>
              <w:rPr>
                <w:rFonts w:ascii="Noto Sans" w:hAnsi="Noto Sans" w:cs="Noto Sans"/>
                <w:sz w:val="20"/>
                <w:szCs w:val="20"/>
                <w:lang w:val="es-ES" w:eastAsia="es-MX"/>
              </w:rPr>
            </w:pPr>
            <w:r w:rsidRPr="009A0D62">
              <w:rPr>
                <w:rFonts w:ascii="Noto Sans" w:hAnsi="Noto Sans" w:cs="Noto Sans"/>
                <w:sz w:val="20"/>
                <w:szCs w:val="20"/>
                <w:lang w:val="es-ES" w:eastAsia="es-MX"/>
              </w:rPr>
              <w:t>Como máximo se otorgarán _ puntos por este subrubro.</w:t>
            </w:r>
          </w:p>
          <w:p w14:paraId="61047F88" w14:textId="77777777" w:rsidR="00F9607F" w:rsidRPr="009A0D62" w:rsidRDefault="00F9607F" w:rsidP="00F9607F">
            <w:pPr>
              <w:jc w:val="both"/>
              <w:rPr>
                <w:rFonts w:ascii="Noto Sans" w:hAnsi="Noto Sans" w:cs="Noto Sans"/>
                <w:sz w:val="20"/>
                <w:szCs w:val="20"/>
                <w:lang w:val="es-ES" w:eastAsia="es-MX"/>
              </w:rPr>
            </w:pPr>
          </w:p>
          <w:p w14:paraId="049D69DD" w14:textId="77777777" w:rsidR="00F9607F" w:rsidRPr="009A0D62" w:rsidRDefault="00F9607F" w:rsidP="00F9607F">
            <w:pPr>
              <w:jc w:val="both"/>
              <w:rPr>
                <w:rFonts w:ascii="Noto Sans" w:hAnsi="Noto Sans" w:cs="Noto Sans"/>
                <w:sz w:val="20"/>
                <w:szCs w:val="20"/>
                <w:lang w:val="es-ES" w:eastAsia="es-MX"/>
              </w:rPr>
            </w:pPr>
            <w:r w:rsidRPr="009A0D62">
              <w:rPr>
                <w:rFonts w:ascii="Noto Sans" w:hAnsi="Noto Sans" w:cs="Noto Sans"/>
                <w:sz w:val="20"/>
                <w:szCs w:val="20"/>
                <w:lang w:val="es-ES" w:eastAsia="es-MX"/>
              </w:rPr>
              <w:t xml:space="preserve">Se otorgarán _ puntos a quien presente la documentación que acredite lo solicitado. </w:t>
            </w:r>
          </w:p>
          <w:p w14:paraId="25F2F484" w14:textId="77777777" w:rsidR="00F9607F" w:rsidRPr="009A0D62" w:rsidRDefault="00F9607F" w:rsidP="00F9607F">
            <w:pPr>
              <w:jc w:val="both"/>
              <w:rPr>
                <w:rFonts w:ascii="Noto Sans" w:hAnsi="Noto Sans" w:cs="Noto Sans"/>
                <w:sz w:val="20"/>
                <w:szCs w:val="20"/>
                <w:lang w:val="es-ES" w:eastAsia="es-MX"/>
              </w:rPr>
            </w:pPr>
          </w:p>
          <w:p w14:paraId="7734B7F4" w14:textId="106454DF" w:rsidR="003D3A7F" w:rsidRPr="009A0D62" w:rsidRDefault="00F9607F" w:rsidP="00214DF5">
            <w:pPr>
              <w:jc w:val="both"/>
              <w:rPr>
                <w:rFonts w:ascii="Noto Sans" w:hAnsi="Noto Sans" w:cs="Noto Sans"/>
                <w:sz w:val="20"/>
                <w:szCs w:val="20"/>
                <w:lang w:val="es-ES" w:eastAsia="es-MX"/>
              </w:rPr>
            </w:pPr>
            <w:r w:rsidRPr="009A0D62">
              <w:rPr>
                <w:rFonts w:ascii="Noto Sans" w:hAnsi="Noto Sans" w:cs="Noto Sans"/>
                <w:sz w:val="20"/>
                <w:szCs w:val="20"/>
                <w:lang w:val="es-ES" w:eastAsia="es-MX"/>
              </w:rPr>
              <w:t>No se otorgará puntos a quien omita presentar en forma parcial o total el documento solicitado.</w:t>
            </w:r>
          </w:p>
        </w:tc>
        <w:tc>
          <w:tcPr>
            <w:tcW w:w="606" w:type="pct"/>
            <w:tcBorders>
              <w:top w:val="single" w:sz="4" w:space="0" w:color="auto"/>
              <w:left w:val="single" w:sz="4" w:space="0" w:color="auto"/>
              <w:bottom w:val="single" w:sz="4" w:space="0" w:color="auto"/>
              <w:right w:val="single" w:sz="4" w:space="0" w:color="auto"/>
            </w:tcBorders>
            <w:vAlign w:val="center"/>
          </w:tcPr>
          <w:p w14:paraId="3C81FC09" w14:textId="77777777" w:rsidR="003D3A7F" w:rsidRPr="009A0D62" w:rsidRDefault="003D3A7F" w:rsidP="00214DF5">
            <w:pPr>
              <w:jc w:val="center"/>
              <w:rPr>
                <w:rFonts w:ascii="Noto Sans" w:hAnsi="Noto Sans" w:cs="Noto Sans"/>
                <w:b/>
                <w:sz w:val="20"/>
                <w:szCs w:val="20"/>
                <w:lang w:eastAsia="es-MX"/>
              </w:rPr>
            </w:pPr>
          </w:p>
        </w:tc>
      </w:tr>
    </w:tbl>
    <w:p w14:paraId="04CD0A8B" w14:textId="77777777" w:rsidR="003D3A7F" w:rsidRPr="009A0D62" w:rsidRDefault="003D3A7F" w:rsidP="00214DF5">
      <w:pPr>
        <w:rPr>
          <w:rFonts w:ascii="Noto Sans" w:hAnsi="Noto Sans" w:cs="Noto Sans"/>
          <w:sz w:val="20"/>
          <w:szCs w:val="20"/>
        </w:rPr>
      </w:pPr>
    </w:p>
    <w:tbl>
      <w:tblPr>
        <w:tblW w:w="577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202"/>
      </w:tblGrid>
      <w:tr w:rsidR="003D3A7F" w:rsidRPr="009A0D62" w14:paraId="09B25F30" w14:textId="77777777" w:rsidTr="00616A7A">
        <w:trPr>
          <w:trHeight w:val="255"/>
          <w:tblHeader/>
          <w:jc w:val="center"/>
        </w:trPr>
        <w:tc>
          <w:tcPr>
            <w:tcW w:w="5000" w:type="pct"/>
            <w:tcBorders>
              <w:top w:val="single" w:sz="4" w:space="0" w:color="auto"/>
              <w:left w:val="single" w:sz="4" w:space="0" w:color="auto"/>
              <w:bottom w:val="single" w:sz="4" w:space="0" w:color="auto"/>
              <w:right w:val="single" w:sz="4" w:space="0" w:color="auto"/>
            </w:tcBorders>
            <w:shd w:val="clear" w:color="auto" w:fill="C2D69B"/>
            <w:vAlign w:val="center"/>
            <w:hideMark/>
          </w:tcPr>
          <w:p w14:paraId="491A1C09" w14:textId="77777777" w:rsidR="003D3A7F" w:rsidRPr="009A0D62" w:rsidRDefault="003D3A7F" w:rsidP="00214DF5">
            <w:pPr>
              <w:pStyle w:val="Prrafodelista"/>
              <w:ind w:left="0"/>
              <w:jc w:val="both"/>
              <w:rPr>
                <w:rFonts w:ascii="Noto Sans" w:hAnsi="Noto Sans" w:cs="Noto Sans"/>
                <w:b/>
                <w:sz w:val="20"/>
                <w:szCs w:val="20"/>
                <w:lang w:val="es-ES" w:eastAsia="es-MX"/>
              </w:rPr>
            </w:pPr>
            <w:r w:rsidRPr="009A0D62">
              <w:rPr>
                <w:rFonts w:ascii="Noto Sans" w:hAnsi="Noto Sans" w:cs="Noto Sans"/>
                <w:b/>
                <w:sz w:val="20"/>
                <w:szCs w:val="20"/>
                <w:lang w:val="es-ES" w:eastAsia="es-MX"/>
              </w:rPr>
              <w:t>I. e). POLÍTICAS Y PRÁCTICAS DE IGUALDAD DE GÉNERO: __ PUNTOS</w:t>
            </w:r>
          </w:p>
        </w:tc>
      </w:tr>
    </w:tbl>
    <w:p w14:paraId="1AFA66B8" w14:textId="77777777" w:rsidR="003D3A7F" w:rsidRPr="009A0D62" w:rsidRDefault="003D3A7F" w:rsidP="00214DF5">
      <w:pPr>
        <w:rPr>
          <w:rFonts w:ascii="Noto Sans" w:hAnsi="Noto Sans" w:cs="Noto Sans"/>
          <w:sz w:val="20"/>
          <w:szCs w:val="20"/>
        </w:rPr>
      </w:pPr>
    </w:p>
    <w:tbl>
      <w:tblPr>
        <w:tblW w:w="577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534"/>
        <w:gridCol w:w="1886"/>
        <w:gridCol w:w="5485"/>
        <w:gridCol w:w="1297"/>
      </w:tblGrid>
      <w:tr w:rsidR="003D3A7F" w:rsidRPr="009A0D62" w14:paraId="4025D222" w14:textId="77777777" w:rsidTr="00616A7A">
        <w:trPr>
          <w:trHeight w:val="270"/>
          <w:jc w:val="center"/>
        </w:trPr>
        <w:tc>
          <w:tcPr>
            <w:tcW w:w="762" w:type="pct"/>
            <w:tcBorders>
              <w:top w:val="single" w:sz="4" w:space="0" w:color="auto"/>
              <w:left w:val="single" w:sz="4" w:space="0" w:color="auto"/>
              <w:bottom w:val="single" w:sz="4" w:space="0" w:color="auto"/>
              <w:right w:val="single" w:sz="4" w:space="0" w:color="auto"/>
            </w:tcBorders>
            <w:shd w:val="clear" w:color="auto" w:fill="C2D69B"/>
            <w:vAlign w:val="center"/>
            <w:hideMark/>
          </w:tcPr>
          <w:p w14:paraId="13434FC0" w14:textId="77777777" w:rsidR="003D3A7F" w:rsidRPr="009A0D62" w:rsidRDefault="003D3A7F" w:rsidP="00214DF5">
            <w:pPr>
              <w:jc w:val="center"/>
              <w:rPr>
                <w:rFonts w:ascii="Noto Sans" w:hAnsi="Noto Sans" w:cs="Noto Sans"/>
                <w:b/>
                <w:sz w:val="20"/>
                <w:szCs w:val="20"/>
                <w:lang w:val="es-ES" w:eastAsia="es-MX"/>
              </w:rPr>
            </w:pPr>
            <w:r w:rsidRPr="009A0D62">
              <w:rPr>
                <w:rFonts w:ascii="Noto Sans" w:hAnsi="Noto Sans" w:cs="Noto Sans"/>
                <w:b/>
                <w:sz w:val="20"/>
                <w:szCs w:val="20"/>
                <w:lang w:val="es-ES" w:eastAsia="es-MX"/>
              </w:rPr>
              <w:t>RUBRO</w:t>
            </w:r>
          </w:p>
        </w:tc>
        <w:tc>
          <w:tcPr>
            <w:tcW w:w="934" w:type="pct"/>
            <w:tcBorders>
              <w:top w:val="single" w:sz="4" w:space="0" w:color="auto"/>
              <w:left w:val="single" w:sz="4" w:space="0" w:color="auto"/>
              <w:bottom w:val="single" w:sz="4" w:space="0" w:color="auto"/>
              <w:right w:val="single" w:sz="4" w:space="0" w:color="auto"/>
            </w:tcBorders>
            <w:shd w:val="clear" w:color="auto" w:fill="C2D69B"/>
            <w:vAlign w:val="center"/>
            <w:hideMark/>
          </w:tcPr>
          <w:p w14:paraId="1857475A" w14:textId="77777777" w:rsidR="003D3A7F" w:rsidRPr="009A0D62" w:rsidRDefault="003D3A7F" w:rsidP="00214DF5">
            <w:pPr>
              <w:jc w:val="center"/>
              <w:rPr>
                <w:rFonts w:ascii="Noto Sans" w:hAnsi="Noto Sans" w:cs="Noto Sans"/>
                <w:b/>
                <w:sz w:val="20"/>
                <w:szCs w:val="20"/>
                <w:lang w:val="es-ES" w:eastAsia="es-MX"/>
              </w:rPr>
            </w:pPr>
            <w:r w:rsidRPr="009A0D62">
              <w:rPr>
                <w:rFonts w:ascii="Noto Sans" w:hAnsi="Noto Sans" w:cs="Noto Sans"/>
                <w:b/>
                <w:sz w:val="20"/>
                <w:szCs w:val="20"/>
                <w:lang w:val="es-ES" w:eastAsia="es-MX"/>
              </w:rPr>
              <w:t>SUB RUBRO</w:t>
            </w:r>
          </w:p>
        </w:tc>
        <w:tc>
          <w:tcPr>
            <w:tcW w:w="2698" w:type="pct"/>
            <w:tcBorders>
              <w:top w:val="single" w:sz="4" w:space="0" w:color="auto"/>
              <w:left w:val="single" w:sz="4" w:space="0" w:color="auto"/>
              <w:bottom w:val="single" w:sz="4" w:space="0" w:color="auto"/>
              <w:right w:val="single" w:sz="4" w:space="0" w:color="auto"/>
            </w:tcBorders>
            <w:shd w:val="clear" w:color="auto" w:fill="C2D69B"/>
            <w:vAlign w:val="center"/>
            <w:hideMark/>
          </w:tcPr>
          <w:p w14:paraId="67590FED" w14:textId="77777777" w:rsidR="003D3A7F" w:rsidRPr="009A0D62" w:rsidRDefault="003D3A7F" w:rsidP="00214DF5">
            <w:pPr>
              <w:jc w:val="center"/>
              <w:rPr>
                <w:rFonts w:ascii="Noto Sans" w:hAnsi="Noto Sans" w:cs="Noto Sans"/>
                <w:b/>
                <w:sz w:val="20"/>
                <w:szCs w:val="20"/>
                <w:lang w:val="es-ES" w:eastAsia="es-MX"/>
              </w:rPr>
            </w:pPr>
            <w:r w:rsidRPr="009A0D62">
              <w:rPr>
                <w:rFonts w:ascii="Noto Sans" w:hAnsi="Noto Sans" w:cs="Noto Sans"/>
                <w:b/>
                <w:sz w:val="20"/>
                <w:szCs w:val="20"/>
                <w:lang w:eastAsia="es-MX"/>
              </w:rPr>
              <w:t>CONDICIÓN TÉCNICA REQUERIDA PARA OBTENER EL PUNTAJE</w:t>
            </w:r>
          </w:p>
        </w:tc>
        <w:tc>
          <w:tcPr>
            <w:tcW w:w="606" w:type="pct"/>
            <w:tcBorders>
              <w:top w:val="single" w:sz="4" w:space="0" w:color="auto"/>
              <w:left w:val="single" w:sz="4" w:space="0" w:color="auto"/>
              <w:bottom w:val="single" w:sz="4" w:space="0" w:color="auto"/>
              <w:right w:val="single" w:sz="4" w:space="0" w:color="auto"/>
            </w:tcBorders>
            <w:shd w:val="clear" w:color="auto" w:fill="C2D69B"/>
            <w:vAlign w:val="center"/>
            <w:hideMark/>
          </w:tcPr>
          <w:p w14:paraId="5EC4D4D5" w14:textId="77777777" w:rsidR="003D3A7F" w:rsidRPr="009A0D62" w:rsidRDefault="003D3A7F" w:rsidP="00214DF5">
            <w:pPr>
              <w:jc w:val="center"/>
              <w:rPr>
                <w:rFonts w:ascii="Noto Sans" w:hAnsi="Noto Sans" w:cs="Noto Sans"/>
                <w:b/>
                <w:sz w:val="20"/>
                <w:szCs w:val="20"/>
                <w:lang w:val="es-ES" w:eastAsia="es-MX"/>
              </w:rPr>
            </w:pPr>
            <w:r w:rsidRPr="009A0D62">
              <w:rPr>
                <w:rFonts w:ascii="Noto Sans" w:hAnsi="Noto Sans" w:cs="Noto Sans"/>
                <w:b/>
                <w:sz w:val="20"/>
                <w:szCs w:val="20"/>
                <w:lang w:eastAsia="es-MX"/>
              </w:rPr>
              <w:t>PUNTOS A DISTRIBUIR</w:t>
            </w:r>
          </w:p>
        </w:tc>
      </w:tr>
      <w:tr w:rsidR="003D3A7F" w:rsidRPr="009A0D62" w14:paraId="44415A89" w14:textId="77777777" w:rsidTr="00616A7A">
        <w:trPr>
          <w:trHeight w:val="270"/>
          <w:jc w:val="center"/>
        </w:trPr>
        <w:tc>
          <w:tcPr>
            <w:tcW w:w="1696" w:type="pct"/>
            <w:gridSpan w:val="2"/>
            <w:tcBorders>
              <w:top w:val="single" w:sz="4" w:space="0" w:color="auto"/>
              <w:left w:val="single" w:sz="4" w:space="0" w:color="auto"/>
              <w:bottom w:val="single" w:sz="4" w:space="0" w:color="auto"/>
              <w:right w:val="single" w:sz="4" w:space="0" w:color="auto"/>
            </w:tcBorders>
          </w:tcPr>
          <w:p w14:paraId="05FB4BA1" w14:textId="77777777" w:rsidR="003D3A7F" w:rsidRPr="009A0D62" w:rsidRDefault="003D3A7F" w:rsidP="00214DF5">
            <w:pPr>
              <w:jc w:val="both"/>
              <w:rPr>
                <w:rFonts w:ascii="Noto Sans" w:hAnsi="Noto Sans" w:cs="Noto Sans"/>
                <w:b/>
                <w:sz w:val="20"/>
                <w:szCs w:val="20"/>
                <w:lang w:val="es-ES" w:eastAsia="es-MX"/>
              </w:rPr>
            </w:pPr>
            <w:r w:rsidRPr="009A0D62">
              <w:rPr>
                <w:rFonts w:ascii="Noto Sans" w:hAnsi="Noto Sans" w:cs="Noto Sans"/>
                <w:b/>
                <w:sz w:val="20"/>
                <w:szCs w:val="20"/>
                <w:lang w:val="es-ES" w:eastAsia="es-MX"/>
              </w:rPr>
              <w:t>I. e). Políticas y Prácticas de Igualdad de Género.</w:t>
            </w:r>
          </w:p>
        </w:tc>
        <w:tc>
          <w:tcPr>
            <w:tcW w:w="2698" w:type="pct"/>
            <w:tcBorders>
              <w:top w:val="single" w:sz="4" w:space="0" w:color="auto"/>
              <w:left w:val="single" w:sz="4" w:space="0" w:color="auto"/>
              <w:bottom w:val="single" w:sz="4" w:space="0" w:color="auto"/>
              <w:right w:val="single" w:sz="4" w:space="0" w:color="auto"/>
            </w:tcBorders>
            <w:vAlign w:val="center"/>
          </w:tcPr>
          <w:p w14:paraId="55F73C56" w14:textId="77777777" w:rsidR="00F9607F" w:rsidRPr="009A0D62" w:rsidRDefault="00F9607F" w:rsidP="00F9607F">
            <w:pPr>
              <w:jc w:val="both"/>
              <w:rPr>
                <w:rFonts w:ascii="Noto Sans" w:hAnsi="Noto Sans" w:cs="Noto Sans"/>
                <w:sz w:val="20"/>
                <w:szCs w:val="20"/>
                <w:lang w:val="es-ES" w:eastAsia="es-MX"/>
              </w:rPr>
            </w:pPr>
            <w:r w:rsidRPr="009A0D62">
              <w:rPr>
                <w:rFonts w:ascii="Noto Sans" w:hAnsi="Noto Sans" w:cs="Noto Sans"/>
                <w:sz w:val="20"/>
                <w:szCs w:val="20"/>
                <w:lang w:val="es-ES" w:eastAsia="es-MX"/>
              </w:rPr>
              <w:t>Documentación que acredite haber aplicado políticas y prácticas de igualdad de género, en términos de lo dispuesto por el inciso c) del artículo 18 de la Ley de Adquisiciones, Arrendamientos y Servicios del Sector Público, publicada en el Diario Oficial de la Federación en fecha 16 de abril de 2025.</w:t>
            </w:r>
          </w:p>
          <w:p w14:paraId="10C1F237" w14:textId="77777777" w:rsidR="00F9607F" w:rsidRPr="009A0D62" w:rsidRDefault="00F9607F" w:rsidP="00F9607F">
            <w:pPr>
              <w:jc w:val="both"/>
              <w:rPr>
                <w:rFonts w:ascii="Noto Sans" w:hAnsi="Noto Sans" w:cs="Noto Sans"/>
                <w:sz w:val="20"/>
                <w:szCs w:val="20"/>
                <w:lang w:val="es-ES" w:eastAsia="es-MX"/>
              </w:rPr>
            </w:pPr>
          </w:p>
          <w:p w14:paraId="7B75F2D5" w14:textId="507435D3" w:rsidR="00F9607F" w:rsidRPr="009A0D62" w:rsidRDefault="00F9607F" w:rsidP="00F9607F">
            <w:pPr>
              <w:jc w:val="both"/>
              <w:rPr>
                <w:rFonts w:ascii="Noto Sans" w:hAnsi="Noto Sans" w:cs="Noto Sans"/>
                <w:sz w:val="20"/>
                <w:szCs w:val="20"/>
                <w:lang w:val="es-ES" w:eastAsia="es-MX"/>
              </w:rPr>
            </w:pPr>
            <w:r w:rsidRPr="009A0D62">
              <w:rPr>
                <w:rFonts w:ascii="Noto Sans" w:hAnsi="Noto Sans" w:cs="Noto Sans"/>
                <w:sz w:val="20"/>
                <w:szCs w:val="20"/>
                <w:lang w:val="es-ES" w:eastAsia="es-MX"/>
              </w:rPr>
              <w:t>“El LICITANTE” debe presentar la certificación a través de la cual acredite haber aplicado políticas y prácticas de igualdad de género, conforme a la certificación correspondiente, emitida por las autoridades y organismos facultados para tal efecto, en los términos de lo previsto en el artículo 34 fracción XI de la Ley General para la Igualdad entre Mujeres y Hombres.</w:t>
            </w:r>
          </w:p>
          <w:p w14:paraId="76F1C0D3" w14:textId="77777777" w:rsidR="00F9607F" w:rsidRPr="009A0D62" w:rsidRDefault="00F9607F" w:rsidP="00F9607F">
            <w:pPr>
              <w:jc w:val="both"/>
              <w:rPr>
                <w:rFonts w:ascii="Noto Sans" w:hAnsi="Noto Sans" w:cs="Noto Sans"/>
                <w:sz w:val="20"/>
                <w:szCs w:val="20"/>
                <w:lang w:val="es-ES" w:eastAsia="es-MX"/>
              </w:rPr>
            </w:pPr>
          </w:p>
          <w:p w14:paraId="337F4AC6" w14:textId="77777777" w:rsidR="00F9607F" w:rsidRPr="009A0D62" w:rsidRDefault="00F9607F" w:rsidP="00F9607F">
            <w:pPr>
              <w:jc w:val="both"/>
              <w:rPr>
                <w:rFonts w:ascii="Noto Sans" w:hAnsi="Noto Sans" w:cs="Noto Sans"/>
                <w:sz w:val="20"/>
                <w:szCs w:val="20"/>
                <w:lang w:val="es-ES" w:eastAsia="es-MX"/>
              </w:rPr>
            </w:pPr>
            <w:r w:rsidRPr="009A0D62">
              <w:rPr>
                <w:rFonts w:ascii="Noto Sans" w:hAnsi="Noto Sans" w:cs="Noto Sans"/>
                <w:sz w:val="20"/>
                <w:szCs w:val="20"/>
                <w:lang w:val="es-ES" w:eastAsia="es-MX"/>
              </w:rPr>
              <w:t>Como máximo se otorgarán ___ puntos por este subrubro.</w:t>
            </w:r>
          </w:p>
          <w:p w14:paraId="35646BF7" w14:textId="77777777" w:rsidR="00F9607F" w:rsidRPr="009A0D62" w:rsidRDefault="00F9607F" w:rsidP="00F9607F">
            <w:pPr>
              <w:jc w:val="both"/>
              <w:rPr>
                <w:rFonts w:ascii="Noto Sans" w:hAnsi="Noto Sans" w:cs="Noto Sans"/>
                <w:sz w:val="20"/>
                <w:szCs w:val="20"/>
                <w:lang w:val="es-ES" w:eastAsia="es-MX"/>
              </w:rPr>
            </w:pPr>
          </w:p>
          <w:p w14:paraId="688EBAFE" w14:textId="77777777" w:rsidR="00F9607F" w:rsidRPr="009A0D62" w:rsidRDefault="00F9607F" w:rsidP="00F9607F">
            <w:pPr>
              <w:jc w:val="both"/>
              <w:rPr>
                <w:rFonts w:ascii="Noto Sans" w:hAnsi="Noto Sans" w:cs="Noto Sans"/>
                <w:sz w:val="20"/>
                <w:szCs w:val="20"/>
                <w:lang w:val="es-ES" w:eastAsia="es-MX"/>
              </w:rPr>
            </w:pPr>
            <w:r w:rsidRPr="009A0D62">
              <w:rPr>
                <w:rFonts w:ascii="Noto Sans" w:hAnsi="Noto Sans" w:cs="Noto Sans"/>
                <w:sz w:val="20"/>
                <w:szCs w:val="20"/>
                <w:lang w:val="es-ES" w:eastAsia="es-MX"/>
              </w:rPr>
              <w:t xml:space="preserve">Se otorgarán ____ puntos a quien presente la documentación que acredite haber aplicado políticas y prácticas de igualdad de género conforme lo requerido. </w:t>
            </w:r>
          </w:p>
          <w:p w14:paraId="46A8A16D" w14:textId="77777777" w:rsidR="00F9607F" w:rsidRPr="009A0D62" w:rsidRDefault="00F9607F" w:rsidP="00F9607F">
            <w:pPr>
              <w:jc w:val="both"/>
              <w:rPr>
                <w:rFonts w:ascii="Noto Sans" w:hAnsi="Noto Sans" w:cs="Noto Sans"/>
                <w:sz w:val="20"/>
                <w:szCs w:val="20"/>
                <w:lang w:val="es-ES" w:eastAsia="es-MX"/>
              </w:rPr>
            </w:pPr>
          </w:p>
          <w:p w14:paraId="373C6296" w14:textId="4E45B5CD" w:rsidR="003D3A7F" w:rsidRPr="009A0D62" w:rsidRDefault="00F9607F" w:rsidP="00F9607F">
            <w:pPr>
              <w:jc w:val="both"/>
              <w:rPr>
                <w:rFonts w:ascii="Noto Sans" w:hAnsi="Noto Sans" w:cs="Noto Sans"/>
                <w:b/>
                <w:sz w:val="20"/>
                <w:szCs w:val="20"/>
                <w:lang w:eastAsia="es-MX"/>
              </w:rPr>
            </w:pPr>
            <w:r w:rsidRPr="009A0D62">
              <w:rPr>
                <w:rFonts w:ascii="Noto Sans" w:hAnsi="Noto Sans" w:cs="Noto Sans"/>
                <w:sz w:val="20"/>
                <w:szCs w:val="20"/>
                <w:lang w:val="es-ES" w:eastAsia="es-MX"/>
              </w:rPr>
              <w:t>No se otorgará puntos a quien omita presentar en forma parcial o total el documento solicitado.</w:t>
            </w:r>
          </w:p>
        </w:tc>
        <w:tc>
          <w:tcPr>
            <w:tcW w:w="606" w:type="pct"/>
            <w:tcBorders>
              <w:top w:val="single" w:sz="4" w:space="0" w:color="auto"/>
              <w:left w:val="single" w:sz="4" w:space="0" w:color="auto"/>
              <w:bottom w:val="single" w:sz="4" w:space="0" w:color="auto"/>
              <w:right w:val="single" w:sz="4" w:space="0" w:color="auto"/>
            </w:tcBorders>
            <w:vAlign w:val="center"/>
          </w:tcPr>
          <w:p w14:paraId="229EE198" w14:textId="77777777" w:rsidR="003D3A7F" w:rsidRPr="009A0D62" w:rsidRDefault="003D3A7F" w:rsidP="00214DF5">
            <w:pPr>
              <w:jc w:val="center"/>
              <w:rPr>
                <w:rFonts w:ascii="Noto Sans" w:hAnsi="Noto Sans" w:cs="Noto Sans"/>
                <w:b/>
                <w:sz w:val="20"/>
                <w:szCs w:val="20"/>
                <w:lang w:eastAsia="es-MX"/>
              </w:rPr>
            </w:pPr>
          </w:p>
        </w:tc>
      </w:tr>
    </w:tbl>
    <w:p w14:paraId="12E7486B" w14:textId="77777777" w:rsidR="003D3A7F" w:rsidRPr="009A0D62" w:rsidRDefault="003D3A7F" w:rsidP="00214DF5">
      <w:pPr>
        <w:jc w:val="both"/>
        <w:rPr>
          <w:rFonts w:ascii="Noto Sans" w:hAnsi="Noto Sans" w:cs="Noto Sans"/>
          <w:sz w:val="20"/>
          <w:szCs w:val="20"/>
          <w:lang w:val="es-ES"/>
        </w:rPr>
      </w:pPr>
    </w:p>
    <w:tbl>
      <w:tblPr>
        <w:tblW w:w="103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749"/>
        <w:gridCol w:w="7177"/>
        <w:gridCol w:w="1454"/>
      </w:tblGrid>
      <w:tr w:rsidR="003D3A7F" w:rsidRPr="009A0D62" w14:paraId="0BF7D08E" w14:textId="77777777" w:rsidTr="00616A7A">
        <w:trPr>
          <w:trHeight w:val="255"/>
          <w:jc w:val="center"/>
        </w:trPr>
        <w:tc>
          <w:tcPr>
            <w:tcW w:w="10380" w:type="dxa"/>
            <w:gridSpan w:val="3"/>
            <w:tcBorders>
              <w:top w:val="single" w:sz="4" w:space="0" w:color="auto"/>
              <w:left w:val="single" w:sz="4" w:space="0" w:color="auto"/>
              <w:bottom w:val="single" w:sz="4" w:space="0" w:color="auto"/>
              <w:right w:val="single" w:sz="4" w:space="0" w:color="auto"/>
            </w:tcBorders>
            <w:shd w:val="clear" w:color="auto" w:fill="C2D69B"/>
            <w:hideMark/>
          </w:tcPr>
          <w:p w14:paraId="4DD1FD86" w14:textId="3FF17CB3" w:rsidR="003D3A7F" w:rsidRPr="009A0D62" w:rsidRDefault="003D3A7F" w:rsidP="00214DF5">
            <w:pPr>
              <w:jc w:val="both"/>
              <w:rPr>
                <w:rFonts w:ascii="Noto Sans" w:eastAsia="Calibri" w:hAnsi="Noto Sans" w:cs="Noto Sans"/>
                <w:b/>
                <w:bCs/>
                <w:color w:val="000000"/>
                <w:sz w:val="20"/>
                <w:szCs w:val="20"/>
                <w:lang w:val="es-ES" w:eastAsia="en-US"/>
              </w:rPr>
            </w:pPr>
            <w:r w:rsidRPr="009A0D62">
              <w:rPr>
                <w:rFonts w:ascii="Noto Sans" w:eastAsia="Calibri" w:hAnsi="Noto Sans" w:cs="Noto Sans"/>
                <w:b/>
                <w:bCs/>
                <w:color w:val="000000"/>
                <w:sz w:val="20"/>
                <w:szCs w:val="20"/>
                <w:lang w:val="es-ES" w:eastAsia="en-US"/>
              </w:rPr>
              <w:t xml:space="preserve">II.- </w:t>
            </w:r>
            <w:r w:rsidRPr="009A0D62">
              <w:rPr>
                <w:rFonts w:ascii="Noto Sans" w:eastAsia="Calibri" w:hAnsi="Noto Sans" w:cs="Noto Sans"/>
                <w:b/>
                <w:color w:val="000000"/>
                <w:sz w:val="20"/>
                <w:szCs w:val="20"/>
                <w:lang w:val="es-ES" w:eastAsia="en-US"/>
              </w:rPr>
              <w:t xml:space="preserve">EXPERIENCIA Y ESPECIALIDAD DEL LICITANTE </w:t>
            </w:r>
            <w:r w:rsidR="00767A39" w:rsidRPr="009A0D62">
              <w:rPr>
                <w:rFonts w:ascii="Noto Sans" w:eastAsia="Calibri" w:hAnsi="Noto Sans" w:cs="Noto Sans"/>
                <w:b/>
                <w:color w:val="000000"/>
                <w:sz w:val="20"/>
                <w:szCs w:val="20"/>
                <w:lang w:val="es-ES" w:eastAsia="en-US"/>
              </w:rPr>
              <w:t>– PUNTOS</w:t>
            </w:r>
            <w:r w:rsidRPr="009A0D62">
              <w:rPr>
                <w:rFonts w:ascii="Noto Sans" w:eastAsia="Calibri" w:hAnsi="Noto Sans" w:cs="Noto Sans"/>
                <w:b/>
                <w:color w:val="000000"/>
                <w:sz w:val="20"/>
                <w:szCs w:val="20"/>
                <w:lang w:val="es-ES" w:eastAsia="en-US"/>
              </w:rPr>
              <w:t>.</w:t>
            </w:r>
          </w:p>
        </w:tc>
      </w:tr>
      <w:tr w:rsidR="003D3A7F" w:rsidRPr="009A0D62" w14:paraId="601387F6" w14:textId="77777777" w:rsidTr="00616A7A">
        <w:trPr>
          <w:trHeight w:val="255"/>
          <w:tblHeader/>
          <w:jc w:val="center"/>
        </w:trPr>
        <w:tc>
          <w:tcPr>
            <w:tcW w:w="1749"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3D088704" w14:textId="77777777" w:rsidR="003D3A7F" w:rsidRPr="009A0D62" w:rsidRDefault="003D3A7F" w:rsidP="00214DF5">
            <w:pPr>
              <w:jc w:val="center"/>
              <w:rPr>
                <w:rFonts w:ascii="Noto Sans" w:eastAsia="Calibri" w:hAnsi="Noto Sans" w:cs="Noto Sans"/>
                <w:b/>
                <w:bCs/>
                <w:color w:val="000000"/>
                <w:sz w:val="20"/>
                <w:szCs w:val="20"/>
                <w:lang w:val="es-ES" w:eastAsia="en-US"/>
              </w:rPr>
            </w:pPr>
            <w:r w:rsidRPr="009A0D62">
              <w:rPr>
                <w:rFonts w:ascii="Noto Sans" w:eastAsia="Calibri" w:hAnsi="Noto Sans" w:cs="Noto Sans"/>
                <w:b/>
                <w:bCs/>
                <w:color w:val="000000"/>
                <w:sz w:val="20"/>
                <w:szCs w:val="20"/>
                <w:lang w:val="es-ES" w:eastAsia="en-US"/>
              </w:rPr>
              <w:t>RUBRO</w:t>
            </w:r>
          </w:p>
        </w:tc>
        <w:tc>
          <w:tcPr>
            <w:tcW w:w="7177"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0B307D79" w14:textId="77777777" w:rsidR="003D3A7F" w:rsidRPr="009A0D62" w:rsidRDefault="003D3A7F" w:rsidP="00214DF5">
            <w:pPr>
              <w:jc w:val="center"/>
              <w:rPr>
                <w:rFonts w:ascii="Noto Sans" w:eastAsia="Calibri" w:hAnsi="Noto Sans" w:cs="Noto Sans"/>
                <w:b/>
                <w:bCs/>
                <w:color w:val="000000"/>
                <w:sz w:val="20"/>
                <w:szCs w:val="20"/>
                <w:lang w:val="es-ES" w:eastAsia="en-US"/>
              </w:rPr>
            </w:pPr>
            <w:r w:rsidRPr="009A0D62">
              <w:rPr>
                <w:rFonts w:ascii="Noto Sans" w:eastAsia="Calibri" w:hAnsi="Noto Sans" w:cs="Noto Sans"/>
                <w:b/>
                <w:bCs/>
                <w:color w:val="000000"/>
                <w:sz w:val="20"/>
                <w:szCs w:val="20"/>
                <w:lang w:eastAsia="en-US"/>
              </w:rPr>
              <w:t>CONDICIÓN TÉCNICA REQUERIDA PARA OBTENER EL PUNTAJE</w:t>
            </w:r>
          </w:p>
        </w:tc>
        <w:tc>
          <w:tcPr>
            <w:tcW w:w="1454"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5E4A3657" w14:textId="77777777" w:rsidR="003D3A7F" w:rsidRPr="009A0D62" w:rsidRDefault="003D3A7F" w:rsidP="00214DF5">
            <w:pPr>
              <w:jc w:val="center"/>
              <w:rPr>
                <w:rFonts w:ascii="Noto Sans" w:eastAsia="Calibri" w:hAnsi="Noto Sans" w:cs="Noto Sans"/>
                <w:b/>
                <w:bCs/>
                <w:color w:val="000000"/>
                <w:sz w:val="20"/>
                <w:szCs w:val="20"/>
                <w:lang w:val="es-ES" w:eastAsia="en-US"/>
              </w:rPr>
            </w:pPr>
            <w:r w:rsidRPr="009A0D62">
              <w:rPr>
                <w:rFonts w:ascii="Noto Sans" w:eastAsia="Calibri" w:hAnsi="Noto Sans" w:cs="Noto Sans"/>
                <w:b/>
                <w:bCs/>
                <w:color w:val="000000"/>
                <w:sz w:val="20"/>
                <w:szCs w:val="20"/>
                <w:lang w:val="es-ES" w:eastAsia="en-US"/>
              </w:rPr>
              <w:t>PUNTOS A DISTRIBUIR</w:t>
            </w:r>
          </w:p>
        </w:tc>
      </w:tr>
      <w:tr w:rsidR="003D3A7F" w:rsidRPr="009A0D62" w14:paraId="7A817697" w14:textId="77777777" w:rsidTr="00616A7A">
        <w:trPr>
          <w:trHeight w:val="301"/>
          <w:jc w:val="center"/>
        </w:trPr>
        <w:tc>
          <w:tcPr>
            <w:tcW w:w="1749" w:type="dxa"/>
            <w:tcBorders>
              <w:top w:val="single" w:sz="4" w:space="0" w:color="auto"/>
              <w:left w:val="single" w:sz="4" w:space="0" w:color="auto"/>
              <w:bottom w:val="single" w:sz="4" w:space="0" w:color="auto"/>
              <w:right w:val="single" w:sz="4" w:space="0" w:color="auto"/>
            </w:tcBorders>
            <w:hideMark/>
          </w:tcPr>
          <w:p w14:paraId="6853D8D5" w14:textId="77777777" w:rsidR="003D3A7F" w:rsidRPr="009A0D62" w:rsidRDefault="003D3A7F" w:rsidP="00214DF5">
            <w:pPr>
              <w:pStyle w:val="NormalWeb"/>
              <w:shd w:val="clear" w:color="auto" w:fill="FFFFFF"/>
              <w:spacing w:before="0" w:beforeAutospacing="0" w:after="0" w:afterAutospacing="0"/>
              <w:jc w:val="both"/>
              <w:rPr>
                <w:rFonts w:ascii="Noto Sans" w:hAnsi="Noto Sans" w:cs="Noto Sans"/>
                <w:b/>
                <w:sz w:val="20"/>
                <w:szCs w:val="20"/>
              </w:rPr>
            </w:pPr>
            <w:r w:rsidRPr="009A0D62">
              <w:rPr>
                <w:rFonts w:ascii="Noto Sans" w:eastAsia="Calibri" w:hAnsi="Noto Sans" w:cs="Noto Sans"/>
                <w:b/>
                <w:color w:val="000000"/>
                <w:sz w:val="20"/>
                <w:szCs w:val="20"/>
                <w:lang w:val="es-ES" w:eastAsia="en-US"/>
              </w:rPr>
              <w:t xml:space="preserve">II. a) Experiencia </w:t>
            </w:r>
            <w:r w:rsidRPr="009A0D62">
              <w:rPr>
                <w:rFonts w:ascii="Noto Sans" w:hAnsi="Noto Sans" w:cs="Noto Sans"/>
                <w:b/>
                <w:color w:val="2D2D2D"/>
                <w:sz w:val="20"/>
                <w:szCs w:val="20"/>
              </w:rPr>
              <w:t>Mayor tiempo prestando servicios similares a los requeridos</w:t>
            </w:r>
          </w:p>
        </w:tc>
        <w:tc>
          <w:tcPr>
            <w:tcW w:w="7177" w:type="dxa"/>
            <w:tcBorders>
              <w:top w:val="single" w:sz="4" w:space="0" w:color="auto"/>
              <w:left w:val="single" w:sz="4" w:space="0" w:color="auto"/>
              <w:bottom w:val="single" w:sz="4" w:space="0" w:color="auto"/>
              <w:right w:val="single" w:sz="4" w:space="0" w:color="auto"/>
            </w:tcBorders>
          </w:tcPr>
          <w:p w14:paraId="73B255DE" w14:textId="4530924F" w:rsidR="003D3A7F" w:rsidRPr="009A0D62" w:rsidRDefault="003D3A7F" w:rsidP="00214DF5">
            <w:pPr>
              <w:jc w:val="both"/>
              <w:rPr>
                <w:rFonts w:ascii="Noto Sans" w:hAnsi="Noto Sans" w:cs="Noto Sans"/>
                <w:b/>
                <w:bCs/>
                <w:sz w:val="20"/>
                <w:szCs w:val="20"/>
              </w:rPr>
            </w:pPr>
            <w:r w:rsidRPr="009A0D62">
              <w:rPr>
                <w:rFonts w:ascii="Noto Sans" w:hAnsi="Noto Sans" w:cs="Noto Sans"/>
                <w:sz w:val="20"/>
                <w:szCs w:val="20"/>
              </w:rPr>
              <w:t xml:space="preserve">El LICITANTE deberá acreditar que cuenta con experiencia comprobable de al menos 1 (uno) año y máximo 5 (cinco) años en la instalación, implementación, migración, puesta a punto, administración, operación, soporte, así como en todas las acciones y gestiones necesarias para brindar el </w:t>
            </w:r>
            <w:r w:rsidRPr="009A0D62">
              <w:rPr>
                <w:rFonts w:ascii="Noto Sans" w:hAnsi="Noto Sans" w:cs="Noto Sans"/>
                <w:b/>
                <w:bCs/>
                <w:sz w:val="20"/>
                <w:szCs w:val="20"/>
              </w:rPr>
              <w:t>“Servicio de Infraestructura Lógica de Migración de la Nube IMSS 202</w:t>
            </w:r>
            <w:r w:rsidR="00573385" w:rsidRPr="009A0D62">
              <w:rPr>
                <w:rFonts w:ascii="Noto Sans" w:hAnsi="Noto Sans" w:cs="Noto Sans"/>
                <w:b/>
                <w:bCs/>
                <w:sz w:val="20"/>
                <w:szCs w:val="20"/>
              </w:rPr>
              <w:t>6</w:t>
            </w:r>
            <w:r w:rsidRPr="009A0D62">
              <w:rPr>
                <w:rFonts w:ascii="Noto Sans" w:hAnsi="Noto Sans" w:cs="Noto Sans"/>
                <w:b/>
                <w:bCs/>
                <w:sz w:val="20"/>
                <w:szCs w:val="20"/>
              </w:rPr>
              <w:t>”.</w:t>
            </w:r>
          </w:p>
          <w:p w14:paraId="1B951478" w14:textId="77777777" w:rsidR="003D3A7F" w:rsidRPr="009A0D62" w:rsidRDefault="003D3A7F" w:rsidP="00214DF5">
            <w:pPr>
              <w:jc w:val="both"/>
              <w:rPr>
                <w:rFonts w:ascii="Noto Sans" w:hAnsi="Noto Sans" w:cs="Noto Sans"/>
                <w:sz w:val="20"/>
                <w:szCs w:val="20"/>
              </w:rPr>
            </w:pPr>
          </w:p>
          <w:p w14:paraId="413F0BF2" w14:textId="7BCFBD04" w:rsidR="003D3A7F" w:rsidRPr="009A0D62" w:rsidRDefault="003D3A7F" w:rsidP="00214DF5">
            <w:pPr>
              <w:jc w:val="both"/>
              <w:rPr>
                <w:rFonts w:ascii="Noto Sans" w:hAnsi="Noto Sans" w:cs="Noto Sans"/>
                <w:sz w:val="20"/>
                <w:szCs w:val="20"/>
              </w:rPr>
            </w:pPr>
            <w:r w:rsidRPr="009A0D62">
              <w:rPr>
                <w:rFonts w:ascii="Noto Sans" w:hAnsi="Noto Sans" w:cs="Noto Sans"/>
                <w:sz w:val="20"/>
                <w:szCs w:val="20"/>
              </w:rPr>
              <w:t xml:space="preserve">El licitante acreditará el mayor tiempo prestando servicios iguales o servicios similares a los requeridos en el presente procedimiento de contratación, mediante la presentación de </w:t>
            </w:r>
            <w:r w:rsidR="00545121" w:rsidRPr="00545121">
              <w:rPr>
                <w:rFonts w:ascii="Noto Sans" w:eastAsia="Calibri" w:hAnsi="Noto Sans" w:cs="Noto Sans"/>
                <w:color w:val="000000"/>
                <w:sz w:val="20"/>
                <w:szCs w:val="20"/>
                <w:lang w:val="es-ES" w:eastAsia="en-US"/>
              </w:rPr>
              <w:t>Contratos y convenios, pedidos, órdenes de servicio, facturas o cualquier otro documento que acredite la relación contractual y la prestación de servicios similares</w:t>
            </w:r>
          </w:p>
          <w:p w14:paraId="2ABA2047" w14:textId="77777777" w:rsidR="003D3A7F" w:rsidRPr="009A0D62" w:rsidRDefault="003D3A7F" w:rsidP="00214DF5">
            <w:pPr>
              <w:jc w:val="both"/>
              <w:rPr>
                <w:rFonts w:ascii="Noto Sans" w:hAnsi="Noto Sans" w:cs="Noto Sans"/>
                <w:sz w:val="20"/>
                <w:szCs w:val="20"/>
              </w:rPr>
            </w:pPr>
          </w:p>
          <w:p w14:paraId="417503B5" w14:textId="5159FA23" w:rsidR="003D3A7F" w:rsidRDefault="003D3A7F" w:rsidP="00214DF5">
            <w:pPr>
              <w:jc w:val="both"/>
              <w:rPr>
                <w:rFonts w:ascii="Noto Sans" w:eastAsia="Calibri" w:hAnsi="Noto Sans" w:cs="Noto Sans"/>
                <w:color w:val="000000"/>
                <w:sz w:val="20"/>
                <w:szCs w:val="20"/>
                <w:lang w:val="es-ES" w:eastAsia="en-US"/>
              </w:rPr>
            </w:pPr>
            <w:r w:rsidRPr="009A0D62">
              <w:rPr>
                <w:rFonts w:ascii="Noto Sans" w:eastAsia="Calibri" w:hAnsi="Noto Sans" w:cs="Noto Sans"/>
                <w:color w:val="000000"/>
                <w:sz w:val="20"/>
                <w:szCs w:val="20"/>
                <w:lang w:val="es-ES" w:eastAsia="en-US"/>
              </w:rPr>
              <w:lastRenderedPageBreak/>
              <w:t xml:space="preserve">Para acreditar la experiencia, el licitante presentará mínimo 4 (cuatro) y máximo 10 (diez) contratos, pedidos, facturas u órdenes de servicio celebrados con institución pública o empresa privada completos, legibles, firmados cuya formalización hubiera sido dentro de los últimos 10 años anterior a la fecha de la presentación y apertura de proposiciones, a efecto de que sean susceptibles de computarse los años en los que hayan prestado servicios similares a los requeridos en este procedimiento, adjuntando una cédula en formato libre en donde se relacione el número del documento contractual, el sujeto o institución contratante descripción del objeto del contrato, su vigencia (fecha de inicio y fecha de termino); vigentes o concluidos con los cuales el licitante pueda acreditar que </w:t>
            </w:r>
            <w:r w:rsidR="00767A39" w:rsidRPr="009A0D62">
              <w:rPr>
                <w:rFonts w:ascii="Noto Sans" w:eastAsia="Calibri" w:hAnsi="Noto Sans" w:cs="Noto Sans"/>
                <w:color w:val="000000"/>
                <w:sz w:val="20"/>
                <w:szCs w:val="20"/>
                <w:lang w:val="es-ES" w:eastAsia="en-US"/>
              </w:rPr>
              <w:t>ha</w:t>
            </w:r>
            <w:r w:rsidRPr="009A0D62">
              <w:rPr>
                <w:rFonts w:ascii="Noto Sans" w:eastAsia="Calibri" w:hAnsi="Noto Sans" w:cs="Noto Sans"/>
                <w:color w:val="000000"/>
                <w:sz w:val="20"/>
                <w:szCs w:val="20"/>
                <w:lang w:val="es-ES" w:eastAsia="en-US"/>
              </w:rPr>
              <w:t xml:space="preserve"> prestado servicios con las características espec</w:t>
            </w:r>
            <w:r w:rsidR="00D45ABA" w:rsidRPr="009A0D62">
              <w:rPr>
                <w:rFonts w:ascii="Noto Sans" w:eastAsia="Calibri" w:hAnsi="Noto Sans" w:cs="Noto Sans"/>
                <w:color w:val="000000"/>
                <w:sz w:val="20"/>
                <w:szCs w:val="20"/>
                <w:lang w:val="es-ES" w:eastAsia="en-US"/>
              </w:rPr>
              <w:t>í</w:t>
            </w:r>
            <w:r w:rsidRPr="009A0D62">
              <w:rPr>
                <w:rFonts w:ascii="Noto Sans" w:eastAsia="Calibri" w:hAnsi="Noto Sans" w:cs="Noto Sans"/>
                <w:color w:val="000000"/>
                <w:sz w:val="20"/>
                <w:szCs w:val="20"/>
                <w:lang w:val="es-ES" w:eastAsia="en-US"/>
              </w:rPr>
              <w:t>ficas y en condiciones similares a las establecidas en el anexo técnico</w:t>
            </w:r>
            <w:r w:rsidR="00545121">
              <w:rPr>
                <w:rFonts w:ascii="Noto Sans" w:eastAsia="Calibri" w:hAnsi="Noto Sans" w:cs="Noto Sans"/>
                <w:color w:val="000000"/>
                <w:sz w:val="20"/>
                <w:szCs w:val="20"/>
                <w:lang w:val="es-ES" w:eastAsia="en-US"/>
              </w:rPr>
              <w:t>.</w:t>
            </w:r>
          </w:p>
          <w:p w14:paraId="2E216B5A" w14:textId="77777777" w:rsidR="00545121" w:rsidRDefault="00545121" w:rsidP="00214DF5">
            <w:pPr>
              <w:jc w:val="both"/>
              <w:rPr>
                <w:rFonts w:ascii="Noto Sans" w:eastAsia="Calibri" w:hAnsi="Noto Sans" w:cs="Noto Sans"/>
                <w:color w:val="000000"/>
                <w:sz w:val="20"/>
                <w:szCs w:val="20"/>
                <w:lang w:val="es-ES" w:eastAsia="en-US"/>
              </w:rPr>
            </w:pPr>
          </w:p>
          <w:p w14:paraId="411C0E45" w14:textId="4D8F8950" w:rsidR="003D3A7F" w:rsidRPr="009A0D62" w:rsidRDefault="00545121" w:rsidP="00214DF5">
            <w:pPr>
              <w:jc w:val="both"/>
              <w:rPr>
                <w:rFonts w:ascii="Noto Sans" w:eastAsia="Calibri" w:hAnsi="Noto Sans" w:cs="Noto Sans"/>
                <w:color w:val="000000"/>
                <w:sz w:val="20"/>
                <w:szCs w:val="20"/>
                <w:lang w:val="es-ES" w:eastAsia="en-US"/>
              </w:rPr>
            </w:pPr>
            <w:r w:rsidRPr="00545121">
              <w:rPr>
                <w:rFonts w:ascii="Noto Sans" w:eastAsia="Calibri" w:hAnsi="Noto Sans" w:cs="Noto Sans"/>
                <w:iCs/>
                <w:color w:val="000000"/>
                <w:sz w:val="20"/>
                <w:szCs w:val="20"/>
                <w:lang w:eastAsia="en-US"/>
              </w:rPr>
              <w:t xml:space="preserve">El POSIBLE PROVEEDOR deberá presentar los contratos completos debidamente firmados, </w:t>
            </w:r>
            <w:r w:rsidRPr="00545121">
              <w:rPr>
                <w:rFonts w:ascii="Noto Sans" w:eastAsia="Calibri" w:hAnsi="Noto Sans" w:cs="Noto Sans"/>
                <w:b/>
                <w:bCs/>
                <w:iCs/>
                <w:color w:val="000000"/>
                <w:sz w:val="20"/>
                <w:szCs w:val="20"/>
                <w:lang w:eastAsia="en-US"/>
              </w:rPr>
              <w:t>con sus</w:t>
            </w:r>
            <w:r w:rsidRPr="00545121">
              <w:rPr>
                <w:rFonts w:ascii="Noto Sans" w:eastAsia="Calibri" w:hAnsi="Noto Sans" w:cs="Noto Sans"/>
                <w:iCs/>
                <w:color w:val="000000"/>
                <w:sz w:val="20"/>
                <w:szCs w:val="20"/>
                <w:lang w:eastAsia="en-US"/>
              </w:rPr>
              <w:t xml:space="preserve"> </w:t>
            </w:r>
            <w:r w:rsidRPr="00545121">
              <w:rPr>
                <w:rFonts w:ascii="Noto Sans" w:eastAsia="Calibri" w:hAnsi="Noto Sans" w:cs="Noto Sans"/>
                <w:b/>
                <w:bCs/>
                <w:iCs/>
                <w:color w:val="000000"/>
                <w:sz w:val="20"/>
                <w:szCs w:val="20"/>
                <w:u w:val="single"/>
                <w:lang w:eastAsia="en-US"/>
              </w:rPr>
              <w:t>anexos y sus convenios modificatorios</w:t>
            </w:r>
            <w:r w:rsidRPr="00545121">
              <w:rPr>
                <w:rFonts w:ascii="Noto Sans" w:eastAsia="Calibri" w:hAnsi="Noto Sans" w:cs="Noto Sans"/>
                <w:iCs/>
                <w:color w:val="000000"/>
                <w:sz w:val="20"/>
                <w:szCs w:val="20"/>
                <w:lang w:eastAsia="en-US"/>
              </w:rPr>
              <w:t>, ya que el contrato en sí, pudiera no reflejar con precisión, que integra el servicio para determinar si es o no similar al objeto de la contratación que se pretende realizar.</w:t>
            </w:r>
          </w:p>
          <w:p w14:paraId="6C5C4CE6" w14:textId="77777777" w:rsidR="003D3A7F" w:rsidRDefault="003D3A7F" w:rsidP="00214DF5">
            <w:pPr>
              <w:jc w:val="both"/>
              <w:rPr>
                <w:rFonts w:ascii="Noto Sans" w:eastAsia="Calibri" w:hAnsi="Noto Sans" w:cs="Noto Sans"/>
                <w:color w:val="000000"/>
                <w:sz w:val="20"/>
                <w:szCs w:val="20"/>
                <w:lang w:val="es-ES" w:eastAsia="en-US"/>
              </w:rPr>
            </w:pPr>
            <w:r w:rsidRPr="009A0D62">
              <w:rPr>
                <w:rFonts w:ascii="Noto Sans" w:eastAsia="Calibri" w:hAnsi="Noto Sans" w:cs="Noto Sans"/>
                <w:color w:val="000000"/>
                <w:sz w:val="20"/>
                <w:szCs w:val="20"/>
                <w:lang w:val="es-ES" w:eastAsia="en-US"/>
              </w:rPr>
              <w:t>Tratándose de contratos celebrados con particulares, se deberá exhibir además la última factura de pago.</w:t>
            </w:r>
          </w:p>
          <w:p w14:paraId="13B5DAE1" w14:textId="77777777" w:rsidR="00545121" w:rsidRDefault="00545121" w:rsidP="00214DF5">
            <w:pPr>
              <w:jc w:val="both"/>
              <w:rPr>
                <w:rFonts w:ascii="Noto Sans" w:eastAsia="Calibri" w:hAnsi="Noto Sans" w:cs="Noto Sans"/>
                <w:color w:val="000000"/>
                <w:sz w:val="20"/>
                <w:szCs w:val="20"/>
                <w:lang w:val="es-ES" w:eastAsia="en-US"/>
              </w:rPr>
            </w:pPr>
          </w:p>
          <w:p w14:paraId="31B2F994" w14:textId="77777777" w:rsidR="00545121" w:rsidRPr="00545121" w:rsidRDefault="00545121" w:rsidP="00545121">
            <w:pPr>
              <w:jc w:val="both"/>
              <w:rPr>
                <w:rFonts w:ascii="Noto Sans" w:eastAsia="Calibri" w:hAnsi="Noto Sans" w:cs="Noto Sans"/>
                <w:color w:val="000000"/>
                <w:sz w:val="20"/>
                <w:szCs w:val="20"/>
                <w:lang w:val="es-ES" w:eastAsia="en-US"/>
              </w:rPr>
            </w:pPr>
            <w:r w:rsidRPr="00545121">
              <w:rPr>
                <w:rFonts w:ascii="Noto Sans" w:eastAsia="Calibri" w:hAnsi="Noto Sans" w:cs="Noto Sans"/>
                <w:color w:val="000000"/>
                <w:sz w:val="20"/>
                <w:szCs w:val="20"/>
                <w:lang w:val="es-ES" w:eastAsia="en-US"/>
              </w:rPr>
              <w:t>Tratándose de contratos con entes público es más fácil comprobar su veracidad o autenticidad mediante comunicación con la entidad o dependencia contratante o a través de consulta en la Plataforma Compras MX.</w:t>
            </w:r>
          </w:p>
          <w:p w14:paraId="3A1D641B" w14:textId="77777777" w:rsidR="00545121" w:rsidRPr="00545121" w:rsidRDefault="00545121" w:rsidP="00545121">
            <w:pPr>
              <w:jc w:val="both"/>
              <w:rPr>
                <w:rFonts w:ascii="Noto Sans" w:eastAsia="Calibri" w:hAnsi="Noto Sans" w:cs="Noto Sans"/>
                <w:color w:val="000000"/>
                <w:sz w:val="20"/>
                <w:szCs w:val="20"/>
                <w:lang w:val="es-ES" w:eastAsia="en-US"/>
              </w:rPr>
            </w:pPr>
          </w:p>
          <w:p w14:paraId="6FBA986E" w14:textId="59626F1C" w:rsidR="003D3A7F" w:rsidRPr="009A0D62" w:rsidRDefault="00545121" w:rsidP="00214DF5">
            <w:pPr>
              <w:jc w:val="both"/>
              <w:rPr>
                <w:rFonts w:ascii="Noto Sans" w:eastAsia="Calibri" w:hAnsi="Noto Sans" w:cs="Noto Sans"/>
                <w:color w:val="000000"/>
                <w:sz w:val="20"/>
                <w:szCs w:val="20"/>
                <w:lang w:val="es-ES" w:eastAsia="en-US"/>
              </w:rPr>
            </w:pPr>
            <w:r w:rsidRPr="00545121">
              <w:rPr>
                <w:rFonts w:ascii="Noto Sans" w:eastAsia="Calibri" w:hAnsi="Noto Sans" w:cs="Noto Sans"/>
                <w:color w:val="000000"/>
                <w:sz w:val="20"/>
                <w:szCs w:val="20"/>
                <w:lang w:val="es-ES" w:eastAsia="en-US"/>
              </w:rPr>
              <w:t>Asimismo, y en caso de que dos o más licitantes acrediten el mismo número de años de experiencia, se les asignará la misma puntuación y de conformidad con el CRITERIO TU 01/2012</w:t>
            </w:r>
            <w:r>
              <w:rPr>
                <w:rFonts w:ascii="Noto Sans" w:eastAsia="Calibri" w:hAnsi="Noto Sans" w:cs="Noto Sans"/>
                <w:color w:val="000000"/>
                <w:sz w:val="20"/>
                <w:szCs w:val="20"/>
                <w:lang w:val="es-ES" w:eastAsia="en-US"/>
              </w:rPr>
              <w:t>.</w:t>
            </w:r>
            <w:r w:rsidR="003D3A7F" w:rsidRPr="009A0D62">
              <w:rPr>
                <w:rFonts w:ascii="Noto Sans" w:eastAsia="Calibri" w:hAnsi="Noto Sans" w:cs="Noto Sans"/>
                <w:color w:val="000000"/>
                <w:sz w:val="20"/>
                <w:szCs w:val="20"/>
                <w:lang w:val="es-ES" w:eastAsia="en-US"/>
              </w:rPr>
              <w:t>En el caso de las facturas, además de cumplir con todos los requisitos fiscales, deberán contener los datos que identifiquen el servicio, como son la fecha, el monto, el cliente, debidamente validada la CFDI ante el portal del SAT en la siguiente liga: https://verificacfdi.facturaelectronica.sat.gob. y vigentes en el portal del SAT a entre otros.</w:t>
            </w:r>
          </w:p>
          <w:p w14:paraId="6476AE18" w14:textId="77777777" w:rsidR="003D3A7F" w:rsidRPr="009A0D62" w:rsidRDefault="003D3A7F" w:rsidP="00214DF5">
            <w:pPr>
              <w:jc w:val="both"/>
              <w:rPr>
                <w:rFonts w:ascii="Noto Sans" w:eastAsia="Calibri" w:hAnsi="Noto Sans" w:cs="Noto Sans"/>
                <w:color w:val="000000"/>
                <w:sz w:val="20"/>
                <w:szCs w:val="20"/>
                <w:lang w:val="es-ES" w:eastAsia="en-US"/>
              </w:rPr>
            </w:pPr>
          </w:p>
          <w:p w14:paraId="3801AB8E" w14:textId="77777777" w:rsidR="003D3A7F" w:rsidRPr="009A0D62" w:rsidRDefault="003D3A7F" w:rsidP="00214DF5">
            <w:pPr>
              <w:jc w:val="both"/>
              <w:rPr>
                <w:rFonts w:ascii="Noto Sans" w:eastAsia="Calibri" w:hAnsi="Noto Sans" w:cs="Noto Sans"/>
                <w:color w:val="000000"/>
                <w:sz w:val="20"/>
                <w:szCs w:val="20"/>
                <w:lang w:val="es-ES" w:eastAsia="en-US"/>
              </w:rPr>
            </w:pPr>
            <w:r w:rsidRPr="009A0D62">
              <w:rPr>
                <w:rFonts w:ascii="Noto Sans" w:eastAsia="Calibri" w:hAnsi="Noto Sans" w:cs="Noto Sans"/>
                <w:color w:val="000000"/>
                <w:sz w:val="20"/>
                <w:szCs w:val="20"/>
                <w:lang w:val="es-ES" w:eastAsia="en-US"/>
              </w:rPr>
              <w:t>En caso de exhibir más de 10 contratos, pedidos, facturas u órdenes de servicio, sólo se evaluarán los 10 primeros considerando el número de folio.</w:t>
            </w:r>
          </w:p>
          <w:p w14:paraId="331F4273" w14:textId="77777777" w:rsidR="003D3A7F" w:rsidRPr="009A0D62" w:rsidRDefault="003D3A7F" w:rsidP="00214DF5">
            <w:pPr>
              <w:jc w:val="both"/>
              <w:rPr>
                <w:rFonts w:ascii="Noto Sans" w:eastAsia="Calibri" w:hAnsi="Noto Sans" w:cs="Noto Sans"/>
                <w:color w:val="000000"/>
                <w:sz w:val="20"/>
                <w:szCs w:val="20"/>
                <w:lang w:val="es-ES" w:eastAsia="en-US"/>
              </w:rPr>
            </w:pPr>
          </w:p>
          <w:p w14:paraId="514503C7" w14:textId="39E03CA7" w:rsidR="003D3A7F" w:rsidRPr="009A0D62" w:rsidRDefault="003D3A7F" w:rsidP="00214DF5">
            <w:pPr>
              <w:jc w:val="both"/>
              <w:rPr>
                <w:rFonts w:ascii="Noto Sans" w:eastAsia="Calibri" w:hAnsi="Noto Sans" w:cs="Noto Sans"/>
                <w:color w:val="000000"/>
                <w:sz w:val="20"/>
                <w:szCs w:val="20"/>
                <w:lang w:val="es-ES" w:eastAsia="en-US"/>
              </w:rPr>
            </w:pPr>
            <w:r w:rsidRPr="009A0D62">
              <w:rPr>
                <w:rFonts w:ascii="Noto Sans" w:eastAsia="Calibri" w:hAnsi="Noto Sans" w:cs="Noto Sans"/>
                <w:color w:val="000000"/>
                <w:sz w:val="20"/>
                <w:szCs w:val="20"/>
                <w:lang w:val="es-ES" w:eastAsia="en-US"/>
              </w:rPr>
              <w:t xml:space="preserve">En caso de que el licitante no presente completa la documentación solicitada, no será acreedor a puntos. </w:t>
            </w:r>
          </w:p>
          <w:p w14:paraId="5FAEC681" w14:textId="77777777" w:rsidR="003D3A7F" w:rsidRPr="009A0D62" w:rsidRDefault="003D3A7F" w:rsidP="00214DF5">
            <w:pPr>
              <w:jc w:val="both"/>
              <w:rPr>
                <w:rFonts w:ascii="Noto Sans" w:eastAsia="Calibri" w:hAnsi="Noto Sans" w:cs="Noto Sans"/>
                <w:color w:val="000000"/>
                <w:sz w:val="20"/>
                <w:szCs w:val="20"/>
                <w:lang w:val="es-ES" w:eastAsia="en-US"/>
              </w:rPr>
            </w:pPr>
          </w:p>
          <w:p w14:paraId="4F021B34" w14:textId="77777777" w:rsidR="003D3A7F" w:rsidRPr="009A0D62" w:rsidRDefault="003D3A7F" w:rsidP="00214DF5">
            <w:pPr>
              <w:jc w:val="both"/>
              <w:rPr>
                <w:rFonts w:ascii="Noto Sans" w:eastAsia="Calibri" w:hAnsi="Noto Sans" w:cs="Noto Sans"/>
                <w:color w:val="000000"/>
                <w:sz w:val="20"/>
                <w:szCs w:val="20"/>
                <w:lang w:val="es-ES" w:eastAsia="en-US"/>
              </w:rPr>
            </w:pPr>
            <w:r w:rsidRPr="009A0D62">
              <w:rPr>
                <w:rFonts w:ascii="Noto Sans" w:eastAsia="Calibri" w:hAnsi="Noto Sans" w:cs="Noto Sans"/>
                <w:color w:val="000000"/>
                <w:sz w:val="20"/>
                <w:szCs w:val="20"/>
                <w:lang w:val="es-ES" w:eastAsia="en-US"/>
              </w:rPr>
              <w:t xml:space="preserve">Los contratos, pedidos, facturas u órdenes de servicio podrán estar vigentes o concluidos a la fecha de la presentación y apertura de proposiciones, también se aceptarán contratos o pedidos plurianuales de los cuales sólo </w:t>
            </w:r>
            <w:r w:rsidRPr="009A0D62">
              <w:rPr>
                <w:rFonts w:ascii="Noto Sans" w:eastAsia="Calibri" w:hAnsi="Noto Sans" w:cs="Noto Sans"/>
                <w:color w:val="000000"/>
                <w:sz w:val="20"/>
                <w:szCs w:val="20"/>
                <w:lang w:val="es-ES" w:eastAsia="en-US"/>
              </w:rPr>
              <w:lastRenderedPageBreak/>
              <w:t>se computará el tiempo efectivamente prestado a la fecha de presentación y apertura de proposiciones.</w:t>
            </w:r>
          </w:p>
          <w:p w14:paraId="1EDA79A7" w14:textId="77777777" w:rsidR="003D3A7F" w:rsidRPr="009A0D62" w:rsidRDefault="003D3A7F" w:rsidP="00214DF5">
            <w:pPr>
              <w:jc w:val="both"/>
              <w:rPr>
                <w:rFonts w:ascii="Noto Sans" w:eastAsia="Calibri" w:hAnsi="Noto Sans" w:cs="Noto Sans"/>
                <w:color w:val="000000"/>
                <w:sz w:val="20"/>
                <w:szCs w:val="20"/>
                <w:lang w:val="es-ES" w:eastAsia="en-US"/>
              </w:rPr>
            </w:pPr>
          </w:p>
          <w:p w14:paraId="3E79B464" w14:textId="29E74A19" w:rsidR="003D3A7F" w:rsidRPr="009A0D62" w:rsidRDefault="003D3A7F" w:rsidP="00214DF5">
            <w:pPr>
              <w:jc w:val="both"/>
              <w:rPr>
                <w:rFonts w:ascii="Noto Sans" w:eastAsia="Calibri" w:hAnsi="Noto Sans" w:cs="Noto Sans"/>
                <w:color w:val="000000"/>
                <w:sz w:val="20"/>
                <w:szCs w:val="20"/>
                <w:lang w:val="es-ES" w:eastAsia="en-US"/>
              </w:rPr>
            </w:pPr>
            <w:r w:rsidRPr="009A0D62">
              <w:rPr>
                <w:rFonts w:ascii="Noto Sans" w:eastAsia="Calibri" w:hAnsi="Noto Sans" w:cs="Noto Sans"/>
                <w:color w:val="000000"/>
                <w:sz w:val="20"/>
                <w:szCs w:val="20"/>
                <w:lang w:val="es-ES" w:eastAsia="en-US"/>
              </w:rPr>
              <w:t>En caso de que el licitante exhiba los documentos y que sus vigencias se empalmen, sólo se considerará el tiempo efectivamente transcurrido.</w:t>
            </w:r>
          </w:p>
          <w:p w14:paraId="5E0A270F" w14:textId="77777777" w:rsidR="003D3A7F" w:rsidRPr="009A0D62" w:rsidRDefault="003D3A7F" w:rsidP="00214DF5">
            <w:pPr>
              <w:jc w:val="both"/>
              <w:rPr>
                <w:rFonts w:ascii="Noto Sans" w:eastAsia="Calibri" w:hAnsi="Noto Sans" w:cs="Noto Sans"/>
                <w:color w:val="000000"/>
                <w:sz w:val="20"/>
                <w:szCs w:val="20"/>
                <w:lang w:val="es-ES" w:eastAsia="en-US"/>
              </w:rPr>
            </w:pPr>
          </w:p>
          <w:p w14:paraId="46895645" w14:textId="0D6288EF" w:rsidR="003D3A7F" w:rsidRPr="009A0D62" w:rsidRDefault="003D3A7F" w:rsidP="00214DF5">
            <w:pPr>
              <w:jc w:val="both"/>
              <w:rPr>
                <w:rFonts w:ascii="Noto Sans" w:eastAsia="Calibri" w:hAnsi="Noto Sans" w:cs="Noto Sans"/>
                <w:color w:val="000000"/>
                <w:sz w:val="20"/>
                <w:szCs w:val="20"/>
                <w:lang w:val="es-ES" w:eastAsia="en-US"/>
              </w:rPr>
            </w:pPr>
            <w:r w:rsidRPr="009A0D62">
              <w:rPr>
                <w:rFonts w:ascii="Noto Sans" w:eastAsia="Calibri" w:hAnsi="Noto Sans" w:cs="Noto Sans"/>
                <w:color w:val="000000"/>
                <w:sz w:val="20"/>
                <w:szCs w:val="20"/>
                <w:lang w:val="es-ES" w:eastAsia="en-US"/>
              </w:rPr>
              <w:t>El licitante podrá exhibir los mismos contratos, pedidos, facturas u órdenes de servicio que hubiere exhibido para acreditar la especialidad o cumplimiento de contratos.</w:t>
            </w:r>
          </w:p>
          <w:p w14:paraId="1DBF7D85" w14:textId="77777777" w:rsidR="003D3A7F" w:rsidRPr="009A0D62" w:rsidRDefault="003D3A7F" w:rsidP="00214DF5">
            <w:pPr>
              <w:jc w:val="both"/>
              <w:rPr>
                <w:rFonts w:ascii="Noto Sans" w:eastAsia="Calibri" w:hAnsi="Noto Sans" w:cs="Noto Sans"/>
                <w:color w:val="000000"/>
                <w:sz w:val="20"/>
                <w:szCs w:val="20"/>
                <w:lang w:val="es-ES" w:eastAsia="en-US"/>
              </w:rPr>
            </w:pPr>
          </w:p>
          <w:p w14:paraId="4D087060" w14:textId="39046459" w:rsidR="00545121" w:rsidRPr="009A0D62" w:rsidRDefault="003D3A7F" w:rsidP="00214DF5">
            <w:pPr>
              <w:jc w:val="both"/>
              <w:rPr>
                <w:rFonts w:ascii="Noto Sans" w:eastAsia="Calibri" w:hAnsi="Noto Sans" w:cs="Noto Sans"/>
                <w:color w:val="000000"/>
                <w:sz w:val="20"/>
                <w:szCs w:val="20"/>
                <w:lang w:val="es-ES" w:eastAsia="en-US"/>
              </w:rPr>
            </w:pPr>
            <w:r w:rsidRPr="009A0D62">
              <w:rPr>
                <w:rFonts w:ascii="Noto Sans" w:eastAsia="Calibri" w:hAnsi="Noto Sans" w:cs="Noto Sans"/>
                <w:color w:val="000000"/>
                <w:sz w:val="20"/>
                <w:szCs w:val="20"/>
                <w:lang w:val="es-ES" w:eastAsia="en-US"/>
              </w:rPr>
              <w:t>Se sumará los meses de vigencia de cada uno de los contratos aún y cuando estos hayan sido formalizados dentro de periodo.</w:t>
            </w:r>
          </w:p>
          <w:p w14:paraId="620310FD" w14:textId="77777777" w:rsidR="00545121" w:rsidRPr="00545121" w:rsidRDefault="00545121" w:rsidP="00545121">
            <w:pPr>
              <w:jc w:val="both"/>
              <w:rPr>
                <w:rFonts w:ascii="Noto Sans" w:eastAsia="Calibri" w:hAnsi="Noto Sans" w:cs="Noto Sans"/>
                <w:color w:val="000000"/>
                <w:sz w:val="20"/>
                <w:szCs w:val="20"/>
                <w:lang w:val="es-ES" w:eastAsia="en-US"/>
              </w:rPr>
            </w:pPr>
            <w:r w:rsidRPr="00545121">
              <w:rPr>
                <w:rFonts w:ascii="Noto Sans" w:eastAsia="Calibri" w:hAnsi="Noto Sans" w:cs="Noto Sans"/>
                <w:color w:val="000000"/>
                <w:sz w:val="20"/>
                <w:szCs w:val="20"/>
                <w:lang w:val="es-ES" w:eastAsia="en-US"/>
              </w:rPr>
              <w:t>*De cada contrato se valorará el tiempo de la vigencia del contrato</w:t>
            </w:r>
          </w:p>
          <w:p w14:paraId="2AAFA86E" w14:textId="77777777" w:rsidR="00545121" w:rsidRPr="00545121" w:rsidRDefault="00545121" w:rsidP="00545121">
            <w:pPr>
              <w:jc w:val="both"/>
              <w:rPr>
                <w:rFonts w:ascii="Noto Sans" w:eastAsia="Calibri" w:hAnsi="Noto Sans" w:cs="Noto Sans"/>
                <w:color w:val="000000"/>
                <w:sz w:val="20"/>
                <w:szCs w:val="20"/>
                <w:lang w:val="es-ES" w:eastAsia="en-US"/>
              </w:rPr>
            </w:pPr>
            <w:r w:rsidRPr="00545121">
              <w:rPr>
                <w:rFonts w:ascii="Noto Sans" w:eastAsia="Calibri" w:hAnsi="Noto Sans" w:cs="Noto Sans"/>
                <w:color w:val="000000"/>
                <w:sz w:val="20"/>
                <w:szCs w:val="20"/>
                <w:lang w:val="es-ES" w:eastAsia="en-US"/>
              </w:rPr>
              <w:t>*Se aceptan vigentes o concluidos, así como plurianuales, respecto de los cuales se considerará el tiempo efectivamente transcurrido</w:t>
            </w:r>
          </w:p>
          <w:p w14:paraId="4CBE91B5" w14:textId="77777777" w:rsidR="003D3A7F" w:rsidRPr="009A0D62" w:rsidRDefault="003D3A7F" w:rsidP="00214DF5">
            <w:pPr>
              <w:jc w:val="both"/>
              <w:rPr>
                <w:rFonts w:ascii="Noto Sans" w:eastAsia="Calibri" w:hAnsi="Noto Sans" w:cs="Noto Sans"/>
                <w:color w:val="000000"/>
                <w:sz w:val="20"/>
                <w:szCs w:val="20"/>
                <w:lang w:val="es-ES" w:eastAsia="en-US"/>
              </w:rPr>
            </w:pPr>
          </w:p>
          <w:p w14:paraId="45E8BDAC" w14:textId="77777777" w:rsidR="003D3A7F" w:rsidRPr="009A0D62" w:rsidRDefault="003D3A7F" w:rsidP="00214DF5">
            <w:pPr>
              <w:jc w:val="both"/>
              <w:rPr>
                <w:rFonts w:ascii="Noto Sans" w:eastAsia="Calibri" w:hAnsi="Noto Sans" w:cs="Noto Sans"/>
                <w:color w:val="000000"/>
                <w:sz w:val="20"/>
                <w:szCs w:val="20"/>
                <w:lang w:val="es-ES" w:eastAsia="en-US"/>
              </w:rPr>
            </w:pPr>
            <w:r w:rsidRPr="009A0D62">
              <w:rPr>
                <w:rFonts w:ascii="Noto Sans" w:eastAsia="Calibri" w:hAnsi="Noto Sans" w:cs="Noto Sans"/>
                <w:color w:val="000000"/>
                <w:sz w:val="20"/>
                <w:szCs w:val="20"/>
                <w:lang w:val="es-ES" w:eastAsia="en-US"/>
              </w:rPr>
              <w:t xml:space="preserve">Los contratos, pedidos, facturas u órdenes de servicio que hayan sido celebrados dentro de los 10 años previos a la fecha de presentación y apertura de proposiciones. </w:t>
            </w:r>
          </w:p>
          <w:p w14:paraId="0CC13F10" w14:textId="77777777" w:rsidR="003D3A7F" w:rsidRPr="009A0D62" w:rsidRDefault="003D3A7F" w:rsidP="00214DF5">
            <w:pPr>
              <w:ind w:left="720"/>
              <w:jc w:val="both"/>
              <w:rPr>
                <w:rFonts w:ascii="Noto Sans" w:eastAsia="Calibri" w:hAnsi="Noto Sans" w:cs="Noto Sans"/>
                <w:color w:val="000000"/>
                <w:sz w:val="20"/>
                <w:szCs w:val="20"/>
                <w:lang w:val="es-ES" w:eastAsia="en-US"/>
              </w:rPr>
            </w:pPr>
          </w:p>
          <w:p w14:paraId="6C9CF88A" w14:textId="77777777" w:rsidR="003D3A7F" w:rsidRPr="009A0D62" w:rsidRDefault="003D3A7F" w:rsidP="00214DF5">
            <w:pPr>
              <w:jc w:val="both"/>
              <w:rPr>
                <w:rFonts w:ascii="Noto Sans" w:eastAsia="Calibri" w:hAnsi="Noto Sans" w:cs="Noto Sans"/>
                <w:color w:val="000000"/>
                <w:sz w:val="20"/>
                <w:szCs w:val="20"/>
                <w:lang w:val="es-ES" w:eastAsia="en-US"/>
              </w:rPr>
            </w:pPr>
            <w:r w:rsidRPr="009A0D62">
              <w:rPr>
                <w:rFonts w:ascii="Noto Sans" w:eastAsia="Calibri" w:hAnsi="Noto Sans" w:cs="Noto Sans"/>
                <w:color w:val="000000"/>
                <w:sz w:val="20"/>
                <w:szCs w:val="20"/>
                <w:lang w:val="es-ES" w:eastAsia="en-US"/>
              </w:rPr>
              <w:t xml:space="preserve">Se entenderá por similar aquel contrato que provea servicios de implementación, administración y operación del servicio objeto del presente Anexo Técnico, que contenga de forma obligatoria la operación de los siguientes: </w:t>
            </w:r>
          </w:p>
          <w:p w14:paraId="5CF7BB05" w14:textId="77777777" w:rsidR="003D3A7F" w:rsidRPr="009A0D62" w:rsidRDefault="003D3A7F" w:rsidP="00214DF5">
            <w:pPr>
              <w:jc w:val="both"/>
              <w:rPr>
                <w:rFonts w:ascii="Noto Sans" w:eastAsia="Calibri" w:hAnsi="Noto Sans" w:cs="Noto Sans"/>
                <w:color w:val="000000"/>
                <w:sz w:val="20"/>
                <w:szCs w:val="20"/>
                <w:lang w:val="es-ES" w:eastAsia="en-US"/>
              </w:rPr>
            </w:pPr>
          </w:p>
          <w:p w14:paraId="26CE9672" w14:textId="77777777" w:rsidR="003D3A7F" w:rsidRPr="009A0D62" w:rsidRDefault="003D3A7F" w:rsidP="00214DF5">
            <w:pPr>
              <w:pStyle w:val="Prrafodelista"/>
              <w:numPr>
                <w:ilvl w:val="0"/>
                <w:numId w:val="63"/>
              </w:numPr>
              <w:jc w:val="both"/>
              <w:rPr>
                <w:rFonts w:ascii="Noto Sans" w:eastAsia="Calibri" w:hAnsi="Noto Sans" w:cs="Noto Sans"/>
                <w:color w:val="000000"/>
                <w:sz w:val="20"/>
                <w:szCs w:val="20"/>
                <w:lang w:val="es-ES" w:eastAsia="en-US"/>
              </w:rPr>
            </w:pPr>
            <w:r w:rsidRPr="009A0D62">
              <w:rPr>
                <w:rFonts w:ascii="Noto Sans" w:eastAsia="Calibri" w:hAnsi="Noto Sans" w:cs="Noto Sans"/>
                <w:color w:val="000000"/>
                <w:sz w:val="20"/>
                <w:szCs w:val="20"/>
                <w:lang w:val="es-ES" w:eastAsia="en-US"/>
              </w:rPr>
              <w:t xml:space="preserve">Piso blanco </w:t>
            </w:r>
          </w:p>
          <w:p w14:paraId="5E6E4EE8" w14:textId="77777777" w:rsidR="003D3A7F" w:rsidRPr="009A0D62" w:rsidRDefault="003D3A7F" w:rsidP="00214DF5">
            <w:pPr>
              <w:pStyle w:val="Prrafodelista"/>
              <w:numPr>
                <w:ilvl w:val="0"/>
                <w:numId w:val="63"/>
              </w:numPr>
              <w:jc w:val="both"/>
              <w:rPr>
                <w:rFonts w:ascii="Noto Sans" w:eastAsia="Calibri" w:hAnsi="Noto Sans" w:cs="Noto Sans"/>
                <w:color w:val="000000"/>
                <w:sz w:val="20"/>
                <w:szCs w:val="20"/>
                <w:lang w:val="es-ES" w:eastAsia="en-US"/>
              </w:rPr>
            </w:pPr>
            <w:r w:rsidRPr="009A0D62">
              <w:rPr>
                <w:rFonts w:ascii="Noto Sans" w:eastAsia="Calibri" w:hAnsi="Noto Sans" w:cs="Noto Sans"/>
                <w:color w:val="000000"/>
                <w:sz w:val="20"/>
                <w:szCs w:val="20"/>
                <w:lang w:val="es-ES" w:eastAsia="en-US"/>
              </w:rPr>
              <w:t>(RACK) completo</w:t>
            </w:r>
          </w:p>
          <w:p w14:paraId="48D5FCA9" w14:textId="77777777" w:rsidR="003D3A7F" w:rsidRPr="009A0D62" w:rsidRDefault="003D3A7F" w:rsidP="00214DF5">
            <w:pPr>
              <w:pStyle w:val="Prrafodelista"/>
              <w:numPr>
                <w:ilvl w:val="0"/>
                <w:numId w:val="63"/>
              </w:numPr>
              <w:jc w:val="both"/>
              <w:rPr>
                <w:rFonts w:ascii="Noto Sans" w:eastAsia="Calibri" w:hAnsi="Noto Sans" w:cs="Noto Sans"/>
                <w:color w:val="000000"/>
                <w:sz w:val="20"/>
                <w:szCs w:val="20"/>
                <w:lang w:val="es-ES" w:eastAsia="en-US"/>
              </w:rPr>
            </w:pPr>
            <w:r w:rsidRPr="009A0D62">
              <w:rPr>
                <w:rFonts w:ascii="Noto Sans" w:eastAsia="Calibri" w:hAnsi="Noto Sans" w:cs="Noto Sans"/>
                <w:color w:val="000000"/>
                <w:sz w:val="20"/>
                <w:szCs w:val="20"/>
                <w:lang w:val="es-ES" w:eastAsia="en-US"/>
              </w:rPr>
              <w:t>Operación y gestión de la operación a la Infraestructura física en los Centros de Datos y sus componentes.</w:t>
            </w:r>
          </w:p>
          <w:p w14:paraId="544ACC31" w14:textId="77777777" w:rsidR="003D3A7F" w:rsidRPr="009A0D62" w:rsidRDefault="003D3A7F" w:rsidP="00214DF5">
            <w:pPr>
              <w:pStyle w:val="Prrafodelista"/>
              <w:numPr>
                <w:ilvl w:val="0"/>
                <w:numId w:val="63"/>
              </w:numPr>
              <w:jc w:val="both"/>
              <w:rPr>
                <w:rFonts w:ascii="Noto Sans" w:eastAsia="Calibri" w:hAnsi="Noto Sans" w:cs="Noto Sans"/>
                <w:color w:val="000000"/>
                <w:sz w:val="20"/>
                <w:szCs w:val="20"/>
                <w:lang w:val="es-ES" w:eastAsia="en-US"/>
              </w:rPr>
            </w:pPr>
            <w:r w:rsidRPr="009A0D62">
              <w:rPr>
                <w:rFonts w:ascii="Noto Sans" w:eastAsia="Calibri" w:hAnsi="Noto Sans" w:cs="Noto Sans"/>
                <w:color w:val="000000"/>
                <w:sz w:val="20"/>
                <w:szCs w:val="20"/>
                <w:lang w:val="es-ES" w:eastAsia="en-US"/>
              </w:rPr>
              <w:t>Operación y gestión de la operación de componentes lógicos en los Centros de Datos</w:t>
            </w:r>
          </w:p>
          <w:p w14:paraId="548843C0" w14:textId="3BCD811A" w:rsidR="003D3A7F" w:rsidRPr="009A0D62" w:rsidRDefault="003D3A7F" w:rsidP="00214DF5">
            <w:pPr>
              <w:pStyle w:val="Prrafodelista"/>
              <w:numPr>
                <w:ilvl w:val="0"/>
                <w:numId w:val="63"/>
              </w:numPr>
              <w:jc w:val="both"/>
              <w:rPr>
                <w:rFonts w:ascii="Noto Sans" w:eastAsia="Calibri" w:hAnsi="Noto Sans" w:cs="Noto Sans"/>
                <w:color w:val="000000"/>
                <w:sz w:val="20"/>
                <w:szCs w:val="20"/>
                <w:lang w:val="es-ES" w:eastAsia="en-US"/>
              </w:rPr>
            </w:pPr>
            <w:r w:rsidRPr="009A0D62">
              <w:rPr>
                <w:rFonts w:ascii="Noto Sans" w:hAnsi="Noto Sans" w:cs="Noto Sans"/>
                <w:color w:val="000000" w:themeColor="text1"/>
                <w:sz w:val="20"/>
                <w:szCs w:val="20"/>
                <w:lang w:val="es-ES"/>
              </w:rPr>
              <w:t xml:space="preserve">Visibilidad y </w:t>
            </w:r>
            <w:r w:rsidR="00CE0F37" w:rsidRPr="009A0D62">
              <w:rPr>
                <w:rFonts w:ascii="Noto Sans" w:hAnsi="Noto Sans" w:cs="Noto Sans"/>
                <w:color w:val="000000" w:themeColor="text1"/>
                <w:sz w:val="20"/>
                <w:szCs w:val="20"/>
                <w:lang w:val="es-ES"/>
              </w:rPr>
              <w:t>Observación</w:t>
            </w:r>
            <w:r w:rsidRPr="009A0D62">
              <w:rPr>
                <w:rFonts w:ascii="Noto Sans" w:hAnsi="Noto Sans" w:cs="Noto Sans"/>
                <w:color w:val="000000" w:themeColor="text1"/>
                <w:sz w:val="20"/>
                <w:szCs w:val="20"/>
                <w:lang w:val="es-ES"/>
              </w:rPr>
              <w:t xml:space="preserve"> de los componentes (físico y lógico) en los centros de datos.</w:t>
            </w:r>
          </w:p>
          <w:p w14:paraId="0A9BEF53" w14:textId="77777777" w:rsidR="003D3A7F" w:rsidRPr="009A0D62" w:rsidRDefault="003D3A7F" w:rsidP="00214DF5">
            <w:pPr>
              <w:pStyle w:val="Prrafodelista"/>
              <w:numPr>
                <w:ilvl w:val="0"/>
                <w:numId w:val="63"/>
              </w:numPr>
              <w:jc w:val="both"/>
              <w:rPr>
                <w:rFonts w:ascii="Noto Sans" w:eastAsia="Calibri" w:hAnsi="Noto Sans" w:cs="Noto Sans"/>
                <w:color w:val="000000"/>
                <w:sz w:val="20"/>
                <w:szCs w:val="20"/>
                <w:lang w:val="es-ES" w:eastAsia="en-US"/>
              </w:rPr>
            </w:pPr>
            <w:r w:rsidRPr="009A0D62">
              <w:rPr>
                <w:rFonts w:ascii="Noto Sans" w:eastAsia="Calibri" w:hAnsi="Noto Sans" w:cs="Noto Sans"/>
                <w:color w:val="000000"/>
                <w:sz w:val="20"/>
                <w:szCs w:val="20"/>
                <w:lang w:val="es-ES" w:eastAsia="en-US"/>
              </w:rPr>
              <w:t>Migración</w:t>
            </w:r>
          </w:p>
          <w:p w14:paraId="1B38FD13" w14:textId="77777777" w:rsidR="003D3A7F" w:rsidRPr="009A0D62" w:rsidRDefault="003D3A7F" w:rsidP="00214DF5">
            <w:pPr>
              <w:jc w:val="both"/>
              <w:rPr>
                <w:rFonts w:ascii="Noto Sans" w:eastAsia="Calibri" w:hAnsi="Noto Sans" w:cs="Noto Sans"/>
                <w:color w:val="000000"/>
                <w:sz w:val="20"/>
                <w:szCs w:val="20"/>
                <w:lang w:val="es-ES" w:eastAsia="en-US"/>
              </w:rPr>
            </w:pPr>
          </w:p>
          <w:p w14:paraId="74518509" w14:textId="77777777" w:rsidR="003D3A7F" w:rsidRPr="009A0D62" w:rsidRDefault="003D3A7F" w:rsidP="00214DF5">
            <w:pPr>
              <w:jc w:val="both"/>
              <w:rPr>
                <w:rFonts w:ascii="Noto Sans" w:eastAsia="Calibri" w:hAnsi="Noto Sans" w:cs="Noto Sans"/>
                <w:color w:val="000000"/>
                <w:sz w:val="20"/>
                <w:szCs w:val="20"/>
                <w:lang w:val="es-ES" w:eastAsia="en-US"/>
              </w:rPr>
            </w:pPr>
            <w:r w:rsidRPr="009A0D62">
              <w:rPr>
                <w:rFonts w:ascii="Noto Sans" w:eastAsia="Calibri" w:hAnsi="Noto Sans" w:cs="Noto Sans"/>
                <w:color w:val="000000"/>
                <w:sz w:val="20"/>
                <w:szCs w:val="20"/>
                <w:lang w:val="es-ES" w:eastAsia="en-US"/>
              </w:rPr>
              <w:t>No se considerarán en la evaluación contratos de los cuales no se desprenda su objeto y vigencia, ni aquellos cuyo objeto sea diferente al solicitado en esta licitación.</w:t>
            </w:r>
          </w:p>
          <w:p w14:paraId="7669A0E1" w14:textId="77777777" w:rsidR="003D3A7F" w:rsidRPr="009A0D62" w:rsidRDefault="003D3A7F" w:rsidP="00214DF5">
            <w:pPr>
              <w:jc w:val="both"/>
              <w:rPr>
                <w:rFonts w:ascii="Noto Sans" w:eastAsia="Calibri" w:hAnsi="Noto Sans" w:cs="Noto Sans"/>
                <w:color w:val="000000"/>
                <w:sz w:val="20"/>
                <w:szCs w:val="20"/>
                <w:lang w:val="es-ES" w:eastAsia="en-US"/>
              </w:rPr>
            </w:pPr>
          </w:p>
          <w:p w14:paraId="4D4DC642" w14:textId="77777777" w:rsidR="003D3A7F" w:rsidRPr="009A0D62" w:rsidRDefault="003D3A7F" w:rsidP="00214DF5">
            <w:pPr>
              <w:jc w:val="both"/>
              <w:rPr>
                <w:rFonts w:ascii="Noto Sans" w:eastAsia="Calibri" w:hAnsi="Noto Sans" w:cs="Noto Sans"/>
                <w:color w:val="000000"/>
                <w:sz w:val="20"/>
                <w:szCs w:val="20"/>
                <w:lang w:val="es-ES" w:eastAsia="en-US"/>
              </w:rPr>
            </w:pPr>
            <w:r w:rsidRPr="009A0D62">
              <w:rPr>
                <w:rFonts w:ascii="Noto Sans" w:eastAsia="Calibri" w:hAnsi="Noto Sans" w:cs="Noto Sans"/>
                <w:color w:val="000000"/>
                <w:sz w:val="20"/>
                <w:szCs w:val="20"/>
                <w:lang w:val="es-ES" w:eastAsia="en-US"/>
              </w:rPr>
              <w:t>Como máximo se otorgarán __ puntos por este subrubro.</w:t>
            </w:r>
          </w:p>
          <w:p w14:paraId="3BBBA8D2" w14:textId="77777777" w:rsidR="003D3A7F" w:rsidRPr="009A0D62" w:rsidRDefault="003D3A7F" w:rsidP="00214DF5">
            <w:pPr>
              <w:jc w:val="both"/>
              <w:rPr>
                <w:rFonts w:ascii="Noto Sans" w:eastAsia="Calibri" w:hAnsi="Noto Sans" w:cs="Noto Sans"/>
                <w:color w:val="000000"/>
                <w:sz w:val="20"/>
                <w:szCs w:val="20"/>
                <w:lang w:val="es-ES" w:eastAsia="en-US"/>
              </w:rPr>
            </w:pPr>
          </w:p>
          <w:p w14:paraId="294847C6" w14:textId="402D637D" w:rsidR="003D3A7F" w:rsidRPr="009A0D62" w:rsidRDefault="003D3A7F" w:rsidP="00214DF5">
            <w:pPr>
              <w:jc w:val="both"/>
              <w:rPr>
                <w:rFonts w:ascii="Noto Sans" w:eastAsia="Calibri" w:hAnsi="Noto Sans" w:cs="Noto Sans"/>
                <w:color w:val="000000"/>
                <w:sz w:val="20"/>
                <w:szCs w:val="20"/>
                <w:lang w:val="es-ES" w:eastAsia="en-US"/>
              </w:rPr>
            </w:pPr>
            <w:r w:rsidRPr="009A0D62">
              <w:rPr>
                <w:rFonts w:ascii="Noto Sans" w:eastAsia="Calibri" w:hAnsi="Noto Sans" w:cs="Noto Sans"/>
                <w:color w:val="000000"/>
                <w:sz w:val="20"/>
                <w:szCs w:val="20"/>
                <w:lang w:val="es-ES" w:eastAsia="en-US"/>
              </w:rPr>
              <w:t>Se otorgarán __ puntos al licitante que acredite 5 años o más de experiencia.</w:t>
            </w:r>
          </w:p>
          <w:p w14:paraId="54F63558" w14:textId="77777777" w:rsidR="003D3A7F" w:rsidRPr="009A0D62" w:rsidRDefault="003D3A7F" w:rsidP="00214DF5">
            <w:pPr>
              <w:jc w:val="both"/>
              <w:rPr>
                <w:rFonts w:ascii="Noto Sans" w:eastAsia="Calibri" w:hAnsi="Noto Sans" w:cs="Noto Sans"/>
                <w:color w:val="000000"/>
                <w:sz w:val="20"/>
                <w:szCs w:val="20"/>
                <w:lang w:val="es-ES" w:eastAsia="en-US"/>
              </w:rPr>
            </w:pPr>
          </w:p>
          <w:p w14:paraId="04695693" w14:textId="72294E6F" w:rsidR="003D3A7F" w:rsidRPr="009A0D62" w:rsidRDefault="003D3A7F" w:rsidP="00214DF5">
            <w:pPr>
              <w:jc w:val="both"/>
              <w:rPr>
                <w:rFonts w:ascii="Noto Sans" w:eastAsia="Calibri" w:hAnsi="Noto Sans" w:cs="Noto Sans"/>
                <w:color w:val="000000"/>
                <w:sz w:val="20"/>
                <w:szCs w:val="20"/>
                <w:lang w:val="es-ES" w:eastAsia="en-US"/>
              </w:rPr>
            </w:pPr>
            <w:r w:rsidRPr="009A0D62">
              <w:rPr>
                <w:rFonts w:ascii="Noto Sans" w:eastAsia="Calibri" w:hAnsi="Noto Sans" w:cs="Noto Sans"/>
                <w:color w:val="000000"/>
                <w:sz w:val="20"/>
                <w:szCs w:val="20"/>
                <w:lang w:val="es-ES" w:eastAsia="en-US"/>
              </w:rPr>
              <w:t>Se otorgarán __ puntos al licitante que acredite de 4 años de experiencia.</w:t>
            </w:r>
          </w:p>
          <w:p w14:paraId="582B0491" w14:textId="77777777" w:rsidR="003D3A7F" w:rsidRPr="009A0D62" w:rsidRDefault="003D3A7F" w:rsidP="00214DF5">
            <w:pPr>
              <w:jc w:val="both"/>
              <w:rPr>
                <w:rFonts w:ascii="Noto Sans" w:eastAsia="Calibri" w:hAnsi="Noto Sans" w:cs="Noto Sans"/>
                <w:color w:val="000000"/>
                <w:sz w:val="20"/>
                <w:szCs w:val="20"/>
                <w:lang w:val="es-ES" w:eastAsia="en-US"/>
              </w:rPr>
            </w:pPr>
          </w:p>
          <w:p w14:paraId="055B0D3D" w14:textId="7E8B9BA2" w:rsidR="003D3A7F" w:rsidRPr="009A0D62" w:rsidRDefault="003D3A7F" w:rsidP="00214DF5">
            <w:pPr>
              <w:jc w:val="both"/>
              <w:rPr>
                <w:rFonts w:ascii="Noto Sans" w:eastAsia="Calibri" w:hAnsi="Noto Sans" w:cs="Noto Sans"/>
                <w:color w:val="000000"/>
                <w:sz w:val="20"/>
                <w:szCs w:val="20"/>
                <w:lang w:val="es-ES" w:eastAsia="en-US"/>
              </w:rPr>
            </w:pPr>
            <w:r w:rsidRPr="009A0D62">
              <w:rPr>
                <w:rFonts w:ascii="Noto Sans" w:eastAsia="Calibri" w:hAnsi="Noto Sans" w:cs="Noto Sans"/>
                <w:color w:val="000000"/>
                <w:sz w:val="20"/>
                <w:szCs w:val="20"/>
                <w:lang w:val="es-ES" w:eastAsia="en-US"/>
              </w:rPr>
              <w:lastRenderedPageBreak/>
              <w:t>Se otorgarán __ puntos al licitante que acredite de 3 años de experiencia.</w:t>
            </w:r>
          </w:p>
          <w:p w14:paraId="1117997B" w14:textId="77777777" w:rsidR="003D3A7F" w:rsidRPr="009A0D62" w:rsidRDefault="003D3A7F" w:rsidP="00214DF5">
            <w:pPr>
              <w:jc w:val="both"/>
              <w:rPr>
                <w:rFonts w:ascii="Noto Sans" w:eastAsia="Calibri" w:hAnsi="Noto Sans" w:cs="Noto Sans"/>
                <w:color w:val="000000"/>
                <w:sz w:val="20"/>
                <w:szCs w:val="20"/>
                <w:lang w:val="es-ES" w:eastAsia="en-US"/>
              </w:rPr>
            </w:pPr>
          </w:p>
          <w:p w14:paraId="5167BFA0" w14:textId="1423DCF5" w:rsidR="003D3A7F" w:rsidRPr="009A0D62" w:rsidRDefault="003D3A7F" w:rsidP="00214DF5">
            <w:pPr>
              <w:jc w:val="both"/>
              <w:rPr>
                <w:rFonts w:ascii="Noto Sans" w:eastAsia="Calibri" w:hAnsi="Noto Sans" w:cs="Noto Sans"/>
                <w:color w:val="000000"/>
                <w:sz w:val="20"/>
                <w:szCs w:val="20"/>
                <w:lang w:val="es-ES" w:eastAsia="en-US"/>
              </w:rPr>
            </w:pPr>
            <w:r w:rsidRPr="009A0D62">
              <w:rPr>
                <w:rFonts w:ascii="Noto Sans" w:eastAsia="Calibri" w:hAnsi="Noto Sans" w:cs="Noto Sans"/>
                <w:color w:val="000000"/>
                <w:sz w:val="20"/>
                <w:szCs w:val="20"/>
                <w:lang w:val="es-ES" w:eastAsia="en-US"/>
              </w:rPr>
              <w:t>Se otorgarán __ puntos al licitante que acredite de 3 años de experiencia.</w:t>
            </w:r>
          </w:p>
          <w:p w14:paraId="142F42F5" w14:textId="77777777" w:rsidR="003D3A7F" w:rsidRPr="009A0D62" w:rsidRDefault="003D3A7F" w:rsidP="00214DF5">
            <w:pPr>
              <w:jc w:val="both"/>
              <w:rPr>
                <w:rFonts w:ascii="Noto Sans" w:eastAsia="Calibri" w:hAnsi="Noto Sans" w:cs="Noto Sans"/>
                <w:color w:val="000000"/>
                <w:sz w:val="20"/>
                <w:szCs w:val="20"/>
                <w:lang w:val="es-ES" w:eastAsia="en-US"/>
              </w:rPr>
            </w:pPr>
          </w:p>
          <w:p w14:paraId="74285EB5" w14:textId="2A82F767" w:rsidR="003D3A7F" w:rsidRPr="009A0D62" w:rsidRDefault="003D3A7F" w:rsidP="00214DF5">
            <w:pPr>
              <w:jc w:val="both"/>
              <w:rPr>
                <w:rFonts w:ascii="Noto Sans" w:eastAsia="Calibri" w:hAnsi="Noto Sans" w:cs="Noto Sans"/>
                <w:color w:val="000000"/>
                <w:sz w:val="20"/>
                <w:szCs w:val="20"/>
                <w:lang w:val="es-ES" w:eastAsia="en-US"/>
              </w:rPr>
            </w:pPr>
            <w:r w:rsidRPr="009A0D62">
              <w:rPr>
                <w:rFonts w:ascii="Noto Sans" w:eastAsia="Calibri" w:hAnsi="Noto Sans" w:cs="Noto Sans"/>
                <w:color w:val="000000"/>
                <w:sz w:val="20"/>
                <w:szCs w:val="20"/>
                <w:lang w:val="es-ES" w:eastAsia="en-US"/>
              </w:rPr>
              <w:t>Se otorgarán __ punto al licitante que acredite de 1 año de experiencia.</w:t>
            </w:r>
          </w:p>
          <w:p w14:paraId="4BC63E50" w14:textId="77777777" w:rsidR="003D3A7F" w:rsidRPr="009A0D62" w:rsidRDefault="003D3A7F" w:rsidP="00214DF5">
            <w:pPr>
              <w:jc w:val="both"/>
              <w:rPr>
                <w:rFonts w:ascii="Noto Sans" w:eastAsia="Calibri" w:hAnsi="Noto Sans" w:cs="Noto Sans"/>
                <w:color w:val="000000"/>
                <w:sz w:val="20"/>
                <w:szCs w:val="20"/>
                <w:lang w:val="es-ES" w:eastAsia="en-US"/>
              </w:rPr>
            </w:pPr>
          </w:p>
          <w:p w14:paraId="0F5166F2" w14:textId="30FCA48E" w:rsidR="003D3A7F" w:rsidRPr="009A0D62" w:rsidRDefault="003D3A7F" w:rsidP="00214DF5">
            <w:pPr>
              <w:jc w:val="both"/>
              <w:rPr>
                <w:rFonts w:ascii="Noto Sans" w:eastAsia="Calibri" w:hAnsi="Noto Sans" w:cs="Noto Sans"/>
                <w:color w:val="000000"/>
                <w:sz w:val="20"/>
                <w:szCs w:val="20"/>
                <w:lang w:val="es-ES" w:eastAsia="en-US"/>
              </w:rPr>
            </w:pPr>
            <w:r w:rsidRPr="009A0D62">
              <w:rPr>
                <w:rFonts w:ascii="Noto Sans" w:eastAsia="Calibri" w:hAnsi="Noto Sans" w:cs="Noto Sans"/>
                <w:color w:val="000000"/>
                <w:sz w:val="20"/>
                <w:szCs w:val="20"/>
                <w:lang w:val="es-ES" w:eastAsia="en-US"/>
              </w:rPr>
              <w:t>No se otorgarán puntos al licitante que acredite menos de 1 (uno) año de experiencia.</w:t>
            </w:r>
          </w:p>
        </w:tc>
        <w:tc>
          <w:tcPr>
            <w:tcW w:w="1454" w:type="dxa"/>
            <w:tcBorders>
              <w:top w:val="single" w:sz="4" w:space="0" w:color="auto"/>
              <w:left w:val="single" w:sz="4" w:space="0" w:color="auto"/>
              <w:bottom w:val="single" w:sz="4" w:space="0" w:color="auto"/>
              <w:right w:val="single" w:sz="4" w:space="0" w:color="auto"/>
            </w:tcBorders>
            <w:vAlign w:val="center"/>
            <w:hideMark/>
          </w:tcPr>
          <w:p w14:paraId="40E70A43" w14:textId="77777777" w:rsidR="003D3A7F" w:rsidRPr="009A0D62" w:rsidRDefault="003D3A7F" w:rsidP="00214DF5">
            <w:pPr>
              <w:jc w:val="center"/>
              <w:rPr>
                <w:rFonts w:ascii="Noto Sans" w:eastAsia="Calibri" w:hAnsi="Noto Sans" w:cs="Noto Sans"/>
                <w:color w:val="000000"/>
                <w:sz w:val="20"/>
                <w:szCs w:val="20"/>
                <w:lang w:val="es-ES" w:eastAsia="en-US"/>
              </w:rPr>
            </w:pPr>
          </w:p>
        </w:tc>
      </w:tr>
      <w:tr w:rsidR="003D3A7F" w:rsidRPr="009A0D62" w14:paraId="6DCBA7EF" w14:textId="77777777" w:rsidTr="00616A7A">
        <w:trPr>
          <w:trHeight w:val="301"/>
          <w:jc w:val="center"/>
        </w:trPr>
        <w:tc>
          <w:tcPr>
            <w:tcW w:w="1749" w:type="dxa"/>
            <w:tcBorders>
              <w:top w:val="single" w:sz="4" w:space="0" w:color="auto"/>
              <w:left w:val="single" w:sz="4" w:space="0" w:color="auto"/>
              <w:bottom w:val="single" w:sz="4" w:space="0" w:color="auto"/>
              <w:right w:val="single" w:sz="4" w:space="0" w:color="auto"/>
            </w:tcBorders>
            <w:vAlign w:val="center"/>
            <w:hideMark/>
          </w:tcPr>
          <w:p w14:paraId="53AF7F48" w14:textId="77777777" w:rsidR="003D3A7F" w:rsidRPr="009A0D62" w:rsidRDefault="003D3A7F" w:rsidP="00214DF5">
            <w:pPr>
              <w:jc w:val="both"/>
              <w:rPr>
                <w:rFonts w:ascii="Noto Sans" w:eastAsia="Calibri" w:hAnsi="Noto Sans" w:cs="Noto Sans"/>
                <w:b/>
                <w:bCs/>
                <w:color w:val="000000"/>
                <w:sz w:val="20"/>
                <w:szCs w:val="20"/>
                <w:lang w:val="es-ES" w:eastAsia="en-US"/>
              </w:rPr>
            </w:pPr>
            <w:bookmarkStart w:id="7" w:name="_Hlk477891913"/>
            <w:r w:rsidRPr="009A0D62">
              <w:rPr>
                <w:rFonts w:ascii="Noto Sans" w:eastAsia="Calibri" w:hAnsi="Noto Sans" w:cs="Noto Sans"/>
                <w:b/>
                <w:bCs/>
                <w:color w:val="000000"/>
                <w:sz w:val="20"/>
                <w:szCs w:val="20"/>
                <w:lang w:val="es-ES" w:eastAsia="en-US"/>
              </w:rPr>
              <w:lastRenderedPageBreak/>
              <w:t>II.b) Especialidad. Mayor número de contratos o documentos de servicios con las características específicas y en condiciones similares</w:t>
            </w:r>
            <w:bookmarkEnd w:id="7"/>
            <w:r w:rsidRPr="009A0D62">
              <w:rPr>
                <w:rFonts w:ascii="Noto Sans" w:eastAsia="Calibri" w:hAnsi="Noto Sans" w:cs="Noto Sans"/>
                <w:b/>
                <w:bCs/>
                <w:color w:val="000000"/>
                <w:sz w:val="20"/>
                <w:szCs w:val="20"/>
                <w:lang w:val="es-ES" w:eastAsia="en-US"/>
              </w:rPr>
              <w:t>.</w:t>
            </w:r>
          </w:p>
        </w:tc>
        <w:tc>
          <w:tcPr>
            <w:tcW w:w="7177" w:type="dxa"/>
            <w:tcBorders>
              <w:top w:val="single" w:sz="4" w:space="0" w:color="auto"/>
              <w:left w:val="single" w:sz="4" w:space="0" w:color="auto"/>
              <w:bottom w:val="single" w:sz="4" w:space="0" w:color="auto"/>
              <w:right w:val="single" w:sz="4" w:space="0" w:color="auto"/>
            </w:tcBorders>
          </w:tcPr>
          <w:p w14:paraId="0EB2D3E3" w14:textId="71E55AE5" w:rsidR="003D3A7F" w:rsidRPr="009A0D62" w:rsidRDefault="003D3A7F" w:rsidP="00214DF5">
            <w:pPr>
              <w:jc w:val="both"/>
              <w:rPr>
                <w:rFonts w:ascii="Noto Sans" w:eastAsia="Calibri" w:hAnsi="Noto Sans" w:cs="Noto Sans"/>
                <w:color w:val="000000"/>
                <w:sz w:val="20"/>
                <w:szCs w:val="20"/>
                <w:lang w:val="es-ES" w:eastAsia="en-US"/>
              </w:rPr>
            </w:pPr>
            <w:r w:rsidRPr="009A0D62">
              <w:rPr>
                <w:rFonts w:ascii="Noto Sans" w:eastAsia="Calibri" w:hAnsi="Noto Sans" w:cs="Noto Sans"/>
                <w:color w:val="000000"/>
                <w:sz w:val="20"/>
                <w:szCs w:val="20"/>
                <w:lang w:val="es-ES" w:eastAsia="en-US"/>
              </w:rPr>
              <w:t>El licitante deberá acreditar el mayor número de contratos, pedidos, facturas u órdenes de servicio con las características y condiciones afines o similares a los requeridos en el procedimiento de contratación, para lo cual deberá presentar mínimo 4 (cuatro) y máximo 10 (diez) contratos, pedidos, facturas u órdenes de servicio con institución pública o empresa privada, legibles, firmados, concluidos antes del acto de presentación y apertura de proposiciones, a efecto de que sean susceptibles de computarse el número de contratos, pedidos, facturas u órdenes de servicio similares a los requeridos en este procedimiento, con los que acredite su especialidad en la prestación de servicios, adjuntando una cédula en formato libre donde relacione los mismos, el sujeto o institución contratante; su vigencia y número de documento contractual.</w:t>
            </w:r>
          </w:p>
          <w:p w14:paraId="7D776010" w14:textId="77777777" w:rsidR="003D3A7F" w:rsidRPr="009A0D62" w:rsidRDefault="003D3A7F" w:rsidP="00214DF5">
            <w:pPr>
              <w:jc w:val="both"/>
              <w:rPr>
                <w:rFonts w:ascii="Noto Sans" w:eastAsia="Calibri" w:hAnsi="Noto Sans" w:cs="Noto Sans"/>
                <w:color w:val="000000"/>
                <w:sz w:val="20"/>
                <w:szCs w:val="20"/>
                <w:lang w:val="es-ES" w:eastAsia="en-US"/>
              </w:rPr>
            </w:pPr>
          </w:p>
          <w:p w14:paraId="67AD3348" w14:textId="77777777" w:rsidR="003D3A7F" w:rsidRPr="009A0D62" w:rsidRDefault="003D3A7F" w:rsidP="00214DF5">
            <w:pPr>
              <w:jc w:val="both"/>
              <w:rPr>
                <w:rFonts w:ascii="Noto Sans" w:eastAsia="Calibri" w:hAnsi="Noto Sans" w:cs="Noto Sans"/>
                <w:color w:val="000000"/>
                <w:sz w:val="20"/>
                <w:szCs w:val="20"/>
                <w:lang w:val="es-ES" w:eastAsia="en-US"/>
              </w:rPr>
            </w:pPr>
            <w:r w:rsidRPr="009A0D62">
              <w:rPr>
                <w:rFonts w:ascii="Noto Sans" w:eastAsia="Calibri" w:hAnsi="Noto Sans" w:cs="Noto Sans"/>
                <w:color w:val="000000"/>
                <w:sz w:val="20"/>
                <w:szCs w:val="20"/>
                <w:lang w:val="es-ES" w:eastAsia="en-US"/>
              </w:rPr>
              <w:t xml:space="preserve">Se entenderá por similar aquel contrato que provea servicios de implementación, administración y operación del servicio objeto del presente Anexo Técnico, que contenga de forma obligatoria la operación de los siguientes: </w:t>
            </w:r>
          </w:p>
          <w:p w14:paraId="7A953987" w14:textId="77777777" w:rsidR="003D3A7F" w:rsidRPr="009A0D62" w:rsidRDefault="003D3A7F" w:rsidP="00214DF5">
            <w:pPr>
              <w:jc w:val="both"/>
              <w:rPr>
                <w:rFonts w:ascii="Noto Sans" w:eastAsia="Calibri" w:hAnsi="Noto Sans" w:cs="Noto Sans"/>
                <w:color w:val="000000"/>
                <w:sz w:val="20"/>
                <w:szCs w:val="20"/>
                <w:lang w:val="es-ES" w:eastAsia="en-US"/>
              </w:rPr>
            </w:pPr>
          </w:p>
          <w:p w14:paraId="49CCF138" w14:textId="77777777" w:rsidR="003D3A7F" w:rsidRPr="009A0D62" w:rsidRDefault="003D3A7F" w:rsidP="00214DF5">
            <w:pPr>
              <w:pStyle w:val="Prrafodelista"/>
              <w:numPr>
                <w:ilvl w:val="0"/>
                <w:numId w:val="63"/>
              </w:numPr>
              <w:jc w:val="both"/>
              <w:rPr>
                <w:rFonts w:ascii="Noto Sans" w:eastAsia="Calibri" w:hAnsi="Noto Sans" w:cs="Noto Sans"/>
                <w:color w:val="000000"/>
                <w:sz w:val="20"/>
                <w:szCs w:val="20"/>
                <w:lang w:val="es-ES" w:eastAsia="en-US"/>
              </w:rPr>
            </w:pPr>
            <w:r w:rsidRPr="009A0D62">
              <w:rPr>
                <w:rFonts w:ascii="Noto Sans" w:eastAsia="Calibri" w:hAnsi="Noto Sans" w:cs="Noto Sans"/>
                <w:color w:val="000000"/>
                <w:sz w:val="20"/>
                <w:szCs w:val="20"/>
                <w:lang w:val="es-ES" w:eastAsia="en-US"/>
              </w:rPr>
              <w:t xml:space="preserve">Piso blanco </w:t>
            </w:r>
          </w:p>
          <w:p w14:paraId="564ED0E0" w14:textId="77777777" w:rsidR="003D3A7F" w:rsidRPr="009A0D62" w:rsidRDefault="003D3A7F" w:rsidP="00214DF5">
            <w:pPr>
              <w:pStyle w:val="Prrafodelista"/>
              <w:numPr>
                <w:ilvl w:val="0"/>
                <w:numId w:val="63"/>
              </w:numPr>
              <w:jc w:val="both"/>
              <w:rPr>
                <w:rFonts w:ascii="Noto Sans" w:eastAsia="Calibri" w:hAnsi="Noto Sans" w:cs="Noto Sans"/>
                <w:color w:val="000000"/>
                <w:sz w:val="20"/>
                <w:szCs w:val="20"/>
                <w:lang w:val="es-ES" w:eastAsia="en-US"/>
              </w:rPr>
            </w:pPr>
            <w:r w:rsidRPr="009A0D62">
              <w:rPr>
                <w:rFonts w:ascii="Noto Sans" w:eastAsia="Calibri" w:hAnsi="Noto Sans" w:cs="Noto Sans"/>
                <w:color w:val="000000"/>
                <w:sz w:val="20"/>
                <w:szCs w:val="20"/>
                <w:lang w:val="es-ES" w:eastAsia="en-US"/>
              </w:rPr>
              <w:t>(RACK) completo</w:t>
            </w:r>
          </w:p>
          <w:p w14:paraId="28B011EB" w14:textId="77777777" w:rsidR="003D3A7F" w:rsidRPr="009A0D62" w:rsidRDefault="003D3A7F" w:rsidP="00214DF5">
            <w:pPr>
              <w:pStyle w:val="Prrafodelista"/>
              <w:numPr>
                <w:ilvl w:val="0"/>
                <w:numId w:val="63"/>
              </w:numPr>
              <w:jc w:val="both"/>
              <w:rPr>
                <w:rFonts w:ascii="Noto Sans" w:eastAsia="Calibri" w:hAnsi="Noto Sans" w:cs="Noto Sans"/>
                <w:color w:val="000000"/>
                <w:sz w:val="20"/>
                <w:szCs w:val="20"/>
                <w:lang w:val="es-ES" w:eastAsia="en-US"/>
              </w:rPr>
            </w:pPr>
            <w:r w:rsidRPr="009A0D62">
              <w:rPr>
                <w:rFonts w:ascii="Noto Sans" w:eastAsia="Calibri" w:hAnsi="Noto Sans" w:cs="Noto Sans"/>
                <w:color w:val="000000"/>
                <w:sz w:val="20"/>
                <w:szCs w:val="20"/>
                <w:lang w:val="es-ES" w:eastAsia="en-US"/>
              </w:rPr>
              <w:t>Operación y gestión de la operación a la Infraestructura física en los Centros de Datos y sus componentes.</w:t>
            </w:r>
          </w:p>
          <w:p w14:paraId="05AC3778" w14:textId="77777777" w:rsidR="003D3A7F" w:rsidRPr="009A0D62" w:rsidRDefault="003D3A7F" w:rsidP="00214DF5">
            <w:pPr>
              <w:pStyle w:val="Prrafodelista"/>
              <w:numPr>
                <w:ilvl w:val="0"/>
                <w:numId w:val="63"/>
              </w:numPr>
              <w:jc w:val="both"/>
              <w:rPr>
                <w:rFonts w:ascii="Noto Sans" w:eastAsia="Calibri" w:hAnsi="Noto Sans" w:cs="Noto Sans"/>
                <w:color w:val="000000"/>
                <w:sz w:val="20"/>
                <w:szCs w:val="20"/>
                <w:lang w:val="es-ES" w:eastAsia="en-US"/>
              </w:rPr>
            </w:pPr>
            <w:r w:rsidRPr="009A0D62">
              <w:rPr>
                <w:rFonts w:ascii="Noto Sans" w:eastAsia="Calibri" w:hAnsi="Noto Sans" w:cs="Noto Sans"/>
                <w:color w:val="000000"/>
                <w:sz w:val="20"/>
                <w:szCs w:val="20"/>
                <w:lang w:val="es-ES" w:eastAsia="en-US"/>
              </w:rPr>
              <w:t>Operación y gestión de la operación de componentes lógicos en los Centros de Datos</w:t>
            </w:r>
          </w:p>
          <w:p w14:paraId="3AD8BAEE" w14:textId="58242DEE" w:rsidR="003D3A7F" w:rsidRPr="009A0D62" w:rsidRDefault="003D3A7F" w:rsidP="00214DF5">
            <w:pPr>
              <w:pStyle w:val="Prrafodelista"/>
              <w:numPr>
                <w:ilvl w:val="0"/>
                <w:numId w:val="63"/>
              </w:numPr>
              <w:jc w:val="both"/>
              <w:rPr>
                <w:rFonts w:ascii="Noto Sans" w:eastAsia="Calibri" w:hAnsi="Noto Sans" w:cs="Noto Sans"/>
                <w:color w:val="000000"/>
                <w:sz w:val="20"/>
                <w:szCs w:val="20"/>
                <w:lang w:val="es-ES" w:eastAsia="en-US"/>
              </w:rPr>
            </w:pPr>
            <w:r w:rsidRPr="009A0D62">
              <w:rPr>
                <w:rFonts w:ascii="Noto Sans" w:hAnsi="Noto Sans" w:cs="Noto Sans"/>
                <w:color w:val="000000" w:themeColor="text1"/>
                <w:sz w:val="20"/>
                <w:szCs w:val="20"/>
                <w:lang w:val="es-ES"/>
              </w:rPr>
              <w:t xml:space="preserve">Visibilidad y </w:t>
            </w:r>
            <w:r w:rsidR="00CE0F37" w:rsidRPr="009A0D62">
              <w:rPr>
                <w:rFonts w:ascii="Noto Sans" w:hAnsi="Noto Sans" w:cs="Noto Sans"/>
                <w:color w:val="000000" w:themeColor="text1"/>
                <w:sz w:val="20"/>
                <w:szCs w:val="20"/>
                <w:lang w:val="es-ES"/>
              </w:rPr>
              <w:t>Observación</w:t>
            </w:r>
            <w:r w:rsidRPr="009A0D62">
              <w:rPr>
                <w:rFonts w:ascii="Noto Sans" w:hAnsi="Noto Sans" w:cs="Noto Sans"/>
                <w:color w:val="000000" w:themeColor="text1"/>
                <w:sz w:val="20"/>
                <w:szCs w:val="20"/>
                <w:lang w:val="es-ES"/>
              </w:rPr>
              <w:t xml:space="preserve"> de los componentes (físico y lógico) en los centros de datos.</w:t>
            </w:r>
          </w:p>
          <w:p w14:paraId="2788091D" w14:textId="77777777" w:rsidR="003D3A7F" w:rsidRPr="009A0D62" w:rsidRDefault="003D3A7F" w:rsidP="00214DF5">
            <w:pPr>
              <w:pStyle w:val="Prrafodelista"/>
              <w:numPr>
                <w:ilvl w:val="0"/>
                <w:numId w:val="63"/>
              </w:numPr>
              <w:jc w:val="both"/>
              <w:rPr>
                <w:rFonts w:ascii="Noto Sans" w:eastAsia="Calibri" w:hAnsi="Noto Sans" w:cs="Noto Sans"/>
                <w:color w:val="000000"/>
                <w:sz w:val="20"/>
                <w:szCs w:val="20"/>
                <w:lang w:val="es-ES" w:eastAsia="en-US"/>
              </w:rPr>
            </w:pPr>
            <w:r w:rsidRPr="009A0D62">
              <w:rPr>
                <w:rFonts w:ascii="Noto Sans" w:eastAsia="Calibri" w:hAnsi="Noto Sans" w:cs="Noto Sans"/>
                <w:color w:val="000000"/>
                <w:sz w:val="20"/>
                <w:szCs w:val="20"/>
                <w:lang w:val="es-ES" w:eastAsia="en-US"/>
              </w:rPr>
              <w:t>Migración</w:t>
            </w:r>
          </w:p>
          <w:p w14:paraId="28D27068" w14:textId="77777777" w:rsidR="003D3A7F" w:rsidRPr="000774B4" w:rsidRDefault="003D3A7F" w:rsidP="00214DF5">
            <w:pPr>
              <w:jc w:val="both"/>
              <w:rPr>
                <w:rFonts w:ascii="Noto Sans" w:eastAsia="Calibri" w:hAnsi="Noto Sans" w:cs="Noto Sans"/>
                <w:color w:val="000000"/>
                <w:sz w:val="20"/>
                <w:szCs w:val="20"/>
                <w:lang w:val="es-ES" w:eastAsia="en-US"/>
              </w:rPr>
            </w:pPr>
          </w:p>
          <w:p w14:paraId="25F07B8D" w14:textId="77777777" w:rsidR="000774B4" w:rsidRPr="000774B4" w:rsidRDefault="000774B4" w:rsidP="000774B4">
            <w:pPr>
              <w:jc w:val="both"/>
              <w:rPr>
                <w:rFonts w:ascii="Noto Sans" w:eastAsia="Calibri" w:hAnsi="Noto Sans" w:cs="Noto Sans"/>
                <w:iCs/>
                <w:color w:val="000000"/>
                <w:sz w:val="20"/>
                <w:szCs w:val="20"/>
                <w:lang w:eastAsia="en-US"/>
              </w:rPr>
            </w:pPr>
            <w:r w:rsidRPr="000774B4">
              <w:rPr>
                <w:rFonts w:ascii="Noto Sans" w:eastAsia="Calibri" w:hAnsi="Noto Sans" w:cs="Noto Sans"/>
                <w:iCs/>
                <w:color w:val="000000"/>
                <w:sz w:val="20"/>
                <w:szCs w:val="20"/>
                <w:lang w:eastAsia="en-US"/>
              </w:rPr>
              <w:t xml:space="preserve">El POSIBLE PROVEEDOR deberá presentar los contratos completos debidamente firmados, </w:t>
            </w:r>
            <w:r w:rsidRPr="000774B4">
              <w:rPr>
                <w:rFonts w:ascii="Noto Sans" w:eastAsia="Calibri" w:hAnsi="Noto Sans" w:cs="Noto Sans"/>
                <w:b/>
                <w:bCs/>
                <w:iCs/>
                <w:color w:val="000000"/>
                <w:sz w:val="20"/>
                <w:szCs w:val="20"/>
                <w:lang w:eastAsia="en-US"/>
              </w:rPr>
              <w:t>con sus</w:t>
            </w:r>
            <w:r w:rsidRPr="000774B4">
              <w:rPr>
                <w:rFonts w:ascii="Noto Sans" w:eastAsia="Calibri" w:hAnsi="Noto Sans" w:cs="Noto Sans"/>
                <w:iCs/>
                <w:color w:val="000000"/>
                <w:sz w:val="20"/>
                <w:szCs w:val="20"/>
                <w:lang w:eastAsia="en-US"/>
              </w:rPr>
              <w:t xml:space="preserve"> </w:t>
            </w:r>
            <w:r w:rsidRPr="000774B4">
              <w:rPr>
                <w:rFonts w:ascii="Noto Sans" w:eastAsia="Calibri" w:hAnsi="Noto Sans" w:cs="Noto Sans"/>
                <w:b/>
                <w:bCs/>
                <w:iCs/>
                <w:color w:val="000000"/>
                <w:sz w:val="20"/>
                <w:szCs w:val="20"/>
                <w:u w:val="single"/>
                <w:lang w:eastAsia="en-US"/>
              </w:rPr>
              <w:t>anexos y sus convenios modificatorios</w:t>
            </w:r>
            <w:r w:rsidRPr="000774B4">
              <w:rPr>
                <w:rFonts w:ascii="Noto Sans" w:eastAsia="Calibri" w:hAnsi="Noto Sans" w:cs="Noto Sans"/>
                <w:iCs/>
                <w:color w:val="000000"/>
                <w:sz w:val="20"/>
                <w:szCs w:val="20"/>
                <w:lang w:eastAsia="en-US"/>
              </w:rPr>
              <w:t>, ya que el contrato en sí, pudiera no reflejar con precisión, que integra el servicio para determinar si es o no similar al objeto de la contratación que se pretende realizar.</w:t>
            </w:r>
          </w:p>
          <w:p w14:paraId="51FC532E" w14:textId="77777777" w:rsidR="000774B4" w:rsidRPr="000774B4" w:rsidRDefault="000774B4" w:rsidP="000774B4">
            <w:pPr>
              <w:jc w:val="both"/>
              <w:rPr>
                <w:rFonts w:ascii="Noto Sans" w:eastAsia="Calibri" w:hAnsi="Noto Sans" w:cs="Noto Sans"/>
                <w:color w:val="000000"/>
                <w:sz w:val="20"/>
                <w:szCs w:val="20"/>
                <w:lang w:val="es-ES" w:eastAsia="en-US"/>
              </w:rPr>
            </w:pPr>
          </w:p>
          <w:p w14:paraId="15C09F46" w14:textId="77777777" w:rsidR="000774B4" w:rsidRPr="000774B4" w:rsidRDefault="000774B4" w:rsidP="000774B4">
            <w:pPr>
              <w:jc w:val="both"/>
              <w:rPr>
                <w:rFonts w:ascii="Noto Sans" w:eastAsia="Calibri" w:hAnsi="Noto Sans" w:cs="Noto Sans"/>
                <w:color w:val="000000"/>
                <w:sz w:val="20"/>
                <w:szCs w:val="20"/>
                <w:lang w:val="es-ES" w:eastAsia="en-US"/>
              </w:rPr>
            </w:pPr>
            <w:r w:rsidRPr="000774B4">
              <w:rPr>
                <w:rFonts w:ascii="Noto Sans" w:eastAsia="Calibri" w:hAnsi="Noto Sans" w:cs="Noto Sans"/>
                <w:color w:val="000000"/>
                <w:sz w:val="20"/>
                <w:szCs w:val="20"/>
                <w:lang w:val="es-ES" w:eastAsia="en-US"/>
              </w:rPr>
              <w:t>Tratándose de contratos celebrados con particulares, se deberá exhibir además la última factura de pago.</w:t>
            </w:r>
          </w:p>
          <w:p w14:paraId="28489A0D" w14:textId="77777777" w:rsidR="00545121" w:rsidRPr="000774B4" w:rsidRDefault="00545121" w:rsidP="00214DF5">
            <w:pPr>
              <w:jc w:val="both"/>
              <w:rPr>
                <w:rFonts w:ascii="Noto Sans" w:eastAsia="Calibri" w:hAnsi="Noto Sans" w:cs="Noto Sans"/>
                <w:color w:val="000000"/>
                <w:sz w:val="20"/>
                <w:szCs w:val="20"/>
                <w:lang w:val="es-ES" w:eastAsia="en-US"/>
              </w:rPr>
            </w:pPr>
          </w:p>
          <w:p w14:paraId="67F25F7A" w14:textId="7D8CF5FC" w:rsidR="00545121" w:rsidRPr="000774B4" w:rsidRDefault="00545121" w:rsidP="00175EBD">
            <w:pPr>
              <w:numPr>
                <w:ilvl w:val="0"/>
                <w:numId w:val="81"/>
              </w:numPr>
              <w:jc w:val="both"/>
              <w:rPr>
                <w:rFonts w:ascii="Noto Sans" w:hAnsi="Noto Sans" w:cs="Noto Sans"/>
                <w:sz w:val="20"/>
                <w:szCs w:val="20"/>
              </w:rPr>
            </w:pPr>
            <w:r w:rsidRPr="000774B4">
              <w:rPr>
                <w:rFonts w:ascii="Noto Sans" w:hAnsi="Noto Sans" w:cs="Noto Sans"/>
                <w:sz w:val="20"/>
                <w:szCs w:val="20"/>
              </w:rPr>
              <w:lastRenderedPageBreak/>
              <w:t xml:space="preserve">Tratándose de contratos con entes públicos </w:t>
            </w:r>
            <w:r w:rsidR="00175EBD" w:rsidRPr="000774B4">
              <w:rPr>
                <w:rFonts w:ascii="Noto Sans" w:hAnsi="Noto Sans" w:cs="Noto Sans"/>
                <w:sz w:val="20"/>
                <w:szCs w:val="20"/>
              </w:rPr>
              <w:t xml:space="preserve">se </w:t>
            </w:r>
            <w:r w:rsidRPr="000774B4">
              <w:rPr>
                <w:rFonts w:ascii="Noto Sans" w:hAnsi="Noto Sans" w:cs="Noto Sans"/>
                <w:sz w:val="20"/>
                <w:szCs w:val="20"/>
              </w:rPr>
              <w:t>comprobar</w:t>
            </w:r>
            <w:r w:rsidR="00175EBD" w:rsidRPr="000774B4">
              <w:rPr>
                <w:rFonts w:ascii="Noto Sans" w:hAnsi="Noto Sans" w:cs="Noto Sans"/>
                <w:sz w:val="20"/>
                <w:szCs w:val="20"/>
              </w:rPr>
              <w:t>á</w:t>
            </w:r>
            <w:r w:rsidRPr="000774B4">
              <w:rPr>
                <w:rFonts w:ascii="Noto Sans" w:hAnsi="Noto Sans" w:cs="Noto Sans"/>
                <w:sz w:val="20"/>
                <w:szCs w:val="20"/>
              </w:rPr>
              <w:t xml:space="preserve"> su veracidad o autenticidad mediante comunicación con la entidad o dependencia contratante o a través de consulta en la Plataforma Compras MX.</w:t>
            </w:r>
          </w:p>
          <w:p w14:paraId="2641AF6B" w14:textId="77777777" w:rsidR="003D3A7F" w:rsidRPr="000774B4" w:rsidRDefault="003D3A7F" w:rsidP="00214DF5">
            <w:pPr>
              <w:jc w:val="both"/>
              <w:rPr>
                <w:rFonts w:ascii="Noto Sans" w:eastAsia="Calibri" w:hAnsi="Noto Sans" w:cs="Noto Sans"/>
                <w:color w:val="000000"/>
                <w:sz w:val="20"/>
                <w:szCs w:val="20"/>
                <w:lang w:val="es-ES" w:eastAsia="en-US"/>
              </w:rPr>
            </w:pPr>
          </w:p>
          <w:p w14:paraId="40F36D9E" w14:textId="77777777" w:rsidR="003D3A7F" w:rsidRPr="009A0D62" w:rsidRDefault="003D3A7F" w:rsidP="00214DF5">
            <w:pPr>
              <w:jc w:val="both"/>
              <w:rPr>
                <w:rFonts w:ascii="Noto Sans" w:eastAsia="Calibri" w:hAnsi="Noto Sans" w:cs="Noto Sans"/>
                <w:color w:val="000000"/>
                <w:sz w:val="20"/>
                <w:szCs w:val="20"/>
                <w:lang w:val="es-ES" w:eastAsia="en-US"/>
              </w:rPr>
            </w:pPr>
            <w:r w:rsidRPr="000774B4">
              <w:rPr>
                <w:rFonts w:ascii="Noto Sans" w:eastAsia="Calibri" w:hAnsi="Noto Sans" w:cs="Noto Sans"/>
                <w:color w:val="000000"/>
                <w:sz w:val="20"/>
                <w:szCs w:val="20"/>
                <w:lang w:val="es-ES" w:eastAsia="en-US"/>
              </w:rPr>
              <w:t>En el caso de las facturas, además de cumplir con todos los requisitos fiscales, deberán contener los datos que identifiquen el servicio, como son la fecha, el monto</w:t>
            </w:r>
            <w:r w:rsidRPr="009A0D62">
              <w:rPr>
                <w:rFonts w:ascii="Noto Sans" w:eastAsia="Calibri" w:hAnsi="Noto Sans" w:cs="Noto Sans"/>
                <w:color w:val="000000"/>
                <w:sz w:val="20"/>
                <w:szCs w:val="20"/>
                <w:lang w:val="es-ES" w:eastAsia="en-US"/>
              </w:rPr>
              <w:t>, el cliente, debidamente validada la CFDI ante el portal del SAT en la siguiente liga: https://verificacfdi.facturaelectronica.sat.gob. y vigentes en el portal del SAT a entre otros.</w:t>
            </w:r>
          </w:p>
          <w:p w14:paraId="55C126C1" w14:textId="77777777" w:rsidR="003D3A7F" w:rsidRPr="009A0D62" w:rsidRDefault="003D3A7F" w:rsidP="00214DF5">
            <w:pPr>
              <w:jc w:val="both"/>
              <w:rPr>
                <w:rFonts w:ascii="Noto Sans" w:eastAsia="Calibri" w:hAnsi="Noto Sans" w:cs="Noto Sans"/>
                <w:color w:val="000000"/>
                <w:sz w:val="20"/>
                <w:szCs w:val="20"/>
                <w:lang w:val="es-ES" w:eastAsia="en-US"/>
              </w:rPr>
            </w:pPr>
          </w:p>
          <w:p w14:paraId="6DF8AA94" w14:textId="77777777" w:rsidR="003D3A7F" w:rsidRPr="009A0D62" w:rsidRDefault="003D3A7F" w:rsidP="00214DF5">
            <w:pPr>
              <w:jc w:val="both"/>
              <w:rPr>
                <w:rFonts w:ascii="Noto Sans" w:eastAsia="Calibri" w:hAnsi="Noto Sans" w:cs="Noto Sans"/>
                <w:color w:val="000000"/>
                <w:sz w:val="20"/>
                <w:szCs w:val="20"/>
                <w:lang w:val="es-ES" w:eastAsia="en-US"/>
              </w:rPr>
            </w:pPr>
            <w:r w:rsidRPr="009A0D62">
              <w:rPr>
                <w:rFonts w:ascii="Noto Sans" w:eastAsia="Calibri" w:hAnsi="Noto Sans" w:cs="Noto Sans"/>
                <w:color w:val="000000"/>
                <w:sz w:val="20"/>
                <w:szCs w:val="20"/>
                <w:lang w:val="es-ES" w:eastAsia="en-US"/>
              </w:rPr>
              <w:t xml:space="preserve">En caso de exhibir más de 10 (diez) contratos, pedidos, facturas u órdenes de servicio sólo se evaluarán los 10 (diez) primeros considerando el número de folio y solo se considerarán los contratos, pedidos, facturas u órdenes de servicio que hayan sido celebrados en los últimos 10 (diez) años. </w:t>
            </w:r>
          </w:p>
          <w:p w14:paraId="77B4E241" w14:textId="77777777" w:rsidR="003D3A7F" w:rsidRPr="009A0D62" w:rsidRDefault="003D3A7F" w:rsidP="00214DF5">
            <w:pPr>
              <w:jc w:val="both"/>
              <w:rPr>
                <w:rFonts w:ascii="Noto Sans" w:eastAsia="Calibri" w:hAnsi="Noto Sans" w:cs="Noto Sans"/>
                <w:color w:val="000000"/>
                <w:sz w:val="20"/>
                <w:szCs w:val="20"/>
                <w:lang w:val="es-ES" w:eastAsia="en-US"/>
              </w:rPr>
            </w:pPr>
          </w:p>
          <w:p w14:paraId="7158C66E" w14:textId="0F8E6F60" w:rsidR="003D3A7F" w:rsidRPr="009A0D62" w:rsidRDefault="003D3A7F" w:rsidP="00214DF5">
            <w:pPr>
              <w:jc w:val="both"/>
              <w:rPr>
                <w:rFonts w:ascii="Noto Sans" w:eastAsia="Calibri" w:hAnsi="Noto Sans" w:cs="Noto Sans"/>
                <w:color w:val="000000"/>
                <w:sz w:val="20"/>
                <w:szCs w:val="20"/>
                <w:lang w:val="es-ES" w:eastAsia="en-US"/>
              </w:rPr>
            </w:pPr>
            <w:r w:rsidRPr="009A0D62">
              <w:rPr>
                <w:rFonts w:ascii="Noto Sans" w:eastAsia="Calibri" w:hAnsi="Noto Sans" w:cs="Noto Sans"/>
                <w:color w:val="000000"/>
                <w:sz w:val="20"/>
                <w:szCs w:val="20"/>
                <w:lang w:val="es-ES" w:eastAsia="en-US"/>
              </w:rPr>
              <w:t>El licitante podrá exhibir los mismos contratos que hubiere exhibido para acreditar la experiencia o cumplimiento de contratos, siempre y cuando estos estén concluidos a la fecha de presentación y apertura de proposiciones.</w:t>
            </w:r>
          </w:p>
          <w:p w14:paraId="75C15CAC" w14:textId="77777777" w:rsidR="003D3A7F" w:rsidRPr="009A0D62" w:rsidRDefault="003D3A7F" w:rsidP="00214DF5">
            <w:pPr>
              <w:jc w:val="both"/>
              <w:rPr>
                <w:rFonts w:ascii="Noto Sans" w:eastAsia="Calibri" w:hAnsi="Noto Sans" w:cs="Noto Sans"/>
                <w:color w:val="000000"/>
                <w:sz w:val="20"/>
                <w:szCs w:val="20"/>
                <w:lang w:val="es-ES" w:eastAsia="en-US"/>
              </w:rPr>
            </w:pPr>
          </w:p>
          <w:p w14:paraId="160D3649" w14:textId="77777777" w:rsidR="003D3A7F" w:rsidRPr="009A0D62" w:rsidRDefault="003D3A7F" w:rsidP="00214DF5">
            <w:pPr>
              <w:jc w:val="both"/>
              <w:rPr>
                <w:rFonts w:ascii="Noto Sans" w:eastAsia="Calibri" w:hAnsi="Noto Sans" w:cs="Noto Sans"/>
                <w:color w:val="000000"/>
                <w:sz w:val="20"/>
                <w:szCs w:val="20"/>
                <w:lang w:val="es-ES" w:eastAsia="en-US"/>
              </w:rPr>
            </w:pPr>
            <w:r w:rsidRPr="009A0D62">
              <w:rPr>
                <w:rFonts w:ascii="Noto Sans" w:eastAsia="Calibri" w:hAnsi="Noto Sans" w:cs="Noto Sans"/>
                <w:color w:val="000000"/>
                <w:sz w:val="20"/>
                <w:szCs w:val="20"/>
                <w:lang w:val="es-ES" w:eastAsia="en-US"/>
              </w:rPr>
              <w:t>En caso de no exhibir contratos, pedidos y facturas, no será acreedor a puntos.</w:t>
            </w:r>
          </w:p>
          <w:p w14:paraId="13E8557B" w14:textId="77777777" w:rsidR="003D3A7F" w:rsidRPr="009A0D62" w:rsidRDefault="003D3A7F" w:rsidP="00214DF5">
            <w:pPr>
              <w:jc w:val="both"/>
              <w:rPr>
                <w:rFonts w:ascii="Noto Sans" w:eastAsia="Calibri" w:hAnsi="Noto Sans" w:cs="Noto Sans"/>
                <w:color w:val="000000"/>
                <w:sz w:val="20"/>
                <w:szCs w:val="20"/>
                <w:lang w:val="es-ES" w:eastAsia="en-US"/>
              </w:rPr>
            </w:pPr>
          </w:p>
          <w:p w14:paraId="532403AF" w14:textId="77777777" w:rsidR="003D3A7F" w:rsidRPr="009A0D62" w:rsidRDefault="003D3A7F" w:rsidP="00214DF5">
            <w:pPr>
              <w:jc w:val="both"/>
              <w:rPr>
                <w:rFonts w:ascii="Noto Sans" w:eastAsia="Calibri" w:hAnsi="Noto Sans" w:cs="Noto Sans"/>
                <w:color w:val="000000"/>
                <w:sz w:val="20"/>
                <w:szCs w:val="20"/>
                <w:lang w:val="es-ES" w:eastAsia="en-US"/>
              </w:rPr>
            </w:pPr>
            <w:r w:rsidRPr="009A0D62">
              <w:rPr>
                <w:rFonts w:ascii="Noto Sans" w:eastAsia="Calibri" w:hAnsi="Noto Sans" w:cs="Noto Sans"/>
                <w:color w:val="000000"/>
                <w:sz w:val="20"/>
                <w:szCs w:val="20"/>
                <w:lang w:val="es-ES" w:eastAsia="en-US"/>
              </w:rPr>
              <w:t>Como máximo se otorgarán __ puntos por este subrubro.</w:t>
            </w:r>
          </w:p>
          <w:p w14:paraId="27AE2CAA" w14:textId="77777777" w:rsidR="003D3A7F" w:rsidRPr="009A0D62" w:rsidRDefault="003D3A7F" w:rsidP="00214DF5">
            <w:pPr>
              <w:jc w:val="both"/>
              <w:rPr>
                <w:rFonts w:ascii="Noto Sans" w:eastAsia="Calibri" w:hAnsi="Noto Sans" w:cs="Noto Sans"/>
                <w:color w:val="000000"/>
                <w:sz w:val="20"/>
                <w:szCs w:val="20"/>
                <w:lang w:val="es-ES" w:eastAsia="en-US"/>
              </w:rPr>
            </w:pPr>
          </w:p>
          <w:p w14:paraId="5FF4324C" w14:textId="643AE70E" w:rsidR="003D3A7F" w:rsidRPr="009A0D62" w:rsidRDefault="003D3A7F" w:rsidP="00214DF5">
            <w:pPr>
              <w:jc w:val="both"/>
              <w:rPr>
                <w:rFonts w:ascii="Noto Sans" w:eastAsia="Calibri" w:hAnsi="Noto Sans" w:cs="Noto Sans"/>
                <w:color w:val="000000"/>
                <w:sz w:val="20"/>
                <w:szCs w:val="20"/>
                <w:lang w:val="es-ES" w:eastAsia="en-US"/>
              </w:rPr>
            </w:pPr>
            <w:r w:rsidRPr="009A0D62">
              <w:rPr>
                <w:rFonts w:ascii="Noto Sans" w:eastAsia="Calibri" w:hAnsi="Noto Sans" w:cs="Noto Sans"/>
                <w:color w:val="000000"/>
                <w:sz w:val="20"/>
                <w:szCs w:val="20"/>
                <w:lang w:val="es-ES" w:eastAsia="en-US"/>
              </w:rPr>
              <w:t>No se otorgarán puntos al licitante que no acredite la documentación evidencia con sus características.</w:t>
            </w:r>
          </w:p>
          <w:p w14:paraId="363A84D2" w14:textId="77777777" w:rsidR="003D3A7F" w:rsidRPr="009A0D62" w:rsidRDefault="003D3A7F" w:rsidP="00214DF5">
            <w:pPr>
              <w:jc w:val="both"/>
              <w:rPr>
                <w:rFonts w:ascii="Noto Sans" w:eastAsia="Calibri" w:hAnsi="Noto Sans" w:cs="Noto Sans"/>
                <w:color w:val="000000"/>
                <w:sz w:val="20"/>
                <w:szCs w:val="20"/>
                <w:lang w:val="es-ES" w:eastAsia="en-US"/>
              </w:rPr>
            </w:pPr>
          </w:p>
          <w:p w14:paraId="7E0645C0" w14:textId="77777777" w:rsidR="003D3A7F" w:rsidRPr="009A0D62" w:rsidRDefault="003D3A7F" w:rsidP="00214DF5">
            <w:pPr>
              <w:jc w:val="both"/>
              <w:rPr>
                <w:rFonts w:ascii="Noto Sans" w:eastAsia="Calibri" w:hAnsi="Noto Sans" w:cs="Noto Sans"/>
                <w:color w:val="000000"/>
                <w:sz w:val="20"/>
                <w:szCs w:val="20"/>
                <w:lang w:val="es-ES" w:eastAsia="en-US"/>
              </w:rPr>
            </w:pPr>
            <w:r w:rsidRPr="009A0D62">
              <w:rPr>
                <w:rFonts w:ascii="Noto Sans" w:eastAsia="Calibri" w:hAnsi="Noto Sans" w:cs="Noto Sans"/>
                <w:color w:val="000000"/>
                <w:sz w:val="20"/>
                <w:szCs w:val="20"/>
                <w:lang w:val="es-ES" w:eastAsia="en-US"/>
              </w:rPr>
              <w:t xml:space="preserve">No se tomarán en cuenta aquellos contratos, pedidos u órdenes de servicio que no contemplen expresamente lo antes citado. </w:t>
            </w:r>
          </w:p>
          <w:p w14:paraId="51AED24E" w14:textId="77777777" w:rsidR="003D3A7F" w:rsidRPr="009A0D62" w:rsidRDefault="003D3A7F" w:rsidP="00214DF5">
            <w:pPr>
              <w:jc w:val="both"/>
              <w:rPr>
                <w:rFonts w:ascii="Noto Sans" w:eastAsia="Calibri" w:hAnsi="Noto Sans" w:cs="Noto Sans"/>
                <w:color w:val="000000"/>
                <w:sz w:val="20"/>
                <w:szCs w:val="20"/>
                <w:lang w:val="es-ES" w:eastAsia="en-US"/>
              </w:rPr>
            </w:pPr>
          </w:p>
          <w:p w14:paraId="3AC6E868" w14:textId="77777777" w:rsidR="003D3A7F" w:rsidRPr="009A0D62" w:rsidRDefault="003D3A7F" w:rsidP="00214DF5">
            <w:pPr>
              <w:jc w:val="both"/>
              <w:rPr>
                <w:rFonts w:ascii="Noto Sans" w:eastAsia="Calibri" w:hAnsi="Noto Sans" w:cs="Noto Sans"/>
                <w:color w:val="000000"/>
                <w:sz w:val="20"/>
                <w:szCs w:val="20"/>
                <w:lang w:val="es-ES" w:eastAsia="en-US"/>
              </w:rPr>
            </w:pPr>
            <w:r w:rsidRPr="009A0D62">
              <w:rPr>
                <w:rFonts w:ascii="Noto Sans" w:eastAsia="Calibri" w:hAnsi="Noto Sans" w:cs="Noto Sans"/>
                <w:color w:val="000000"/>
                <w:sz w:val="20"/>
                <w:szCs w:val="20"/>
                <w:lang w:val="es-ES" w:eastAsia="en-US"/>
              </w:rPr>
              <w:t>Como máximo se otorgarán __ puntos por este subrubro.</w:t>
            </w:r>
          </w:p>
          <w:p w14:paraId="7BCEB119" w14:textId="77777777" w:rsidR="003D3A7F" w:rsidRPr="009A0D62" w:rsidRDefault="003D3A7F" w:rsidP="00214DF5">
            <w:pPr>
              <w:jc w:val="both"/>
              <w:rPr>
                <w:rFonts w:ascii="Noto Sans" w:eastAsia="Calibri" w:hAnsi="Noto Sans" w:cs="Noto Sans"/>
                <w:color w:val="000000"/>
                <w:sz w:val="20"/>
                <w:szCs w:val="20"/>
                <w:lang w:val="es-ES" w:eastAsia="en-US"/>
              </w:rPr>
            </w:pPr>
          </w:p>
          <w:p w14:paraId="436D0BAF" w14:textId="608D5424" w:rsidR="003D3A7F" w:rsidRPr="009A0D62" w:rsidRDefault="003D3A7F" w:rsidP="00214DF5">
            <w:pPr>
              <w:jc w:val="both"/>
              <w:rPr>
                <w:rFonts w:ascii="Noto Sans" w:eastAsia="Calibri" w:hAnsi="Noto Sans" w:cs="Noto Sans"/>
                <w:color w:val="000000"/>
                <w:sz w:val="20"/>
                <w:szCs w:val="20"/>
                <w:lang w:val="es-ES" w:eastAsia="en-US"/>
              </w:rPr>
            </w:pPr>
            <w:r w:rsidRPr="009A0D62">
              <w:rPr>
                <w:rFonts w:ascii="Noto Sans" w:eastAsia="Calibri" w:hAnsi="Noto Sans" w:cs="Noto Sans"/>
                <w:color w:val="000000"/>
                <w:sz w:val="20"/>
                <w:szCs w:val="20"/>
                <w:lang w:val="es-ES" w:eastAsia="en-US"/>
              </w:rPr>
              <w:t xml:space="preserve">No se otorgarán puntos al licitante que no acredite la documentación evidencia con sus características. </w:t>
            </w:r>
          </w:p>
        </w:tc>
        <w:tc>
          <w:tcPr>
            <w:tcW w:w="1454" w:type="dxa"/>
            <w:tcBorders>
              <w:top w:val="single" w:sz="4" w:space="0" w:color="auto"/>
              <w:left w:val="single" w:sz="4" w:space="0" w:color="auto"/>
              <w:bottom w:val="single" w:sz="4" w:space="0" w:color="auto"/>
              <w:right w:val="single" w:sz="4" w:space="0" w:color="auto"/>
            </w:tcBorders>
            <w:vAlign w:val="center"/>
            <w:hideMark/>
          </w:tcPr>
          <w:p w14:paraId="49661F4D" w14:textId="77777777" w:rsidR="003D3A7F" w:rsidRPr="009A0D62" w:rsidRDefault="003D3A7F" w:rsidP="00214DF5">
            <w:pPr>
              <w:jc w:val="center"/>
              <w:rPr>
                <w:rFonts w:ascii="Noto Sans" w:eastAsia="Calibri" w:hAnsi="Noto Sans" w:cs="Noto Sans"/>
                <w:color w:val="000000"/>
                <w:sz w:val="20"/>
                <w:szCs w:val="20"/>
                <w:lang w:val="es-ES" w:eastAsia="en-US"/>
              </w:rPr>
            </w:pPr>
          </w:p>
        </w:tc>
      </w:tr>
    </w:tbl>
    <w:p w14:paraId="38F6694C" w14:textId="77777777" w:rsidR="003D3A7F" w:rsidRPr="009A0D62" w:rsidRDefault="003D3A7F" w:rsidP="00214DF5">
      <w:pPr>
        <w:jc w:val="both"/>
        <w:rPr>
          <w:rFonts w:ascii="Noto Sans" w:hAnsi="Noto Sans" w:cs="Noto Sans"/>
          <w:sz w:val="20"/>
          <w:szCs w:val="20"/>
        </w:rPr>
      </w:pPr>
    </w:p>
    <w:tbl>
      <w:tblPr>
        <w:tblW w:w="103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713"/>
        <w:gridCol w:w="7308"/>
        <w:gridCol w:w="1317"/>
      </w:tblGrid>
      <w:tr w:rsidR="003D3A7F" w:rsidRPr="009A0D62" w14:paraId="04659094" w14:textId="77777777" w:rsidTr="00616A7A">
        <w:trPr>
          <w:trHeight w:val="255"/>
          <w:jc w:val="center"/>
        </w:trPr>
        <w:tc>
          <w:tcPr>
            <w:tcW w:w="10338" w:type="dxa"/>
            <w:gridSpan w:val="3"/>
            <w:tcBorders>
              <w:top w:val="single" w:sz="4" w:space="0" w:color="auto"/>
              <w:left w:val="single" w:sz="4" w:space="0" w:color="auto"/>
              <w:bottom w:val="single" w:sz="4" w:space="0" w:color="auto"/>
              <w:right w:val="single" w:sz="4" w:space="0" w:color="auto"/>
            </w:tcBorders>
            <w:shd w:val="clear" w:color="auto" w:fill="C2D69B"/>
            <w:hideMark/>
          </w:tcPr>
          <w:p w14:paraId="60324A9F" w14:textId="66E25F97" w:rsidR="003D3A7F" w:rsidRPr="009A0D62" w:rsidRDefault="003D3A7F" w:rsidP="00214DF5">
            <w:pPr>
              <w:jc w:val="both"/>
              <w:rPr>
                <w:rFonts w:ascii="Noto Sans" w:eastAsia="Calibri" w:hAnsi="Noto Sans" w:cs="Noto Sans"/>
                <w:b/>
                <w:bCs/>
                <w:color w:val="000000"/>
                <w:sz w:val="20"/>
                <w:szCs w:val="20"/>
                <w:lang w:val="es-ES" w:eastAsia="en-US"/>
              </w:rPr>
            </w:pPr>
            <w:r w:rsidRPr="009A0D62">
              <w:rPr>
                <w:rFonts w:ascii="Noto Sans" w:eastAsia="Calibri" w:hAnsi="Noto Sans" w:cs="Noto Sans"/>
                <w:b/>
                <w:bCs/>
                <w:color w:val="000000"/>
                <w:sz w:val="20"/>
                <w:szCs w:val="20"/>
                <w:lang w:val="es-ES" w:eastAsia="en-US"/>
              </w:rPr>
              <w:t xml:space="preserve">III.- </w:t>
            </w:r>
            <w:r w:rsidRPr="009A0D62">
              <w:rPr>
                <w:rFonts w:ascii="Noto Sans" w:eastAsia="Calibri" w:hAnsi="Noto Sans" w:cs="Noto Sans"/>
                <w:b/>
                <w:color w:val="000000"/>
                <w:sz w:val="20"/>
                <w:szCs w:val="20"/>
                <w:lang w:val="es-ES" w:eastAsia="en-US"/>
              </w:rPr>
              <w:t xml:space="preserve">PROPUESTA DE TRABAJO </w:t>
            </w:r>
            <w:r w:rsidR="00767A39" w:rsidRPr="009A0D62">
              <w:rPr>
                <w:rFonts w:ascii="Noto Sans" w:eastAsia="Calibri" w:hAnsi="Noto Sans" w:cs="Noto Sans"/>
                <w:b/>
                <w:color w:val="000000"/>
                <w:sz w:val="20"/>
                <w:szCs w:val="20"/>
                <w:lang w:val="es-ES" w:eastAsia="en-US"/>
              </w:rPr>
              <w:t>– PUNTOS</w:t>
            </w:r>
            <w:r w:rsidRPr="009A0D62">
              <w:rPr>
                <w:rFonts w:ascii="Noto Sans" w:eastAsia="Calibri" w:hAnsi="Noto Sans" w:cs="Noto Sans"/>
                <w:b/>
                <w:color w:val="000000"/>
                <w:sz w:val="20"/>
                <w:szCs w:val="20"/>
                <w:lang w:val="es-ES" w:eastAsia="en-US"/>
              </w:rPr>
              <w:t>.</w:t>
            </w:r>
          </w:p>
        </w:tc>
      </w:tr>
      <w:tr w:rsidR="003D3A7F" w:rsidRPr="009A0D62" w14:paraId="1A707139" w14:textId="77777777" w:rsidTr="00616A7A">
        <w:trPr>
          <w:trHeight w:val="255"/>
          <w:tblHeader/>
          <w:jc w:val="center"/>
        </w:trPr>
        <w:tc>
          <w:tcPr>
            <w:tcW w:w="1713"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476836F0" w14:textId="77777777" w:rsidR="003D3A7F" w:rsidRPr="009A0D62" w:rsidRDefault="003D3A7F" w:rsidP="00214DF5">
            <w:pPr>
              <w:jc w:val="center"/>
              <w:rPr>
                <w:rFonts w:ascii="Noto Sans" w:eastAsia="Calibri" w:hAnsi="Noto Sans" w:cs="Noto Sans"/>
                <w:b/>
                <w:bCs/>
                <w:color w:val="000000"/>
                <w:sz w:val="20"/>
                <w:szCs w:val="20"/>
                <w:lang w:val="es-ES" w:eastAsia="en-US"/>
              </w:rPr>
            </w:pPr>
            <w:r w:rsidRPr="009A0D62">
              <w:rPr>
                <w:rFonts w:ascii="Noto Sans" w:eastAsia="Calibri" w:hAnsi="Noto Sans" w:cs="Noto Sans"/>
                <w:b/>
                <w:bCs/>
                <w:color w:val="000000"/>
                <w:sz w:val="20"/>
                <w:szCs w:val="20"/>
                <w:lang w:val="es-ES" w:eastAsia="en-US"/>
              </w:rPr>
              <w:t>RUBRO</w:t>
            </w:r>
          </w:p>
        </w:tc>
        <w:tc>
          <w:tcPr>
            <w:tcW w:w="7308"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04105F5F" w14:textId="77777777" w:rsidR="003D3A7F" w:rsidRPr="009A0D62" w:rsidRDefault="003D3A7F" w:rsidP="00214DF5">
            <w:pPr>
              <w:jc w:val="center"/>
              <w:rPr>
                <w:rFonts w:ascii="Noto Sans" w:eastAsia="Calibri" w:hAnsi="Noto Sans" w:cs="Noto Sans"/>
                <w:b/>
                <w:bCs/>
                <w:color w:val="000000"/>
                <w:sz w:val="20"/>
                <w:szCs w:val="20"/>
                <w:lang w:val="es-ES" w:eastAsia="en-US"/>
              </w:rPr>
            </w:pPr>
            <w:r w:rsidRPr="009A0D62">
              <w:rPr>
                <w:rFonts w:ascii="Noto Sans" w:eastAsia="Calibri" w:hAnsi="Noto Sans" w:cs="Noto Sans"/>
                <w:b/>
                <w:bCs/>
                <w:color w:val="000000"/>
                <w:sz w:val="20"/>
                <w:szCs w:val="20"/>
                <w:lang w:eastAsia="en-US"/>
              </w:rPr>
              <w:t>CONDICIÓN TÉCNICA REQUERIDA PARA OBTENER EL PUNTAJE</w:t>
            </w:r>
          </w:p>
        </w:tc>
        <w:tc>
          <w:tcPr>
            <w:tcW w:w="1317"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03276C3F" w14:textId="77777777" w:rsidR="003D3A7F" w:rsidRPr="009A0D62" w:rsidRDefault="003D3A7F" w:rsidP="00214DF5">
            <w:pPr>
              <w:jc w:val="center"/>
              <w:rPr>
                <w:rFonts w:ascii="Noto Sans" w:eastAsia="Calibri" w:hAnsi="Noto Sans" w:cs="Noto Sans"/>
                <w:b/>
                <w:bCs/>
                <w:color w:val="000000"/>
                <w:sz w:val="20"/>
                <w:szCs w:val="20"/>
                <w:lang w:val="es-ES" w:eastAsia="en-US"/>
              </w:rPr>
            </w:pPr>
            <w:r w:rsidRPr="009A0D62">
              <w:rPr>
                <w:rFonts w:ascii="Noto Sans" w:eastAsia="Calibri" w:hAnsi="Noto Sans" w:cs="Noto Sans"/>
                <w:b/>
                <w:bCs/>
                <w:color w:val="000000"/>
                <w:sz w:val="20"/>
                <w:szCs w:val="20"/>
                <w:lang w:val="es-ES" w:eastAsia="en-US"/>
              </w:rPr>
              <w:t>PUNTOS A DISTRIBUIR</w:t>
            </w:r>
          </w:p>
        </w:tc>
      </w:tr>
      <w:tr w:rsidR="003D3A7F" w:rsidRPr="009A0D62" w14:paraId="7EE7EE72" w14:textId="77777777" w:rsidTr="00616A7A">
        <w:trPr>
          <w:trHeight w:val="301"/>
          <w:jc w:val="center"/>
        </w:trPr>
        <w:tc>
          <w:tcPr>
            <w:tcW w:w="1713" w:type="dxa"/>
            <w:tcBorders>
              <w:top w:val="single" w:sz="4" w:space="0" w:color="auto"/>
              <w:left w:val="single" w:sz="4" w:space="0" w:color="auto"/>
              <w:bottom w:val="single" w:sz="4" w:space="0" w:color="auto"/>
              <w:right w:val="single" w:sz="4" w:space="0" w:color="auto"/>
            </w:tcBorders>
            <w:vAlign w:val="center"/>
            <w:hideMark/>
          </w:tcPr>
          <w:p w14:paraId="66B4645C" w14:textId="77777777" w:rsidR="003D3A7F" w:rsidRPr="009A0D62" w:rsidRDefault="003D3A7F" w:rsidP="00214DF5">
            <w:pPr>
              <w:rPr>
                <w:rFonts w:ascii="Noto Sans" w:eastAsia="Calibri" w:hAnsi="Noto Sans" w:cs="Noto Sans"/>
                <w:b/>
                <w:color w:val="000000"/>
                <w:sz w:val="20"/>
                <w:szCs w:val="20"/>
                <w:lang w:val="es-ES" w:eastAsia="en-US"/>
              </w:rPr>
            </w:pPr>
            <w:r w:rsidRPr="009A0D62">
              <w:rPr>
                <w:rFonts w:ascii="Noto Sans" w:eastAsia="Calibri" w:hAnsi="Noto Sans" w:cs="Noto Sans"/>
                <w:b/>
                <w:color w:val="000000"/>
                <w:sz w:val="20"/>
                <w:szCs w:val="20"/>
                <w:lang w:val="es-ES" w:eastAsia="en-US"/>
              </w:rPr>
              <w:t>III. a). Metodología para la prestación del servicio</w:t>
            </w:r>
          </w:p>
          <w:p w14:paraId="317B074C" w14:textId="77777777" w:rsidR="003D3A7F" w:rsidRPr="009A0D62" w:rsidRDefault="003D3A7F" w:rsidP="00214DF5">
            <w:pPr>
              <w:rPr>
                <w:rFonts w:ascii="Noto Sans" w:eastAsia="Calibri" w:hAnsi="Noto Sans" w:cs="Noto Sans"/>
                <w:b/>
                <w:color w:val="000000"/>
                <w:sz w:val="20"/>
                <w:szCs w:val="20"/>
                <w:lang w:val="es-ES" w:eastAsia="en-US"/>
              </w:rPr>
            </w:pPr>
          </w:p>
        </w:tc>
        <w:tc>
          <w:tcPr>
            <w:tcW w:w="7308" w:type="dxa"/>
            <w:tcBorders>
              <w:top w:val="single" w:sz="4" w:space="0" w:color="auto"/>
              <w:left w:val="single" w:sz="4" w:space="0" w:color="auto"/>
              <w:bottom w:val="single" w:sz="4" w:space="0" w:color="auto"/>
              <w:right w:val="single" w:sz="4" w:space="0" w:color="auto"/>
            </w:tcBorders>
          </w:tcPr>
          <w:p w14:paraId="57D3BB56" w14:textId="2D63AA7F" w:rsidR="003D3A7F" w:rsidRPr="009A0D62" w:rsidRDefault="003D3A7F" w:rsidP="00214DF5">
            <w:pPr>
              <w:jc w:val="both"/>
              <w:rPr>
                <w:rFonts w:ascii="Noto Sans" w:eastAsia="Calibri" w:hAnsi="Noto Sans" w:cs="Noto Sans"/>
                <w:color w:val="000000"/>
                <w:sz w:val="20"/>
                <w:szCs w:val="20"/>
                <w:lang w:eastAsia="en-US"/>
              </w:rPr>
            </w:pPr>
            <w:r w:rsidRPr="009A0D62">
              <w:rPr>
                <w:rFonts w:ascii="Noto Sans" w:eastAsia="Calibri" w:hAnsi="Noto Sans" w:cs="Noto Sans"/>
                <w:color w:val="000000"/>
                <w:sz w:val="20"/>
                <w:szCs w:val="20"/>
                <w:lang w:eastAsia="en-US"/>
              </w:rPr>
              <w:t>Se otorgará puntaje al licitante que incluya la metodología propuesta para la prestación del servicio, la cual se deberá contener lo siguiente:</w:t>
            </w:r>
          </w:p>
          <w:p w14:paraId="70C6AC14" w14:textId="77777777" w:rsidR="003D3A7F" w:rsidRPr="009A0D62" w:rsidRDefault="003D3A7F" w:rsidP="00214DF5">
            <w:pPr>
              <w:jc w:val="both"/>
              <w:rPr>
                <w:rFonts w:ascii="Noto Sans" w:eastAsia="Calibri" w:hAnsi="Noto Sans" w:cs="Noto Sans"/>
                <w:color w:val="000000"/>
                <w:sz w:val="20"/>
                <w:szCs w:val="20"/>
                <w:lang w:eastAsia="en-US"/>
              </w:rPr>
            </w:pPr>
          </w:p>
          <w:p w14:paraId="10C4734E" w14:textId="465C11EC" w:rsidR="003D3A7F" w:rsidRPr="009A0D62" w:rsidRDefault="003D3A7F" w:rsidP="00214DF5">
            <w:pPr>
              <w:jc w:val="both"/>
              <w:rPr>
                <w:rFonts w:ascii="Noto Sans" w:eastAsia="Calibri" w:hAnsi="Noto Sans" w:cs="Noto Sans"/>
                <w:color w:val="000000"/>
                <w:sz w:val="20"/>
                <w:szCs w:val="20"/>
                <w:lang w:eastAsia="en-US"/>
              </w:rPr>
            </w:pPr>
            <w:r w:rsidRPr="009A0D62">
              <w:rPr>
                <w:rFonts w:ascii="Noto Sans" w:eastAsia="Calibri" w:hAnsi="Noto Sans" w:cs="Noto Sans"/>
                <w:color w:val="000000"/>
                <w:sz w:val="20"/>
                <w:szCs w:val="20"/>
                <w:lang w:eastAsia="en-US"/>
              </w:rPr>
              <w:t xml:space="preserve">Descripción de la metodología, procesos y procedimientos que el licitante propone utilizar para prestar el servicio solicitado, este documento deberá </w:t>
            </w:r>
            <w:r w:rsidRPr="009A0D62">
              <w:rPr>
                <w:rFonts w:ascii="Noto Sans" w:eastAsia="Calibri" w:hAnsi="Noto Sans" w:cs="Noto Sans"/>
                <w:color w:val="000000"/>
                <w:sz w:val="20"/>
                <w:szCs w:val="20"/>
                <w:lang w:eastAsia="en-US"/>
              </w:rPr>
              <w:lastRenderedPageBreak/>
              <w:t xml:space="preserve">indicar la forma en la que el posible proveedor logrará técnicamente entregar el servicio solicitado. </w:t>
            </w:r>
          </w:p>
          <w:p w14:paraId="5B882A83" w14:textId="77777777" w:rsidR="003D3A7F" w:rsidRPr="009A0D62" w:rsidRDefault="003D3A7F" w:rsidP="00214DF5">
            <w:pPr>
              <w:jc w:val="both"/>
              <w:rPr>
                <w:rFonts w:ascii="Noto Sans" w:eastAsia="Calibri" w:hAnsi="Noto Sans" w:cs="Noto Sans"/>
                <w:color w:val="000000"/>
                <w:sz w:val="20"/>
                <w:szCs w:val="20"/>
                <w:lang w:eastAsia="en-US"/>
              </w:rPr>
            </w:pPr>
          </w:p>
          <w:p w14:paraId="11D3BFC1" w14:textId="1AA09475" w:rsidR="003D3A7F" w:rsidRPr="009A0D62" w:rsidRDefault="003D3A7F" w:rsidP="00214DF5">
            <w:pPr>
              <w:jc w:val="both"/>
              <w:rPr>
                <w:rFonts w:ascii="Noto Sans" w:eastAsia="Calibri" w:hAnsi="Noto Sans" w:cs="Noto Sans"/>
                <w:color w:val="000000"/>
                <w:sz w:val="20"/>
                <w:szCs w:val="20"/>
                <w:lang w:eastAsia="en-US"/>
              </w:rPr>
            </w:pPr>
            <w:r w:rsidRPr="009A0D62">
              <w:rPr>
                <w:rFonts w:ascii="Noto Sans" w:eastAsia="Calibri" w:hAnsi="Noto Sans" w:cs="Noto Sans"/>
                <w:color w:val="000000"/>
                <w:sz w:val="20"/>
                <w:szCs w:val="20"/>
                <w:lang w:eastAsia="en-US"/>
              </w:rPr>
              <w:t>Deberá estar basada en mejores prácticas o estándares de la industria, para lo cual deberá el licitante señalar expresamente cuál es la mejor práctica incluyendo la fuente de consulta con la que podrá constatar la Convocante el apego a estas.</w:t>
            </w:r>
          </w:p>
          <w:p w14:paraId="037012A1" w14:textId="77777777" w:rsidR="003D3A7F" w:rsidRPr="009A0D62" w:rsidRDefault="003D3A7F" w:rsidP="00214DF5">
            <w:pPr>
              <w:jc w:val="both"/>
              <w:rPr>
                <w:rFonts w:ascii="Noto Sans" w:eastAsia="Calibri" w:hAnsi="Noto Sans" w:cs="Noto Sans"/>
                <w:color w:val="000000"/>
                <w:sz w:val="20"/>
                <w:szCs w:val="20"/>
                <w:lang w:eastAsia="en-US"/>
              </w:rPr>
            </w:pPr>
            <w:r w:rsidRPr="009A0D62">
              <w:rPr>
                <w:rFonts w:ascii="Noto Sans" w:eastAsia="Calibri" w:hAnsi="Noto Sans" w:cs="Noto Sans"/>
                <w:color w:val="000000"/>
                <w:sz w:val="20"/>
                <w:szCs w:val="20"/>
                <w:lang w:eastAsia="en-US"/>
              </w:rPr>
              <w:t xml:space="preserve"> </w:t>
            </w:r>
          </w:p>
          <w:p w14:paraId="7D8750D9" w14:textId="77777777" w:rsidR="003D3A7F" w:rsidRPr="009A0D62" w:rsidRDefault="003D3A7F" w:rsidP="00214DF5">
            <w:pPr>
              <w:jc w:val="both"/>
              <w:rPr>
                <w:rFonts w:ascii="Noto Sans" w:eastAsia="Calibri" w:hAnsi="Noto Sans" w:cs="Noto Sans"/>
                <w:color w:val="000000"/>
                <w:sz w:val="20"/>
                <w:szCs w:val="20"/>
                <w:lang w:eastAsia="en-US"/>
              </w:rPr>
            </w:pPr>
            <w:r w:rsidRPr="009A0D62">
              <w:rPr>
                <w:rFonts w:ascii="Noto Sans" w:eastAsia="Calibri" w:hAnsi="Noto Sans" w:cs="Noto Sans"/>
                <w:color w:val="000000"/>
                <w:sz w:val="20"/>
                <w:szCs w:val="20"/>
                <w:lang w:eastAsia="en-US"/>
              </w:rPr>
              <w:t>No se aceptarán cartas bajo protesta de decir verdad en las que se comprometa el cumplimiento de cualquiera de las especificaciones del servicio.</w:t>
            </w:r>
          </w:p>
          <w:p w14:paraId="4B359509" w14:textId="77777777" w:rsidR="003D3A7F" w:rsidRPr="009A0D62" w:rsidRDefault="003D3A7F" w:rsidP="00214DF5">
            <w:pPr>
              <w:jc w:val="both"/>
              <w:rPr>
                <w:rFonts w:ascii="Noto Sans" w:eastAsia="Calibri" w:hAnsi="Noto Sans" w:cs="Noto Sans"/>
                <w:color w:val="000000"/>
                <w:sz w:val="20"/>
                <w:szCs w:val="20"/>
                <w:lang w:eastAsia="en-US"/>
              </w:rPr>
            </w:pPr>
            <w:r w:rsidRPr="009A0D62">
              <w:rPr>
                <w:rFonts w:ascii="Noto Sans" w:eastAsia="Calibri" w:hAnsi="Noto Sans" w:cs="Noto Sans"/>
                <w:color w:val="000000"/>
                <w:sz w:val="20"/>
                <w:szCs w:val="20"/>
                <w:lang w:eastAsia="en-US"/>
              </w:rPr>
              <w:t xml:space="preserve"> </w:t>
            </w:r>
          </w:p>
          <w:p w14:paraId="61A34C04" w14:textId="77777777" w:rsidR="003D3A7F" w:rsidRPr="009A0D62" w:rsidRDefault="003D3A7F" w:rsidP="00214DF5">
            <w:pPr>
              <w:jc w:val="both"/>
              <w:rPr>
                <w:rFonts w:ascii="Noto Sans" w:eastAsia="Calibri" w:hAnsi="Noto Sans" w:cs="Noto Sans"/>
                <w:color w:val="000000"/>
                <w:sz w:val="20"/>
                <w:szCs w:val="20"/>
                <w:lang w:val="es-ES" w:eastAsia="en-US"/>
              </w:rPr>
            </w:pPr>
            <w:r w:rsidRPr="009A0D62">
              <w:rPr>
                <w:rFonts w:ascii="Noto Sans" w:eastAsia="Calibri" w:hAnsi="Noto Sans" w:cs="Noto Sans"/>
                <w:color w:val="000000"/>
                <w:sz w:val="20"/>
                <w:szCs w:val="20"/>
                <w:lang w:val="es-ES" w:eastAsia="en-US"/>
              </w:rPr>
              <w:t>Como máximo se otorgarán __ puntos por este subrubro.</w:t>
            </w:r>
          </w:p>
          <w:p w14:paraId="50A815CF" w14:textId="77777777" w:rsidR="003D3A7F" w:rsidRPr="009A0D62" w:rsidRDefault="003D3A7F" w:rsidP="00214DF5">
            <w:pPr>
              <w:jc w:val="both"/>
              <w:rPr>
                <w:rFonts w:ascii="Noto Sans" w:eastAsia="Calibri" w:hAnsi="Noto Sans" w:cs="Noto Sans"/>
                <w:color w:val="000000"/>
                <w:sz w:val="20"/>
                <w:szCs w:val="20"/>
                <w:lang w:val="es-ES" w:eastAsia="en-US"/>
              </w:rPr>
            </w:pPr>
          </w:p>
          <w:p w14:paraId="5B5996AA" w14:textId="3ADDED58" w:rsidR="003D3A7F" w:rsidRPr="009A0D62" w:rsidRDefault="003D3A7F" w:rsidP="00214DF5">
            <w:pPr>
              <w:jc w:val="both"/>
              <w:rPr>
                <w:rFonts w:ascii="Noto Sans" w:eastAsia="Calibri" w:hAnsi="Noto Sans" w:cs="Noto Sans"/>
                <w:color w:val="000000"/>
                <w:sz w:val="20"/>
                <w:szCs w:val="20"/>
                <w:lang w:val="es-ES" w:eastAsia="en-US"/>
              </w:rPr>
            </w:pPr>
            <w:r w:rsidRPr="009A0D62">
              <w:rPr>
                <w:rFonts w:ascii="Noto Sans" w:eastAsia="Calibri" w:hAnsi="Noto Sans" w:cs="Noto Sans"/>
                <w:color w:val="000000"/>
                <w:sz w:val="20"/>
                <w:szCs w:val="20"/>
                <w:lang w:val="es-ES" w:eastAsia="en-US"/>
              </w:rPr>
              <w:t xml:space="preserve">Se otorgarán __ puntos al licitante que entregue la documentación de acuerdo con lo solicitado. </w:t>
            </w:r>
          </w:p>
          <w:p w14:paraId="16F5EA40" w14:textId="77777777" w:rsidR="003D3A7F" w:rsidRPr="009A0D62" w:rsidRDefault="003D3A7F" w:rsidP="00214DF5">
            <w:pPr>
              <w:jc w:val="both"/>
              <w:rPr>
                <w:rFonts w:ascii="Noto Sans" w:eastAsia="Calibri" w:hAnsi="Noto Sans" w:cs="Noto Sans"/>
                <w:color w:val="000000"/>
                <w:sz w:val="20"/>
                <w:szCs w:val="20"/>
                <w:lang w:val="es-ES" w:eastAsia="en-US"/>
              </w:rPr>
            </w:pPr>
          </w:p>
          <w:p w14:paraId="732861B4" w14:textId="2CE76227" w:rsidR="003D3A7F" w:rsidRPr="009A0D62" w:rsidRDefault="003D3A7F" w:rsidP="00214DF5">
            <w:pPr>
              <w:jc w:val="both"/>
              <w:rPr>
                <w:rFonts w:ascii="Noto Sans" w:eastAsia="Calibri" w:hAnsi="Noto Sans" w:cs="Noto Sans"/>
                <w:color w:val="000000"/>
                <w:sz w:val="20"/>
                <w:szCs w:val="20"/>
                <w:lang w:eastAsia="en-US"/>
              </w:rPr>
            </w:pPr>
            <w:r w:rsidRPr="009A0D62">
              <w:rPr>
                <w:rFonts w:ascii="Noto Sans" w:eastAsia="Calibri" w:hAnsi="Noto Sans" w:cs="Noto Sans"/>
                <w:color w:val="000000"/>
                <w:sz w:val="20"/>
                <w:szCs w:val="20"/>
                <w:lang w:val="es-ES" w:eastAsia="en-US"/>
              </w:rPr>
              <w:t>No se otorgarán puntos al licitante que no entregue la documentación solicitada o no cumpla con lo solicitado o no mencione cuál es la mejor práctica de estándares de la industria a la que se apega e incluya la fuente de consulta.</w:t>
            </w:r>
          </w:p>
        </w:tc>
        <w:tc>
          <w:tcPr>
            <w:tcW w:w="1317" w:type="dxa"/>
            <w:tcBorders>
              <w:top w:val="single" w:sz="4" w:space="0" w:color="auto"/>
              <w:left w:val="single" w:sz="4" w:space="0" w:color="auto"/>
              <w:bottom w:val="single" w:sz="4" w:space="0" w:color="auto"/>
              <w:right w:val="single" w:sz="4" w:space="0" w:color="auto"/>
            </w:tcBorders>
            <w:vAlign w:val="center"/>
            <w:hideMark/>
          </w:tcPr>
          <w:p w14:paraId="6F392907" w14:textId="77777777" w:rsidR="003D3A7F" w:rsidRPr="009A0D62" w:rsidRDefault="003D3A7F" w:rsidP="00214DF5">
            <w:pPr>
              <w:jc w:val="center"/>
              <w:rPr>
                <w:rFonts w:ascii="Noto Sans" w:eastAsia="Calibri" w:hAnsi="Noto Sans" w:cs="Noto Sans"/>
                <w:color w:val="000000"/>
                <w:sz w:val="20"/>
                <w:szCs w:val="20"/>
                <w:lang w:val="es-ES" w:eastAsia="en-US"/>
              </w:rPr>
            </w:pPr>
          </w:p>
        </w:tc>
      </w:tr>
      <w:tr w:rsidR="003D3A7F" w:rsidRPr="009A0D62" w14:paraId="350E6E73" w14:textId="77777777" w:rsidTr="00616A7A">
        <w:trPr>
          <w:trHeight w:val="301"/>
          <w:jc w:val="center"/>
        </w:trPr>
        <w:tc>
          <w:tcPr>
            <w:tcW w:w="171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2B383D3" w14:textId="7B9ED8CA" w:rsidR="003D3A7F" w:rsidRPr="009A0D62" w:rsidRDefault="003D3A7F" w:rsidP="00214DF5">
            <w:pPr>
              <w:rPr>
                <w:rFonts w:ascii="Noto Sans" w:eastAsia="Calibri" w:hAnsi="Noto Sans" w:cs="Noto Sans"/>
                <w:b/>
                <w:color w:val="000000"/>
                <w:sz w:val="20"/>
                <w:szCs w:val="20"/>
                <w:lang w:val="es-ES" w:eastAsia="en-US"/>
              </w:rPr>
            </w:pPr>
            <w:r w:rsidRPr="009A0D62">
              <w:rPr>
                <w:rFonts w:ascii="Noto Sans" w:eastAsia="Calibri" w:hAnsi="Noto Sans" w:cs="Noto Sans"/>
                <w:b/>
                <w:color w:val="000000"/>
                <w:sz w:val="20"/>
                <w:szCs w:val="20"/>
                <w:lang w:val="es-ES" w:eastAsia="en-US"/>
              </w:rPr>
              <w:t>III. b). Plan de trabajo propuesto por el licitante</w:t>
            </w:r>
          </w:p>
        </w:tc>
        <w:tc>
          <w:tcPr>
            <w:tcW w:w="7308" w:type="dxa"/>
            <w:tcBorders>
              <w:top w:val="single" w:sz="4" w:space="0" w:color="auto"/>
              <w:left w:val="single" w:sz="4" w:space="0" w:color="auto"/>
              <w:bottom w:val="single" w:sz="4" w:space="0" w:color="auto"/>
              <w:right w:val="single" w:sz="4" w:space="0" w:color="auto"/>
            </w:tcBorders>
          </w:tcPr>
          <w:p w14:paraId="5BD50B98" w14:textId="6AF3838D" w:rsidR="003D3A7F" w:rsidRPr="009A0D62" w:rsidRDefault="003D3A7F" w:rsidP="00214DF5">
            <w:pPr>
              <w:jc w:val="both"/>
              <w:rPr>
                <w:rFonts w:ascii="Noto Sans" w:eastAsia="Calibri" w:hAnsi="Noto Sans" w:cs="Noto Sans"/>
                <w:color w:val="000000"/>
                <w:sz w:val="20"/>
                <w:szCs w:val="20"/>
                <w:lang w:eastAsia="en-US"/>
              </w:rPr>
            </w:pPr>
            <w:r w:rsidRPr="009A0D62">
              <w:rPr>
                <w:rFonts w:ascii="Noto Sans" w:eastAsia="Calibri" w:hAnsi="Noto Sans" w:cs="Noto Sans"/>
                <w:color w:val="000000"/>
                <w:sz w:val="20"/>
                <w:szCs w:val="20"/>
                <w:lang w:val="es-ES" w:eastAsia="en-US"/>
              </w:rPr>
              <w:t xml:space="preserve">El licitante deberá presentar un Plan de Trabajo para atención del servicio objeto el presente Anexo Técnico, en el que proponga los plazos optimizados con la </w:t>
            </w:r>
            <w:r w:rsidRPr="009A0D62">
              <w:rPr>
                <w:rFonts w:ascii="Noto Sans" w:eastAsia="Calibri" w:hAnsi="Noto Sans" w:cs="Noto Sans"/>
                <w:color w:val="000000"/>
                <w:sz w:val="20"/>
                <w:szCs w:val="20"/>
                <w:lang w:eastAsia="en-US"/>
              </w:rPr>
              <w:t xml:space="preserve">volumetría proporcionada por el Instituto como referencia para la prestación del servicio solicitado, dicho plan deberá contener al menos lo siguiente: </w:t>
            </w:r>
          </w:p>
          <w:p w14:paraId="172AAD2C" w14:textId="77777777" w:rsidR="003D3A7F" w:rsidRPr="009A0D62" w:rsidRDefault="003D3A7F" w:rsidP="00214DF5">
            <w:pPr>
              <w:ind w:left="526"/>
              <w:jc w:val="both"/>
              <w:rPr>
                <w:rFonts w:ascii="Noto Sans" w:eastAsia="Calibri" w:hAnsi="Noto Sans" w:cs="Noto Sans"/>
                <w:color w:val="000000"/>
                <w:sz w:val="20"/>
                <w:szCs w:val="20"/>
                <w:lang w:eastAsia="en-US"/>
              </w:rPr>
            </w:pPr>
            <w:r w:rsidRPr="009A0D62">
              <w:rPr>
                <w:rFonts w:ascii="Noto Sans" w:eastAsia="Calibri" w:hAnsi="Noto Sans" w:cs="Noto Sans"/>
                <w:color w:val="000000"/>
                <w:sz w:val="20"/>
                <w:szCs w:val="20"/>
                <w:lang w:eastAsia="en-US"/>
              </w:rPr>
              <w:t>A. Actividades a realizar.</w:t>
            </w:r>
          </w:p>
          <w:p w14:paraId="5B423A7D" w14:textId="77777777" w:rsidR="003D3A7F" w:rsidRPr="009A0D62" w:rsidRDefault="003D3A7F" w:rsidP="00214DF5">
            <w:pPr>
              <w:ind w:left="526"/>
              <w:jc w:val="both"/>
              <w:rPr>
                <w:rFonts w:ascii="Noto Sans" w:eastAsia="Calibri" w:hAnsi="Noto Sans" w:cs="Noto Sans"/>
                <w:color w:val="000000"/>
                <w:sz w:val="20"/>
                <w:szCs w:val="20"/>
                <w:lang w:eastAsia="en-US"/>
              </w:rPr>
            </w:pPr>
            <w:r w:rsidRPr="009A0D62">
              <w:rPr>
                <w:rFonts w:ascii="Noto Sans" w:eastAsia="Calibri" w:hAnsi="Noto Sans" w:cs="Noto Sans"/>
                <w:color w:val="000000"/>
                <w:sz w:val="20"/>
                <w:szCs w:val="20"/>
                <w:lang w:eastAsia="en-US"/>
              </w:rPr>
              <w:t>B. Secuencia.</w:t>
            </w:r>
          </w:p>
          <w:p w14:paraId="16CAAE85" w14:textId="77777777" w:rsidR="003D3A7F" w:rsidRPr="009A0D62" w:rsidRDefault="003D3A7F" w:rsidP="00214DF5">
            <w:pPr>
              <w:ind w:left="526"/>
              <w:jc w:val="both"/>
              <w:rPr>
                <w:rFonts w:ascii="Noto Sans" w:eastAsia="Calibri" w:hAnsi="Noto Sans" w:cs="Noto Sans"/>
                <w:color w:val="000000"/>
                <w:sz w:val="20"/>
                <w:szCs w:val="20"/>
                <w:lang w:eastAsia="en-US"/>
              </w:rPr>
            </w:pPr>
            <w:r w:rsidRPr="009A0D62">
              <w:rPr>
                <w:rFonts w:ascii="Noto Sans" w:eastAsia="Calibri" w:hAnsi="Noto Sans" w:cs="Noto Sans"/>
                <w:color w:val="000000"/>
                <w:sz w:val="20"/>
                <w:szCs w:val="20"/>
                <w:lang w:eastAsia="en-US"/>
              </w:rPr>
              <w:t>C. Recursos asignados.</w:t>
            </w:r>
          </w:p>
          <w:p w14:paraId="7895E760" w14:textId="77777777" w:rsidR="003D3A7F" w:rsidRPr="009A0D62" w:rsidRDefault="003D3A7F" w:rsidP="00214DF5">
            <w:pPr>
              <w:ind w:left="526"/>
              <w:jc w:val="both"/>
              <w:rPr>
                <w:rFonts w:ascii="Noto Sans" w:eastAsia="Calibri" w:hAnsi="Noto Sans" w:cs="Noto Sans"/>
                <w:color w:val="000000"/>
                <w:sz w:val="20"/>
                <w:szCs w:val="20"/>
                <w:lang w:eastAsia="en-US"/>
              </w:rPr>
            </w:pPr>
            <w:r w:rsidRPr="009A0D62">
              <w:rPr>
                <w:rFonts w:ascii="Noto Sans" w:eastAsia="Calibri" w:hAnsi="Noto Sans" w:cs="Noto Sans"/>
                <w:color w:val="000000"/>
                <w:sz w:val="20"/>
                <w:szCs w:val="20"/>
                <w:lang w:eastAsia="en-US"/>
              </w:rPr>
              <w:t>D. Responsables de las actividades.</w:t>
            </w:r>
          </w:p>
          <w:p w14:paraId="29DA3D85" w14:textId="77777777" w:rsidR="003D3A7F" w:rsidRPr="009A0D62" w:rsidRDefault="003D3A7F" w:rsidP="00214DF5">
            <w:pPr>
              <w:ind w:left="526"/>
              <w:jc w:val="both"/>
              <w:rPr>
                <w:rFonts w:ascii="Noto Sans" w:eastAsia="Calibri" w:hAnsi="Noto Sans" w:cs="Noto Sans"/>
                <w:color w:val="000000"/>
                <w:sz w:val="20"/>
                <w:szCs w:val="20"/>
                <w:lang w:eastAsia="en-US"/>
              </w:rPr>
            </w:pPr>
            <w:r w:rsidRPr="009A0D62">
              <w:rPr>
                <w:rFonts w:ascii="Noto Sans" w:eastAsia="Calibri" w:hAnsi="Noto Sans" w:cs="Noto Sans"/>
                <w:color w:val="000000"/>
                <w:sz w:val="20"/>
                <w:szCs w:val="20"/>
                <w:lang w:eastAsia="en-US"/>
              </w:rPr>
              <w:t>E. Duración del proyecto.</w:t>
            </w:r>
          </w:p>
          <w:p w14:paraId="3476E3AB" w14:textId="77777777" w:rsidR="003D3A7F" w:rsidRPr="009A0D62" w:rsidRDefault="003D3A7F" w:rsidP="00214DF5">
            <w:pPr>
              <w:ind w:left="526"/>
              <w:jc w:val="both"/>
              <w:rPr>
                <w:rFonts w:ascii="Noto Sans" w:eastAsia="Calibri" w:hAnsi="Noto Sans" w:cs="Noto Sans"/>
                <w:color w:val="000000"/>
                <w:sz w:val="20"/>
                <w:szCs w:val="20"/>
                <w:lang w:eastAsia="en-US"/>
              </w:rPr>
            </w:pPr>
            <w:r w:rsidRPr="009A0D62">
              <w:rPr>
                <w:rFonts w:ascii="Noto Sans" w:eastAsia="Calibri" w:hAnsi="Noto Sans" w:cs="Noto Sans"/>
                <w:color w:val="000000"/>
                <w:sz w:val="20"/>
                <w:szCs w:val="20"/>
                <w:lang w:eastAsia="en-US"/>
              </w:rPr>
              <w:t>F. Fecha de inicio.</w:t>
            </w:r>
          </w:p>
          <w:p w14:paraId="5008F47B" w14:textId="77777777" w:rsidR="003D3A7F" w:rsidRPr="009A0D62" w:rsidRDefault="003D3A7F" w:rsidP="00214DF5">
            <w:pPr>
              <w:ind w:left="526"/>
              <w:jc w:val="both"/>
              <w:rPr>
                <w:rFonts w:ascii="Noto Sans" w:eastAsia="Calibri" w:hAnsi="Noto Sans" w:cs="Noto Sans"/>
                <w:color w:val="000000"/>
                <w:sz w:val="20"/>
                <w:szCs w:val="20"/>
                <w:lang w:eastAsia="en-US"/>
              </w:rPr>
            </w:pPr>
            <w:r w:rsidRPr="009A0D62">
              <w:rPr>
                <w:rFonts w:ascii="Noto Sans" w:eastAsia="Calibri" w:hAnsi="Noto Sans" w:cs="Noto Sans"/>
                <w:color w:val="000000"/>
                <w:sz w:val="20"/>
                <w:szCs w:val="20"/>
                <w:lang w:eastAsia="en-US"/>
              </w:rPr>
              <w:t>G. Fecha de conclusión.</w:t>
            </w:r>
          </w:p>
          <w:p w14:paraId="0297F8F7" w14:textId="77777777" w:rsidR="003D3A7F" w:rsidRPr="009A0D62" w:rsidRDefault="003D3A7F" w:rsidP="00214DF5">
            <w:pPr>
              <w:jc w:val="both"/>
              <w:rPr>
                <w:rFonts w:ascii="Noto Sans" w:eastAsia="Calibri" w:hAnsi="Noto Sans" w:cs="Noto Sans"/>
                <w:color w:val="000000"/>
                <w:sz w:val="20"/>
                <w:szCs w:val="20"/>
                <w:lang w:val="es-ES" w:eastAsia="en-US"/>
              </w:rPr>
            </w:pPr>
          </w:p>
          <w:p w14:paraId="1B36CCE3" w14:textId="77777777" w:rsidR="003D3A7F" w:rsidRPr="009A0D62" w:rsidRDefault="003D3A7F" w:rsidP="00214DF5">
            <w:pPr>
              <w:jc w:val="both"/>
              <w:rPr>
                <w:rFonts w:ascii="Noto Sans" w:eastAsia="Calibri" w:hAnsi="Noto Sans" w:cs="Noto Sans"/>
                <w:bCs/>
                <w:color w:val="000000"/>
                <w:sz w:val="20"/>
                <w:szCs w:val="20"/>
                <w:lang w:val="es-ES" w:eastAsia="en-US"/>
              </w:rPr>
            </w:pPr>
            <w:r w:rsidRPr="009A0D62">
              <w:rPr>
                <w:rFonts w:ascii="Noto Sans" w:eastAsia="Calibri" w:hAnsi="Noto Sans" w:cs="Noto Sans"/>
                <w:bCs/>
                <w:color w:val="000000"/>
                <w:sz w:val="20"/>
                <w:szCs w:val="20"/>
                <w:lang w:val="es-ES" w:eastAsia="en-US"/>
              </w:rPr>
              <w:t>El plan de trabajo presentado para esta evaluación será tomado en cuenta para la prestación del servicio y por ende para la aplicación de las penas y deductivas correspondientes.</w:t>
            </w:r>
          </w:p>
          <w:p w14:paraId="205ED9F0" w14:textId="77777777" w:rsidR="003D3A7F" w:rsidRPr="009A0D62" w:rsidRDefault="003D3A7F" w:rsidP="00214DF5">
            <w:pPr>
              <w:jc w:val="both"/>
              <w:rPr>
                <w:rFonts w:ascii="Noto Sans" w:eastAsia="Calibri" w:hAnsi="Noto Sans" w:cs="Noto Sans"/>
                <w:color w:val="000000"/>
                <w:sz w:val="20"/>
                <w:szCs w:val="20"/>
                <w:lang w:val="es-ES" w:eastAsia="en-US"/>
              </w:rPr>
            </w:pPr>
          </w:p>
          <w:p w14:paraId="71DBA2E0" w14:textId="77777777" w:rsidR="003D3A7F" w:rsidRPr="009A0D62" w:rsidRDefault="003D3A7F" w:rsidP="00214DF5">
            <w:pPr>
              <w:jc w:val="both"/>
              <w:rPr>
                <w:rFonts w:ascii="Noto Sans" w:eastAsia="Calibri" w:hAnsi="Noto Sans" w:cs="Noto Sans"/>
                <w:color w:val="000000"/>
                <w:sz w:val="20"/>
                <w:szCs w:val="20"/>
                <w:lang w:val="es-ES" w:eastAsia="en-US"/>
              </w:rPr>
            </w:pPr>
            <w:r w:rsidRPr="009A0D62">
              <w:rPr>
                <w:rFonts w:ascii="Noto Sans" w:eastAsia="Calibri" w:hAnsi="Noto Sans" w:cs="Noto Sans"/>
                <w:color w:val="000000"/>
                <w:sz w:val="20"/>
                <w:szCs w:val="20"/>
                <w:lang w:val="es-ES" w:eastAsia="en-US"/>
              </w:rPr>
              <w:t xml:space="preserve">No se tomarán en cuenta el plan de trabajo que no contemple expresamente lo antes citado. </w:t>
            </w:r>
          </w:p>
          <w:p w14:paraId="120471A6" w14:textId="77777777" w:rsidR="003D3A7F" w:rsidRPr="009A0D62" w:rsidRDefault="003D3A7F" w:rsidP="00214DF5">
            <w:pPr>
              <w:jc w:val="both"/>
              <w:rPr>
                <w:rFonts w:ascii="Noto Sans" w:eastAsia="Calibri" w:hAnsi="Noto Sans" w:cs="Noto Sans"/>
                <w:color w:val="000000"/>
                <w:sz w:val="20"/>
                <w:szCs w:val="20"/>
                <w:lang w:val="es-ES" w:eastAsia="en-US"/>
              </w:rPr>
            </w:pPr>
          </w:p>
          <w:p w14:paraId="4F88B3F6" w14:textId="77777777" w:rsidR="003D3A7F" w:rsidRPr="009A0D62" w:rsidRDefault="003D3A7F" w:rsidP="00214DF5">
            <w:pPr>
              <w:jc w:val="both"/>
              <w:rPr>
                <w:rFonts w:ascii="Noto Sans" w:eastAsia="Calibri" w:hAnsi="Noto Sans" w:cs="Noto Sans"/>
                <w:color w:val="000000"/>
                <w:sz w:val="20"/>
                <w:szCs w:val="20"/>
                <w:lang w:val="es-ES" w:eastAsia="en-US"/>
              </w:rPr>
            </w:pPr>
            <w:r w:rsidRPr="009A0D62">
              <w:rPr>
                <w:rFonts w:ascii="Noto Sans" w:eastAsia="Calibri" w:hAnsi="Noto Sans" w:cs="Noto Sans"/>
                <w:color w:val="000000"/>
                <w:sz w:val="20"/>
                <w:szCs w:val="20"/>
                <w:lang w:val="es-ES" w:eastAsia="en-US"/>
              </w:rPr>
              <w:t>No se considerará el Plan de Trabajo que no se apegue a los tiempos del Instituto establecidos en el Anexo Técnico y sus Apéndices y los presentes Términos y Condiciones.</w:t>
            </w:r>
          </w:p>
          <w:p w14:paraId="4A6CC938" w14:textId="77777777" w:rsidR="003D3A7F" w:rsidRPr="009A0D62" w:rsidRDefault="003D3A7F" w:rsidP="00214DF5">
            <w:pPr>
              <w:jc w:val="both"/>
              <w:rPr>
                <w:rFonts w:ascii="Noto Sans" w:eastAsia="Calibri" w:hAnsi="Noto Sans" w:cs="Noto Sans"/>
                <w:color w:val="000000"/>
                <w:sz w:val="20"/>
                <w:szCs w:val="20"/>
                <w:lang w:val="es-ES" w:eastAsia="en-US"/>
              </w:rPr>
            </w:pPr>
          </w:p>
          <w:p w14:paraId="4A7055EA" w14:textId="77777777" w:rsidR="003D3A7F" w:rsidRPr="009A0D62" w:rsidRDefault="003D3A7F" w:rsidP="00214DF5">
            <w:pPr>
              <w:jc w:val="both"/>
              <w:rPr>
                <w:rFonts w:ascii="Noto Sans" w:eastAsia="Calibri" w:hAnsi="Noto Sans" w:cs="Noto Sans"/>
                <w:color w:val="000000"/>
                <w:sz w:val="20"/>
                <w:szCs w:val="20"/>
                <w:lang w:val="es-ES" w:eastAsia="en-US"/>
              </w:rPr>
            </w:pPr>
            <w:r w:rsidRPr="009A0D62">
              <w:rPr>
                <w:rFonts w:ascii="Noto Sans" w:eastAsia="Calibri" w:hAnsi="Noto Sans" w:cs="Noto Sans"/>
                <w:color w:val="000000"/>
                <w:sz w:val="20"/>
                <w:szCs w:val="20"/>
                <w:lang w:val="es-ES" w:eastAsia="en-US"/>
              </w:rPr>
              <w:lastRenderedPageBreak/>
              <w:t>Como máximo se otorgarán __ puntos por este subrubro.</w:t>
            </w:r>
          </w:p>
          <w:p w14:paraId="529CD36A" w14:textId="77777777" w:rsidR="003D3A7F" w:rsidRPr="009A0D62" w:rsidRDefault="003D3A7F" w:rsidP="00214DF5">
            <w:pPr>
              <w:jc w:val="both"/>
              <w:rPr>
                <w:rFonts w:ascii="Noto Sans" w:eastAsia="Calibri" w:hAnsi="Noto Sans" w:cs="Noto Sans"/>
                <w:color w:val="000000"/>
                <w:sz w:val="20"/>
                <w:szCs w:val="20"/>
                <w:lang w:val="es-ES" w:eastAsia="en-US"/>
              </w:rPr>
            </w:pPr>
          </w:p>
          <w:p w14:paraId="65676871" w14:textId="3E460191" w:rsidR="003D3A7F" w:rsidRPr="009A0D62" w:rsidRDefault="003D3A7F" w:rsidP="00214DF5">
            <w:pPr>
              <w:jc w:val="both"/>
              <w:rPr>
                <w:rFonts w:ascii="Noto Sans" w:eastAsia="Calibri" w:hAnsi="Noto Sans" w:cs="Noto Sans"/>
                <w:color w:val="000000"/>
                <w:sz w:val="20"/>
                <w:szCs w:val="20"/>
                <w:lang w:val="es-ES" w:eastAsia="en-US"/>
              </w:rPr>
            </w:pPr>
            <w:r w:rsidRPr="009A0D62">
              <w:rPr>
                <w:rFonts w:ascii="Noto Sans" w:eastAsia="Calibri" w:hAnsi="Noto Sans" w:cs="Noto Sans"/>
                <w:color w:val="000000"/>
                <w:sz w:val="20"/>
                <w:szCs w:val="20"/>
                <w:lang w:val="es-ES" w:eastAsia="en-US"/>
              </w:rPr>
              <w:t xml:space="preserve">Se otorgarán ___ puntos al licitante que entregue la documentación solicitada en este subrubro y que cumpla con las especificaciones requeridas. </w:t>
            </w:r>
          </w:p>
          <w:p w14:paraId="4B1E9636" w14:textId="77777777" w:rsidR="003D3A7F" w:rsidRPr="009A0D62" w:rsidRDefault="003D3A7F" w:rsidP="00214DF5">
            <w:pPr>
              <w:jc w:val="both"/>
              <w:rPr>
                <w:rFonts w:ascii="Noto Sans" w:eastAsia="Calibri" w:hAnsi="Noto Sans" w:cs="Noto Sans"/>
                <w:color w:val="000000"/>
                <w:sz w:val="20"/>
                <w:szCs w:val="20"/>
                <w:lang w:val="es-ES" w:eastAsia="en-US"/>
              </w:rPr>
            </w:pPr>
            <w:r w:rsidRPr="009A0D62">
              <w:rPr>
                <w:rFonts w:ascii="Noto Sans" w:eastAsia="Calibri" w:hAnsi="Noto Sans" w:cs="Noto Sans"/>
                <w:color w:val="000000"/>
                <w:sz w:val="20"/>
                <w:szCs w:val="20"/>
                <w:lang w:val="es-ES" w:eastAsia="en-US"/>
              </w:rPr>
              <w:t xml:space="preserve"> </w:t>
            </w:r>
          </w:p>
          <w:p w14:paraId="6F756351" w14:textId="2B7130ED" w:rsidR="003D3A7F" w:rsidRPr="009A0D62" w:rsidRDefault="003D3A7F" w:rsidP="00214DF5">
            <w:pPr>
              <w:jc w:val="both"/>
              <w:rPr>
                <w:rFonts w:ascii="Noto Sans" w:eastAsia="Calibri" w:hAnsi="Noto Sans" w:cs="Noto Sans"/>
                <w:color w:val="000000"/>
                <w:sz w:val="20"/>
                <w:szCs w:val="20"/>
                <w:lang w:val="es-ES" w:eastAsia="en-US"/>
              </w:rPr>
            </w:pPr>
            <w:r w:rsidRPr="009A0D62">
              <w:rPr>
                <w:rFonts w:ascii="Noto Sans" w:eastAsia="Calibri" w:hAnsi="Noto Sans" w:cs="Noto Sans"/>
                <w:color w:val="000000"/>
                <w:sz w:val="20"/>
                <w:szCs w:val="20"/>
                <w:lang w:val="es-ES" w:eastAsia="en-US"/>
              </w:rPr>
              <w:t xml:space="preserve">No se otorgarán puntos al licitante que no entregue la documentación solicitada en este subrubro o que no cumpla con las especificaciones requeridas. </w:t>
            </w:r>
          </w:p>
        </w:tc>
        <w:tc>
          <w:tcPr>
            <w:tcW w:w="1317" w:type="dxa"/>
            <w:tcBorders>
              <w:top w:val="single" w:sz="4" w:space="0" w:color="auto"/>
              <w:left w:val="single" w:sz="4" w:space="0" w:color="auto"/>
              <w:bottom w:val="single" w:sz="4" w:space="0" w:color="auto"/>
              <w:right w:val="single" w:sz="4" w:space="0" w:color="auto"/>
            </w:tcBorders>
            <w:vAlign w:val="center"/>
            <w:hideMark/>
          </w:tcPr>
          <w:p w14:paraId="05700221" w14:textId="77777777" w:rsidR="003D3A7F" w:rsidRPr="009A0D62" w:rsidRDefault="003D3A7F" w:rsidP="00214DF5">
            <w:pPr>
              <w:jc w:val="center"/>
              <w:rPr>
                <w:rFonts w:ascii="Noto Sans" w:eastAsia="Calibri" w:hAnsi="Noto Sans" w:cs="Noto Sans"/>
                <w:color w:val="000000"/>
                <w:sz w:val="20"/>
                <w:szCs w:val="20"/>
                <w:lang w:val="es-ES" w:eastAsia="en-US"/>
              </w:rPr>
            </w:pPr>
          </w:p>
        </w:tc>
      </w:tr>
      <w:tr w:rsidR="003D3A7F" w:rsidRPr="009A0D62" w14:paraId="1CE86D2B" w14:textId="77777777" w:rsidTr="00616A7A">
        <w:trPr>
          <w:trHeight w:val="301"/>
          <w:jc w:val="center"/>
        </w:trPr>
        <w:tc>
          <w:tcPr>
            <w:tcW w:w="1713" w:type="dxa"/>
            <w:vMerge w:val="restart"/>
            <w:tcBorders>
              <w:top w:val="single" w:sz="4" w:space="0" w:color="auto"/>
              <w:left w:val="single" w:sz="4" w:space="0" w:color="auto"/>
              <w:bottom w:val="single" w:sz="4" w:space="0" w:color="auto"/>
              <w:right w:val="single" w:sz="4" w:space="0" w:color="auto"/>
            </w:tcBorders>
            <w:vAlign w:val="center"/>
            <w:hideMark/>
          </w:tcPr>
          <w:p w14:paraId="05B0100B" w14:textId="77777777" w:rsidR="003D3A7F" w:rsidRPr="009A0D62" w:rsidRDefault="003D3A7F" w:rsidP="00214DF5">
            <w:pPr>
              <w:jc w:val="both"/>
              <w:rPr>
                <w:rFonts w:ascii="Noto Sans" w:eastAsia="Calibri" w:hAnsi="Noto Sans" w:cs="Noto Sans"/>
                <w:b/>
                <w:color w:val="000000"/>
                <w:sz w:val="20"/>
                <w:szCs w:val="20"/>
                <w:lang w:val="es-ES" w:eastAsia="en-US"/>
              </w:rPr>
            </w:pPr>
            <w:r w:rsidRPr="009A0D62">
              <w:rPr>
                <w:rFonts w:ascii="Noto Sans" w:eastAsia="Calibri" w:hAnsi="Noto Sans" w:cs="Noto Sans"/>
                <w:b/>
                <w:color w:val="000000"/>
                <w:sz w:val="20"/>
                <w:szCs w:val="20"/>
                <w:lang w:val="es-ES" w:eastAsia="en-US"/>
              </w:rPr>
              <w:t xml:space="preserve">III. c). Esquema estructural de la organización de los recursos humanos. </w:t>
            </w:r>
          </w:p>
        </w:tc>
        <w:tc>
          <w:tcPr>
            <w:tcW w:w="7308" w:type="dxa"/>
            <w:tcBorders>
              <w:top w:val="single" w:sz="4" w:space="0" w:color="auto"/>
              <w:left w:val="single" w:sz="4" w:space="0" w:color="auto"/>
              <w:bottom w:val="single" w:sz="4" w:space="0" w:color="auto"/>
              <w:right w:val="single" w:sz="4" w:space="0" w:color="auto"/>
            </w:tcBorders>
          </w:tcPr>
          <w:p w14:paraId="4E641671" w14:textId="77777777" w:rsidR="003D3A7F" w:rsidRPr="009A0D62" w:rsidRDefault="003D3A7F" w:rsidP="00214DF5">
            <w:pPr>
              <w:jc w:val="both"/>
              <w:rPr>
                <w:rFonts w:ascii="Noto Sans" w:eastAsia="Calibri" w:hAnsi="Noto Sans" w:cs="Noto Sans"/>
                <w:b/>
                <w:color w:val="000000"/>
                <w:sz w:val="20"/>
                <w:szCs w:val="20"/>
                <w:lang w:val="es-ES" w:eastAsia="en-US"/>
              </w:rPr>
            </w:pPr>
            <w:r w:rsidRPr="009A0D62">
              <w:rPr>
                <w:rFonts w:ascii="Noto Sans" w:eastAsia="Calibri" w:hAnsi="Noto Sans" w:cs="Noto Sans"/>
                <w:b/>
                <w:color w:val="000000"/>
                <w:sz w:val="20"/>
                <w:szCs w:val="20"/>
                <w:lang w:val="es-ES" w:eastAsia="en-US"/>
              </w:rPr>
              <w:t>III. c). 1. Plantilla y Organigrama</w:t>
            </w:r>
          </w:p>
          <w:p w14:paraId="70BDB97A" w14:textId="77777777" w:rsidR="003D3A7F" w:rsidRPr="009A0D62" w:rsidRDefault="003D3A7F" w:rsidP="00214DF5">
            <w:pPr>
              <w:jc w:val="both"/>
              <w:rPr>
                <w:rFonts w:ascii="Noto Sans" w:eastAsia="Calibri" w:hAnsi="Noto Sans" w:cs="Noto Sans"/>
                <w:color w:val="000000"/>
                <w:sz w:val="20"/>
                <w:szCs w:val="20"/>
                <w:lang w:val="es-ES" w:eastAsia="en-US"/>
              </w:rPr>
            </w:pPr>
          </w:p>
          <w:p w14:paraId="398161A6" w14:textId="4B19221C" w:rsidR="003D3A7F" w:rsidRPr="009A0D62" w:rsidRDefault="003D3A7F" w:rsidP="00214DF5">
            <w:pPr>
              <w:jc w:val="both"/>
              <w:rPr>
                <w:rFonts w:ascii="Noto Sans" w:eastAsia="Calibri" w:hAnsi="Noto Sans" w:cs="Noto Sans"/>
                <w:color w:val="000000"/>
                <w:sz w:val="20"/>
                <w:szCs w:val="20"/>
                <w:lang w:val="es-ES" w:eastAsia="en-US"/>
              </w:rPr>
            </w:pPr>
            <w:r w:rsidRPr="009A0D62">
              <w:rPr>
                <w:rFonts w:ascii="Noto Sans" w:eastAsia="Calibri" w:hAnsi="Noto Sans" w:cs="Noto Sans"/>
                <w:color w:val="000000"/>
                <w:sz w:val="20"/>
                <w:szCs w:val="20"/>
                <w:lang w:val="es-ES" w:eastAsia="en-US"/>
              </w:rPr>
              <w:t>Con la finalidad de evaluar el presente subrubro, el licitante deberá de entregar en hoja membretada firmada por su representante legal, lo siguiente:</w:t>
            </w:r>
          </w:p>
          <w:p w14:paraId="338BFF89" w14:textId="77777777" w:rsidR="003D3A7F" w:rsidRPr="009A0D62" w:rsidRDefault="003D3A7F" w:rsidP="00214DF5">
            <w:pPr>
              <w:jc w:val="both"/>
              <w:rPr>
                <w:rFonts w:ascii="Noto Sans" w:eastAsia="Calibri" w:hAnsi="Noto Sans" w:cs="Noto Sans"/>
                <w:color w:val="000000"/>
                <w:sz w:val="20"/>
                <w:szCs w:val="20"/>
                <w:lang w:val="es-ES" w:eastAsia="en-US"/>
              </w:rPr>
            </w:pPr>
          </w:p>
          <w:p w14:paraId="1CD709A2" w14:textId="77777777" w:rsidR="003D3A7F" w:rsidRPr="009A0D62" w:rsidRDefault="003D3A7F" w:rsidP="00214DF5">
            <w:pPr>
              <w:ind w:left="621" w:hanging="425"/>
              <w:jc w:val="both"/>
              <w:rPr>
                <w:rFonts w:ascii="Noto Sans" w:eastAsia="Calibri" w:hAnsi="Noto Sans" w:cs="Noto Sans"/>
                <w:color w:val="000000"/>
                <w:sz w:val="20"/>
                <w:szCs w:val="20"/>
                <w:lang w:val="es-ES" w:eastAsia="en-US"/>
              </w:rPr>
            </w:pPr>
            <w:r w:rsidRPr="009A0D62">
              <w:rPr>
                <w:rFonts w:ascii="Noto Sans" w:eastAsia="Calibri" w:hAnsi="Noto Sans" w:cs="Noto Sans"/>
                <w:color w:val="000000"/>
                <w:sz w:val="20"/>
                <w:szCs w:val="20"/>
                <w:lang w:val="es-ES" w:eastAsia="en-US"/>
              </w:rPr>
              <w:t>•</w:t>
            </w:r>
            <w:r w:rsidRPr="009A0D62">
              <w:rPr>
                <w:rFonts w:ascii="Noto Sans" w:eastAsia="Calibri" w:hAnsi="Noto Sans" w:cs="Noto Sans"/>
                <w:color w:val="000000"/>
                <w:sz w:val="20"/>
                <w:szCs w:val="20"/>
                <w:lang w:val="es-ES" w:eastAsia="en-US"/>
              </w:rPr>
              <w:tab/>
              <w:t>Un organigrama completo de la empresa, el cual deberá incluir al personal asignado en el plan de trabajo.</w:t>
            </w:r>
          </w:p>
          <w:p w14:paraId="00993DAF" w14:textId="77777777" w:rsidR="003D3A7F" w:rsidRPr="009A0D62" w:rsidRDefault="003D3A7F" w:rsidP="00214DF5">
            <w:pPr>
              <w:ind w:left="621" w:hanging="425"/>
              <w:jc w:val="both"/>
              <w:rPr>
                <w:rFonts w:ascii="Noto Sans" w:eastAsia="Calibri" w:hAnsi="Noto Sans" w:cs="Noto Sans"/>
                <w:color w:val="000000"/>
                <w:sz w:val="20"/>
                <w:szCs w:val="20"/>
                <w:lang w:val="es-ES" w:eastAsia="en-US"/>
              </w:rPr>
            </w:pPr>
          </w:p>
          <w:p w14:paraId="11E00E09" w14:textId="7C2D9960" w:rsidR="003D3A7F" w:rsidRPr="009A0D62" w:rsidRDefault="003D3A7F" w:rsidP="00214DF5">
            <w:pPr>
              <w:ind w:left="621" w:hanging="425"/>
              <w:jc w:val="both"/>
              <w:rPr>
                <w:rFonts w:ascii="Noto Sans" w:eastAsia="Calibri" w:hAnsi="Noto Sans" w:cs="Noto Sans"/>
                <w:color w:val="000000"/>
                <w:sz w:val="20"/>
                <w:szCs w:val="20"/>
                <w:lang w:val="es-ES" w:eastAsia="en-US"/>
              </w:rPr>
            </w:pPr>
            <w:r w:rsidRPr="009A0D62">
              <w:rPr>
                <w:rFonts w:ascii="Noto Sans" w:eastAsia="Calibri" w:hAnsi="Noto Sans" w:cs="Noto Sans"/>
                <w:color w:val="000000"/>
                <w:sz w:val="20"/>
                <w:szCs w:val="20"/>
                <w:lang w:val="es-ES" w:eastAsia="en-US"/>
              </w:rPr>
              <w:t>•</w:t>
            </w:r>
            <w:r w:rsidRPr="009A0D62">
              <w:rPr>
                <w:rFonts w:ascii="Noto Sans" w:eastAsia="Calibri" w:hAnsi="Noto Sans" w:cs="Noto Sans"/>
                <w:color w:val="000000"/>
                <w:sz w:val="20"/>
                <w:szCs w:val="20"/>
                <w:lang w:val="es-ES" w:eastAsia="en-US"/>
              </w:rPr>
              <w:tab/>
              <w:t>La plantilla de los recursos humanos con los que cuenta para la prestación del servicio solicitado, identificando el personal que está asignado a cada una de las actividades del plan de trabajo. (deberá incluir a todo el personal requerido en el Anexo Técnico).</w:t>
            </w:r>
          </w:p>
          <w:p w14:paraId="5B87303B" w14:textId="77777777" w:rsidR="003D3A7F" w:rsidRPr="009A0D62" w:rsidRDefault="003D3A7F" w:rsidP="00214DF5">
            <w:pPr>
              <w:ind w:left="621" w:hanging="425"/>
              <w:jc w:val="both"/>
              <w:rPr>
                <w:rFonts w:ascii="Noto Sans" w:eastAsia="Calibri" w:hAnsi="Noto Sans" w:cs="Noto Sans"/>
                <w:color w:val="000000"/>
                <w:sz w:val="20"/>
                <w:szCs w:val="20"/>
                <w:lang w:val="es-ES" w:eastAsia="en-US"/>
              </w:rPr>
            </w:pPr>
          </w:p>
          <w:p w14:paraId="6C523F47" w14:textId="77777777" w:rsidR="003D3A7F" w:rsidRPr="009A0D62" w:rsidRDefault="003D3A7F" w:rsidP="00214DF5">
            <w:pPr>
              <w:ind w:left="621" w:hanging="425"/>
              <w:jc w:val="both"/>
              <w:rPr>
                <w:rFonts w:ascii="Noto Sans" w:eastAsia="Calibri" w:hAnsi="Noto Sans" w:cs="Noto Sans"/>
                <w:color w:val="000000"/>
                <w:sz w:val="20"/>
                <w:szCs w:val="20"/>
                <w:lang w:val="es-ES" w:eastAsia="en-US"/>
              </w:rPr>
            </w:pPr>
            <w:r w:rsidRPr="009A0D62">
              <w:rPr>
                <w:rFonts w:ascii="Noto Sans" w:eastAsia="Calibri" w:hAnsi="Noto Sans" w:cs="Noto Sans"/>
                <w:color w:val="000000"/>
                <w:sz w:val="20"/>
                <w:szCs w:val="20"/>
                <w:lang w:val="es-ES" w:eastAsia="en-US"/>
              </w:rPr>
              <w:t>•</w:t>
            </w:r>
            <w:r w:rsidRPr="009A0D62">
              <w:rPr>
                <w:rFonts w:ascii="Noto Sans" w:eastAsia="Calibri" w:hAnsi="Noto Sans" w:cs="Noto Sans"/>
                <w:color w:val="000000"/>
                <w:sz w:val="20"/>
                <w:szCs w:val="20"/>
                <w:lang w:val="es-ES" w:eastAsia="en-US"/>
              </w:rPr>
              <w:tab/>
              <w:t>El personal que deberá plantear debe corresponder al menos al personal descrito en el Anexo Técnico.</w:t>
            </w:r>
          </w:p>
          <w:p w14:paraId="2A528845" w14:textId="77777777" w:rsidR="003D3A7F" w:rsidRPr="009A0D62" w:rsidRDefault="003D3A7F" w:rsidP="00214DF5">
            <w:pPr>
              <w:jc w:val="both"/>
              <w:rPr>
                <w:rFonts w:ascii="Noto Sans" w:eastAsia="Calibri" w:hAnsi="Noto Sans" w:cs="Noto Sans"/>
                <w:color w:val="000000"/>
                <w:sz w:val="20"/>
                <w:szCs w:val="20"/>
                <w:lang w:val="es-ES" w:eastAsia="en-US"/>
              </w:rPr>
            </w:pPr>
          </w:p>
          <w:p w14:paraId="3B42941C" w14:textId="77777777" w:rsidR="003D3A7F" w:rsidRPr="009A0D62" w:rsidRDefault="003D3A7F" w:rsidP="00214DF5">
            <w:pPr>
              <w:jc w:val="both"/>
              <w:rPr>
                <w:rFonts w:ascii="Noto Sans" w:eastAsia="Calibri" w:hAnsi="Noto Sans" w:cs="Noto Sans"/>
                <w:color w:val="000000"/>
                <w:sz w:val="20"/>
                <w:szCs w:val="20"/>
                <w:lang w:val="es-ES" w:eastAsia="en-US"/>
              </w:rPr>
            </w:pPr>
            <w:r w:rsidRPr="009A0D62">
              <w:rPr>
                <w:rFonts w:ascii="Noto Sans" w:eastAsia="Calibri" w:hAnsi="Noto Sans" w:cs="Noto Sans"/>
                <w:color w:val="000000"/>
                <w:sz w:val="20"/>
                <w:szCs w:val="20"/>
                <w:lang w:val="es-ES" w:eastAsia="en-US"/>
              </w:rPr>
              <w:t>Como máximo se otorgará __ punto por este subrubro.</w:t>
            </w:r>
          </w:p>
          <w:p w14:paraId="0438D63C" w14:textId="77777777" w:rsidR="003D3A7F" w:rsidRPr="009A0D62" w:rsidRDefault="003D3A7F" w:rsidP="00214DF5">
            <w:pPr>
              <w:jc w:val="both"/>
              <w:rPr>
                <w:rFonts w:ascii="Noto Sans" w:eastAsia="Calibri" w:hAnsi="Noto Sans" w:cs="Noto Sans"/>
                <w:color w:val="000000"/>
                <w:sz w:val="20"/>
                <w:szCs w:val="20"/>
                <w:lang w:val="es-ES" w:eastAsia="en-US"/>
              </w:rPr>
            </w:pPr>
          </w:p>
          <w:p w14:paraId="137F6A08" w14:textId="0DED8EA0" w:rsidR="003D3A7F" w:rsidRPr="009A0D62" w:rsidRDefault="003D3A7F" w:rsidP="00214DF5">
            <w:pPr>
              <w:jc w:val="both"/>
              <w:rPr>
                <w:rFonts w:ascii="Noto Sans" w:eastAsia="Calibri" w:hAnsi="Noto Sans" w:cs="Noto Sans"/>
                <w:color w:val="000000"/>
                <w:sz w:val="20"/>
                <w:szCs w:val="20"/>
                <w:lang w:val="es-ES" w:eastAsia="en-US"/>
              </w:rPr>
            </w:pPr>
            <w:r w:rsidRPr="009A0D62">
              <w:rPr>
                <w:rFonts w:ascii="Noto Sans" w:eastAsia="Calibri" w:hAnsi="Noto Sans" w:cs="Noto Sans"/>
                <w:color w:val="000000"/>
                <w:sz w:val="20"/>
                <w:szCs w:val="20"/>
                <w:lang w:val="es-ES" w:eastAsia="en-US"/>
              </w:rPr>
              <w:t>Se otorgará _ punto al licitante que entregue la documentación completa relativa al organigrama y la plantilla de recursos humanos.</w:t>
            </w:r>
          </w:p>
          <w:p w14:paraId="1A136B28" w14:textId="77777777" w:rsidR="003D3A7F" w:rsidRPr="009A0D62" w:rsidRDefault="003D3A7F" w:rsidP="00214DF5">
            <w:pPr>
              <w:jc w:val="both"/>
              <w:rPr>
                <w:rFonts w:ascii="Noto Sans" w:eastAsia="Calibri" w:hAnsi="Noto Sans" w:cs="Noto Sans"/>
                <w:color w:val="000000"/>
                <w:sz w:val="20"/>
                <w:szCs w:val="20"/>
                <w:lang w:val="es-ES" w:eastAsia="en-US"/>
              </w:rPr>
            </w:pPr>
          </w:p>
          <w:p w14:paraId="7602A47C" w14:textId="19BDFDA9" w:rsidR="003D3A7F" w:rsidRPr="009A0D62" w:rsidRDefault="003D3A7F" w:rsidP="00214DF5">
            <w:pPr>
              <w:jc w:val="both"/>
              <w:rPr>
                <w:rFonts w:ascii="Noto Sans" w:eastAsia="Calibri" w:hAnsi="Noto Sans" w:cs="Noto Sans"/>
                <w:color w:val="000000"/>
                <w:sz w:val="20"/>
                <w:szCs w:val="20"/>
                <w:lang w:val="es-ES" w:eastAsia="en-US"/>
              </w:rPr>
            </w:pPr>
            <w:r w:rsidRPr="009A0D62">
              <w:rPr>
                <w:rFonts w:ascii="Noto Sans" w:eastAsia="Calibri" w:hAnsi="Noto Sans" w:cs="Noto Sans"/>
                <w:color w:val="000000"/>
                <w:sz w:val="20"/>
                <w:szCs w:val="20"/>
                <w:lang w:val="es-ES" w:eastAsia="en-US"/>
              </w:rPr>
              <w:t>No se otorgarán puntos al licitante que no entregue la documentación solicitada en este subrubro o no cumpla con los requisitos.</w:t>
            </w:r>
          </w:p>
        </w:tc>
        <w:tc>
          <w:tcPr>
            <w:tcW w:w="1317" w:type="dxa"/>
            <w:tcBorders>
              <w:top w:val="single" w:sz="4" w:space="0" w:color="auto"/>
              <w:left w:val="single" w:sz="4" w:space="0" w:color="auto"/>
              <w:bottom w:val="single" w:sz="4" w:space="0" w:color="auto"/>
              <w:right w:val="single" w:sz="4" w:space="0" w:color="auto"/>
            </w:tcBorders>
            <w:vAlign w:val="center"/>
            <w:hideMark/>
          </w:tcPr>
          <w:p w14:paraId="5E6D29C6" w14:textId="77777777" w:rsidR="003D3A7F" w:rsidRPr="009A0D62" w:rsidRDefault="003D3A7F" w:rsidP="00214DF5">
            <w:pPr>
              <w:jc w:val="center"/>
              <w:rPr>
                <w:rFonts w:ascii="Noto Sans" w:eastAsia="Calibri" w:hAnsi="Noto Sans" w:cs="Noto Sans"/>
                <w:color w:val="000000"/>
                <w:sz w:val="20"/>
                <w:szCs w:val="20"/>
                <w:lang w:val="es-ES" w:eastAsia="en-US"/>
              </w:rPr>
            </w:pPr>
          </w:p>
        </w:tc>
      </w:tr>
      <w:tr w:rsidR="003D3A7F" w:rsidRPr="009A0D62" w14:paraId="1D27FE59" w14:textId="77777777" w:rsidTr="00616A7A">
        <w:trPr>
          <w:trHeight w:val="301"/>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BB0D51A" w14:textId="77777777" w:rsidR="003D3A7F" w:rsidRPr="009A0D62" w:rsidRDefault="003D3A7F" w:rsidP="00214DF5">
            <w:pPr>
              <w:rPr>
                <w:rFonts w:ascii="Noto Sans" w:eastAsia="Calibri" w:hAnsi="Noto Sans" w:cs="Noto Sans"/>
                <w:b/>
                <w:color w:val="000000"/>
                <w:sz w:val="20"/>
                <w:szCs w:val="20"/>
                <w:lang w:val="es-ES" w:eastAsia="en-US"/>
              </w:rPr>
            </w:pPr>
          </w:p>
        </w:tc>
        <w:tc>
          <w:tcPr>
            <w:tcW w:w="7308" w:type="dxa"/>
            <w:tcBorders>
              <w:top w:val="single" w:sz="4" w:space="0" w:color="auto"/>
              <w:left w:val="single" w:sz="4" w:space="0" w:color="auto"/>
              <w:bottom w:val="single" w:sz="4" w:space="0" w:color="auto"/>
              <w:right w:val="single" w:sz="4" w:space="0" w:color="auto"/>
            </w:tcBorders>
          </w:tcPr>
          <w:p w14:paraId="69EC0F0C" w14:textId="77777777" w:rsidR="003D3A7F" w:rsidRPr="009A0D62" w:rsidRDefault="003D3A7F" w:rsidP="00214DF5">
            <w:pPr>
              <w:jc w:val="both"/>
              <w:rPr>
                <w:rFonts w:ascii="Noto Sans" w:eastAsia="Calibri" w:hAnsi="Noto Sans" w:cs="Noto Sans"/>
                <w:b/>
                <w:color w:val="000000"/>
                <w:sz w:val="20"/>
                <w:szCs w:val="20"/>
                <w:lang w:val="es-ES" w:eastAsia="en-US"/>
              </w:rPr>
            </w:pPr>
            <w:r w:rsidRPr="009A0D62">
              <w:rPr>
                <w:rFonts w:ascii="Noto Sans" w:eastAsia="Calibri" w:hAnsi="Noto Sans" w:cs="Noto Sans"/>
                <w:b/>
                <w:color w:val="000000"/>
                <w:sz w:val="20"/>
                <w:szCs w:val="20"/>
                <w:lang w:val="es-ES" w:eastAsia="en-US"/>
              </w:rPr>
              <w:t>III. c). 2. Matriz de Escalación</w:t>
            </w:r>
          </w:p>
          <w:p w14:paraId="200A3FF0" w14:textId="77777777" w:rsidR="003D3A7F" w:rsidRPr="009A0D62" w:rsidRDefault="003D3A7F" w:rsidP="00214DF5">
            <w:pPr>
              <w:jc w:val="both"/>
              <w:rPr>
                <w:rFonts w:ascii="Noto Sans" w:eastAsia="Calibri" w:hAnsi="Noto Sans" w:cs="Noto Sans"/>
                <w:b/>
                <w:color w:val="000000"/>
                <w:sz w:val="20"/>
                <w:szCs w:val="20"/>
                <w:lang w:val="es-ES" w:eastAsia="en-US"/>
              </w:rPr>
            </w:pPr>
          </w:p>
          <w:p w14:paraId="4443A856" w14:textId="1095F2D9" w:rsidR="003D3A7F" w:rsidRPr="009A0D62" w:rsidRDefault="003D3A7F" w:rsidP="00214DF5">
            <w:pPr>
              <w:jc w:val="both"/>
              <w:rPr>
                <w:rFonts w:ascii="Noto Sans" w:eastAsia="Calibri" w:hAnsi="Noto Sans" w:cs="Noto Sans"/>
                <w:color w:val="000000"/>
                <w:sz w:val="20"/>
                <w:szCs w:val="20"/>
                <w:lang w:val="es-ES" w:eastAsia="en-US"/>
              </w:rPr>
            </w:pPr>
            <w:r w:rsidRPr="009A0D62">
              <w:rPr>
                <w:rFonts w:ascii="Noto Sans" w:eastAsia="Calibri" w:hAnsi="Noto Sans" w:cs="Noto Sans"/>
                <w:color w:val="000000"/>
                <w:sz w:val="20"/>
                <w:szCs w:val="20"/>
                <w:lang w:val="es-ES" w:eastAsia="en-US"/>
              </w:rPr>
              <w:t>Con la finalidad de evaluar el presente subrubro, el licitante deberá de entregar en hoja membretada firmada por su representante legal, lo siguiente:</w:t>
            </w:r>
          </w:p>
          <w:p w14:paraId="729DD663" w14:textId="77777777" w:rsidR="003D3A7F" w:rsidRPr="009A0D62" w:rsidRDefault="003D3A7F" w:rsidP="00214DF5">
            <w:pPr>
              <w:jc w:val="both"/>
              <w:rPr>
                <w:rFonts w:ascii="Noto Sans" w:eastAsia="Calibri" w:hAnsi="Noto Sans" w:cs="Noto Sans"/>
                <w:color w:val="000000"/>
                <w:sz w:val="20"/>
                <w:szCs w:val="20"/>
                <w:lang w:val="es-ES" w:eastAsia="en-US"/>
              </w:rPr>
            </w:pPr>
          </w:p>
          <w:p w14:paraId="2C368A6E" w14:textId="77777777" w:rsidR="003D3A7F" w:rsidRPr="009A0D62" w:rsidRDefault="003D3A7F" w:rsidP="00214DF5">
            <w:pPr>
              <w:jc w:val="both"/>
              <w:rPr>
                <w:rFonts w:ascii="Noto Sans" w:eastAsia="Calibri" w:hAnsi="Noto Sans" w:cs="Noto Sans"/>
                <w:color w:val="000000"/>
                <w:sz w:val="20"/>
                <w:szCs w:val="20"/>
                <w:lang w:val="es-ES" w:eastAsia="en-US"/>
              </w:rPr>
            </w:pPr>
            <w:r w:rsidRPr="009A0D62">
              <w:rPr>
                <w:rFonts w:ascii="Noto Sans" w:eastAsia="Calibri" w:hAnsi="Noto Sans" w:cs="Noto Sans"/>
                <w:color w:val="000000"/>
                <w:sz w:val="20"/>
                <w:szCs w:val="20"/>
                <w:lang w:val="es-ES" w:eastAsia="en-US"/>
              </w:rPr>
              <w:t>-</w:t>
            </w:r>
            <w:r w:rsidRPr="009A0D62">
              <w:rPr>
                <w:rFonts w:ascii="Noto Sans" w:hAnsi="Noto Sans" w:cs="Noto Sans"/>
                <w:sz w:val="20"/>
                <w:szCs w:val="20"/>
              </w:rPr>
              <w:t xml:space="preserve"> </w:t>
            </w:r>
            <w:r w:rsidRPr="009A0D62">
              <w:rPr>
                <w:rFonts w:ascii="Noto Sans" w:eastAsia="Calibri" w:hAnsi="Noto Sans" w:cs="Noto Sans"/>
                <w:color w:val="000000"/>
                <w:sz w:val="20"/>
                <w:szCs w:val="20"/>
                <w:lang w:val="es-ES" w:eastAsia="en-US"/>
              </w:rPr>
              <w:t>Una matriz de escalación con tiempos definidos de atención, niveles de atención y solución a fallas para el servicio, incluyendo medios de contacto electrónico, tales como correo electrónico y teléfonos tanto fijos, como celulares.</w:t>
            </w:r>
          </w:p>
          <w:p w14:paraId="4369582E" w14:textId="77777777" w:rsidR="003D3A7F" w:rsidRPr="009A0D62" w:rsidRDefault="003D3A7F" w:rsidP="00214DF5">
            <w:pPr>
              <w:jc w:val="both"/>
              <w:rPr>
                <w:rFonts w:ascii="Noto Sans" w:eastAsia="Calibri" w:hAnsi="Noto Sans" w:cs="Noto Sans"/>
                <w:color w:val="000000"/>
                <w:sz w:val="20"/>
                <w:szCs w:val="20"/>
                <w:lang w:val="es-ES" w:eastAsia="en-US"/>
              </w:rPr>
            </w:pPr>
          </w:p>
          <w:p w14:paraId="3B68BBB8" w14:textId="77777777" w:rsidR="003D3A7F" w:rsidRPr="009A0D62" w:rsidRDefault="003D3A7F" w:rsidP="00214DF5">
            <w:pPr>
              <w:jc w:val="both"/>
              <w:rPr>
                <w:rFonts w:ascii="Noto Sans" w:eastAsia="Calibri" w:hAnsi="Noto Sans" w:cs="Noto Sans"/>
                <w:color w:val="000000"/>
                <w:sz w:val="20"/>
                <w:szCs w:val="20"/>
                <w:lang w:val="es-ES" w:eastAsia="en-US"/>
              </w:rPr>
            </w:pPr>
            <w:r w:rsidRPr="009A0D62">
              <w:rPr>
                <w:rFonts w:ascii="Noto Sans" w:eastAsia="Calibri" w:hAnsi="Noto Sans" w:cs="Noto Sans"/>
                <w:color w:val="000000"/>
                <w:sz w:val="20"/>
                <w:szCs w:val="20"/>
                <w:lang w:val="es-ES" w:eastAsia="en-US"/>
              </w:rPr>
              <w:t xml:space="preserve">- Plan de Comunicaciones con el Administrador del Contrato. </w:t>
            </w:r>
          </w:p>
          <w:p w14:paraId="3BF667F9" w14:textId="77777777" w:rsidR="003D3A7F" w:rsidRPr="009A0D62" w:rsidRDefault="003D3A7F" w:rsidP="00214DF5">
            <w:pPr>
              <w:jc w:val="both"/>
              <w:rPr>
                <w:rFonts w:ascii="Noto Sans" w:eastAsia="Calibri" w:hAnsi="Noto Sans" w:cs="Noto Sans"/>
                <w:b/>
                <w:color w:val="000000"/>
                <w:sz w:val="20"/>
                <w:szCs w:val="20"/>
                <w:lang w:val="es-ES" w:eastAsia="en-US"/>
              </w:rPr>
            </w:pPr>
          </w:p>
          <w:p w14:paraId="76FF8509" w14:textId="34819AA8" w:rsidR="003D3A7F" w:rsidRPr="009A0D62" w:rsidRDefault="003D3A7F" w:rsidP="00214DF5">
            <w:pPr>
              <w:jc w:val="both"/>
              <w:rPr>
                <w:rFonts w:ascii="Noto Sans" w:eastAsia="Calibri" w:hAnsi="Noto Sans" w:cs="Noto Sans"/>
                <w:color w:val="000000"/>
                <w:sz w:val="20"/>
                <w:szCs w:val="20"/>
                <w:lang w:val="es-ES" w:eastAsia="en-US"/>
              </w:rPr>
            </w:pPr>
            <w:r w:rsidRPr="009A0D62">
              <w:rPr>
                <w:rFonts w:ascii="Noto Sans" w:eastAsia="Calibri" w:hAnsi="Noto Sans" w:cs="Noto Sans"/>
                <w:color w:val="000000"/>
                <w:sz w:val="20"/>
                <w:szCs w:val="20"/>
                <w:lang w:val="es-ES" w:eastAsia="en-US"/>
              </w:rPr>
              <w:t xml:space="preserve">- Nivel de Escalamiento interno del licitante. </w:t>
            </w:r>
          </w:p>
          <w:p w14:paraId="439F9258" w14:textId="77777777" w:rsidR="003D3A7F" w:rsidRPr="009A0D62" w:rsidRDefault="003D3A7F" w:rsidP="00214DF5">
            <w:pPr>
              <w:jc w:val="both"/>
              <w:rPr>
                <w:rFonts w:ascii="Noto Sans" w:eastAsia="Calibri" w:hAnsi="Noto Sans" w:cs="Noto Sans"/>
                <w:color w:val="000000"/>
                <w:sz w:val="20"/>
                <w:szCs w:val="20"/>
                <w:lang w:val="es-ES" w:eastAsia="en-US"/>
              </w:rPr>
            </w:pPr>
          </w:p>
          <w:p w14:paraId="5BBE1F58" w14:textId="77777777" w:rsidR="003D3A7F" w:rsidRPr="009A0D62" w:rsidRDefault="003D3A7F" w:rsidP="00214DF5">
            <w:pPr>
              <w:jc w:val="both"/>
              <w:rPr>
                <w:rFonts w:ascii="Noto Sans" w:eastAsia="Calibri" w:hAnsi="Noto Sans" w:cs="Noto Sans"/>
                <w:color w:val="000000"/>
                <w:sz w:val="20"/>
                <w:szCs w:val="20"/>
                <w:lang w:val="es-ES" w:eastAsia="en-US"/>
              </w:rPr>
            </w:pPr>
            <w:r w:rsidRPr="009A0D62">
              <w:rPr>
                <w:rFonts w:ascii="Noto Sans" w:eastAsia="Calibri" w:hAnsi="Noto Sans" w:cs="Noto Sans"/>
                <w:color w:val="000000"/>
                <w:sz w:val="20"/>
                <w:szCs w:val="20"/>
                <w:lang w:val="es-ES" w:eastAsia="en-US"/>
              </w:rPr>
              <w:t xml:space="preserve">El personal que deberá plantear corresponde al menos al personal descrito en el Anexo Técnico. </w:t>
            </w:r>
          </w:p>
          <w:p w14:paraId="27C569F5" w14:textId="77777777" w:rsidR="003D3A7F" w:rsidRPr="009A0D62" w:rsidRDefault="003D3A7F" w:rsidP="00214DF5">
            <w:pPr>
              <w:jc w:val="both"/>
              <w:rPr>
                <w:rFonts w:ascii="Noto Sans" w:eastAsia="Calibri" w:hAnsi="Noto Sans" w:cs="Noto Sans"/>
                <w:color w:val="000000"/>
                <w:sz w:val="20"/>
                <w:szCs w:val="20"/>
                <w:lang w:val="es-ES" w:eastAsia="en-US"/>
              </w:rPr>
            </w:pPr>
          </w:p>
          <w:p w14:paraId="5B7EA090" w14:textId="77777777" w:rsidR="003D3A7F" w:rsidRPr="009A0D62" w:rsidRDefault="003D3A7F" w:rsidP="00214DF5">
            <w:pPr>
              <w:jc w:val="both"/>
              <w:rPr>
                <w:rFonts w:ascii="Noto Sans" w:eastAsia="Calibri" w:hAnsi="Noto Sans" w:cs="Noto Sans"/>
                <w:color w:val="000000"/>
                <w:sz w:val="20"/>
                <w:szCs w:val="20"/>
                <w:lang w:val="es-ES" w:eastAsia="en-US"/>
              </w:rPr>
            </w:pPr>
            <w:r w:rsidRPr="009A0D62">
              <w:rPr>
                <w:rFonts w:ascii="Noto Sans" w:eastAsia="Calibri" w:hAnsi="Noto Sans" w:cs="Noto Sans"/>
                <w:color w:val="000000"/>
                <w:sz w:val="20"/>
                <w:szCs w:val="20"/>
                <w:lang w:val="es-ES" w:eastAsia="en-US"/>
              </w:rPr>
              <w:t>Como máximo se otorgará __ punto por este subrubro.</w:t>
            </w:r>
          </w:p>
          <w:p w14:paraId="23E295DF" w14:textId="77777777" w:rsidR="003D3A7F" w:rsidRPr="009A0D62" w:rsidRDefault="003D3A7F" w:rsidP="00214DF5">
            <w:pPr>
              <w:jc w:val="both"/>
              <w:rPr>
                <w:rFonts w:ascii="Noto Sans" w:eastAsia="Calibri" w:hAnsi="Noto Sans" w:cs="Noto Sans"/>
                <w:color w:val="000000"/>
                <w:sz w:val="20"/>
                <w:szCs w:val="20"/>
                <w:lang w:val="es-ES" w:eastAsia="en-US"/>
              </w:rPr>
            </w:pPr>
          </w:p>
          <w:p w14:paraId="469C5285" w14:textId="77D04908" w:rsidR="003D3A7F" w:rsidRPr="009A0D62" w:rsidRDefault="003D3A7F" w:rsidP="00214DF5">
            <w:pPr>
              <w:jc w:val="both"/>
              <w:rPr>
                <w:rFonts w:ascii="Noto Sans" w:eastAsia="Calibri" w:hAnsi="Noto Sans" w:cs="Noto Sans"/>
                <w:color w:val="000000"/>
                <w:sz w:val="20"/>
                <w:szCs w:val="20"/>
                <w:lang w:val="es-ES" w:eastAsia="en-US"/>
              </w:rPr>
            </w:pPr>
            <w:r w:rsidRPr="009A0D62">
              <w:rPr>
                <w:rFonts w:ascii="Noto Sans" w:eastAsia="Calibri" w:hAnsi="Noto Sans" w:cs="Noto Sans"/>
                <w:color w:val="000000"/>
                <w:sz w:val="20"/>
                <w:szCs w:val="20"/>
                <w:lang w:val="es-ES" w:eastAsia="en-US"/>
              </w:rPr>
              <w:t>Se otorgará __ punto al licitante que entregue la documentación completa relativa al Plan de Comunicaciones y Nivel de Escalamiento.</w:t>
            </w:r>
          </w:p>
          <w:p w14:paraId="76168F3B" w14:textId="77777777" w:rsidR="003D3A7F" w:rsidRPr="009A0D62" w:rsidRDefault="003D3A7F" w:rsidP="00214DF5">
            <w:pPr>
              <w:jc w:val="both"/>
              <w:rPr>
                <w:rFonts w:ascii="Noto Sans" w:eastAsia="Calibri" w:hAnsi="Noto Sans" w:cs="Noto Sans"/>
                <w:color w:val="000000"/>
                <w:sz w:val="20"/>
                <w:szCs w:val="20"/>
                <w:lang w:val="es-ES" w:eastAsia="en-US"/>
              </w:rPr>
            </w:pPr>
          </w:p>
          <w:p w14:paraId="5A81BF3F" w14:textId="5FF71DDA" w:rsidR="003D3A7F" w:rsidRPr="009A0D62" w:rsidRDefault="003D3A7F" w:rsidP="00214DF5">
            <w:pPr>
              <w:jc w:val="both"/>
              <w:rPr>
                <w:rFonts w:ascii="Noto Sans" w:eastAsia="Calibri" w:hAnsi="Noto Sans" w:cs="Noto Sans"/>
                <w:color w:val="000000"/>
                <w:sz w:val="20"/>
                <w:szCs w:val="20"/>
                <w:lang w:val="es-ES" w:eastAsia="en-US"/>
              </w:rPr>
            </w:pPr>
            <w:r w:rsidRPr="009A0D62">
              <w:rPr>
                <w:rFonts w:ascii="Noto Sans" w:eastAsia="Calibri" w:hAnsi="Noto Sans" w:cs="Noto Sans"/>
                <w:color w:val="000000"/>
                <w:sz w:val="20"/>
                <w:szCs w:val="20"/>
                <w:lang w:val="es-ES" w:eastAsia="en-US"/>
              </w:rPr>
              <w:t>No se otorgarán puntos al licitante que no entregue la documentación solicitada en este subrubro o no cumpla con los requisitos.</w:t>
            </w:r>
          </w:p>
        </w:tc>
        <w:tc>
          <w:tcPr>
            <w:tcW w:w="1317" w:type="dxa"/>
            <w:tcBorders>
              <w:top w:val="single" w:sz="4" w:space="0" w:color="auto"/>
              <w:left w:val="single" w:sz="4" w:space="0" w:color="auto"/>
              <w:bottom w:val="single" w:sz="4" w:space="0" w:color="auto"/>
              <w:right w:val="single" w:sz="4" w:space="0" w:color="auto"/>
            </w:tcBorders>
            <w:vAlign w:val="center"/>
            <w:hideMark/>
          </w:tcPr>
          <w:p w14:paraId="3E92B49F" w14:textId="77777777" w:rsidR="003D3A7F" w:rsidRPr="009A0D62" w:rsidRDefault="003D3A7F" w:rsidP="00214DF5">
            <w:pPr>
              <w:jc w:val="center"/>
              <w:rPr>
                <w:rFonts w:ascii="Noto Sans" w:eastAsia="Calibri" w:hAnsi="Noto Sans" w:cs="Noto Sans"/>
                <w:color w:val="000000"/>
                <w:sz w:val="20"/>
                <w:szCs w:val="20"/>
                <w:lang w:val="es-ES" w:eastAsia="en-US"/>
              </w:rPr>
            </w:pPr>
          </w:p>
        </w:tc>
      </w:tr>
    </w:tbl>
    <w:p w14:paraId="225553DB" w14:textId="77777777" w:rsidR="003D3A7F" w:rsidRPr="009A0D62" w:rsidRDefault="003D3A7F" w:rsidP="00214DF5">
      <w:pPr>
        <w:jc w:val="both"/>
        <w:rPr>
          <w:rFonts w:ascii="Noto Sans" w:hAnsi="Noto Sans" w:cs="Noto Sans"/>
          <w:sz w:val="20"/>
          <w:szCs w:val="20"/>
        </w:rPr>
      </w:pPr>
    </w:p>
    <w:tbl>
      <w:tblPr>
        <w:tblW w:w="103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735"/>
        <w:gridCol w:w="7360"/>
        <w:gridCol w:w="1270"/>
      </w:tblGrid>
      <w:tr w:rsidR="003D3A7F" w:rsidRPr="009A0D62" w14:paraId="20075F80" w14:textId="77777777" w:rsidTr="00616A7A">
        <w:trPr>
          <w:trHeight w:val="259"/>
          <w:jc w:val="center"/>
        </w:trPr>
        <w:tc>
          <w:tcPr>
            <w:tcW w:w="10365" w:type="dxa"/>
            <w:gridSpan w:val="3"/>
            <w:tcBorders>
              <w:top w:val="single" w:sz="4" w:space="0" w:color="auto"/>
              <w:left w:val="single" w:sz="4" w:space="0" w:color="auto"/>
              <w:bottom w:val="single" w:sz="4" w:space="0" w:color="auto"/>
              <w:right w:val="single" w:sz="4" w:space="0" w:color="auto"/>
            </w:tcBorders>
            <w:shd w:val="clear" w:color="auto" w:fill="C2D69B"/>
            <w:hideMark/>
          </w:tcPr>
          <w:p w14:paraId="3E7EC2E3" w14:textId="77777777" w:rsidR="003D3A7F" w:rsidRPr="009A0D62" w:rsidRDefault="003D3A7F" w:rsidP="00214DF5">
            <w:pPr>
              <w:jc w:val="both"/>
              <w:rPr>
                <w:rFonts w:ascii="Noto Sans" w:eastAsia="Calibri" w:hAnsi="Noto Sans" w:cs="Noto Sans"/>
                <w:b/>
                <w:bCs/>
                <w:color w:val="000000"/>
                <w:sz w:val="20"/>
                <w:szCs w:val="20"/>
                <w:lang w:val="es-ES" w:eastAsia="en-US"/>
              </w:rPr>
            </w:pPr>
            <w:r w:rsidRPr="009A0D62">
              <w:rPr>
                <w:rFonts w:ascii="Noto Sans" w:eastAsia="Calibri" w:hAnsi="Noto Sans" w:cs="Noto Sans"/>
                <w:b/>
                <w:bCs/>
                <w:color w:val="000000"/>
                <w:sz w:val="20"/>
                <w:szCs w:val="20"/>
                <w:lang w:val="es-ES" w:eastAsia="en-US"/>
              </w:rPr>
              <w:t xml:space="preserve">IV.- </w:t>
            </w:r>
            <w:r w:rsidRPr="009A0D62">
              <w:rPr>
                <w:rFonts w:ascii="Noto Sans" w:eastAsia="Calibri" w:hAnsi="Noto Sans" w:cs="Noto Sans"/>
                <w:b/>
                <w:color w:val="000000"/>
                <w:sz w:val="20"/>
                <w:szCs w:val="20"/>
                <w:lang w:val="es-ES" w:eastAsia="en-US"/>
              </w:rPr>
              <w:t>CUMPLIMIENTO DE CONTRATOS – __PUNTOS.</w:t>
            </w:r>
          </w:p>
        </w:tc>
      </w:tr>
      <w:tr w:rsidR="003D3A7F" w:rsidRPr="009A0D62" w14:paraId="37EB8BCD" w14:textId="77777777" w:rsidTr="00616A7A">
        <w:trPr>
          <w:trHeight w:val="259"/>
          <w:tblHeader/>
          <w:jc w:val="center"/>
        </w:trPr>
        <w:tc>
          <w:tcPr>
            <w:tcW w:w="1735"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55E76D97" w14:textId="77777777" w:rsidR="003D3A7F" w:rsidRPr="009A0D62" w:rsidRDefault="003D3A7F" w:rsidP="00214DF5">
            <w:pPr>
              <w:jc w:val="center"/>
              <w:rPr>
                <w:rFonts w:ascii="Noto Sans" w:eastAsia="Calibri" w:hAnsi="Noto Sans" w:cs="Noto Sans"/>
                <w:b/>
                <w:bCs/>
                <w:color w:val="000000"/>
                <w:sz w:val="20"/>
                <w:szCs w:val="20"/>
                <w:lang w:val="es-ES" w:eastAsia="en-US"/>
              </w:rPr>
            </w:pPr>
            <w:r w:rsidRPr="009A0D62">
              <w:rPr>
                <w:rFonts w:ascii="Noto Sans" w:eastAsia="Calibri" w:hAnsi="Noto Sans" w:cs="Noto Sans"/>
                <w:b/>
                <w:bCs/>
                <w:color w:val="000000"/>
                <w:sz w:val="20"/>
                <w:szCs w:val="20"/>
                <w:lang w:val="es-ES" w:eastAsia="en-US"/>
              </w:rPr>
              <w:t>RUBRO</w:t>
            </w:r>
          </w:p>
        </w:tc>
        <w:tc>
          <w:tcPr>
            <w:tcW w:w="7360"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2A642D9F" w14:textId="77777777" w:rsidR="003D3A7F" w:rsidRPr="009A0D62" w:rsidRDefault="003D3A7F" w:rsidP="00214DF5">
            <w:pPr>
              <w:jc w:val="center"/>
              <w:rPr>
                <w:rFonts w:ascii="Noto Sans" w:eastAsia="Calibri" w:hAnsi="Noto Sans" w:cs="Noto Sans"/>
                <w:b/>
                <w:bCs/>
                <w:color w:val="000000"/>
                <w:sz w:val="20"/>
                <w:szCs w:val="20"/>
                <w:lang w:val="es-ES" w:eastAsia="en-US"/>
              </w:rPr>
            </w:pPr>
            <w:r w:rsidRPr="009A0D62">
              <w:rPr>
                <w:rFonts w:ascii="Noto Sans" w:eastAsia="Calibri" w:hAnsi="Noto Sans" w:cs="Noto Sans"/>
                <w:b/>
                <w:bCs/>
                <w:color w:val="000000"/>
                <w:sz w:val="20"/>
                <w:szCs w:val="20"/>
                <w:lang w:eastAsia="en-US"/>
              </w:rPr>
              <w:t>CONDICIÓN TÉCNICA REQUERIDA PARA OBTENER EL PUNTAJE</w:t>
            </w:r>
          </w:p>
        </w:tc>
        <w:tc>
          <w:tcPr>
            <w:tcW w:w="1270"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6036F896" w14:textId="77777777" w:rsidR="003D3A7F" w:rsidRPr="009A0D62" w:rsidRDefault="003D3A7F" w:rsidP="00214DF5">
            <w:pPr>
              <w:jc w:val="center"/>
              <w:rPr>
                <w:rFonts w:ascii="Noto Sans" w:eastAsia="Calibri" w:hAnsi="Noto Sans" w:cs="Noto Sans"/>
                <w:b/>
                <w:bCs/>
                <w:color w:val="000000"/>
                <w:sz w:val="20"/>
                <w:szCs w:val="20"/>
                <w:lang w:val="es-ES" w:eastAsia="en-US"/>
              </w:rPr>
            </w:pPr>
            <w:r w:rsidRPr="009A0D62">
              <w:rPr>
                <w:rFonts w:ascii="Noto Sans" w:eastAsia="Calibri" w:hAnsi="Noto Sans" w:cs="Noto Sans"/>
                <w:b/>
                <w:bCs/>
                <w:color w:val="000000"/>
                <w:sz w:val="20"/>
                <w:szCs w:val="20"/>
                <w:lang w:val="es-ES" w:eastAsia="en-US"/>
              </w:rPr>
              <w:t>PUNTOS A DISTRIBUIR</w:t>
            </w:r>
          </w:p>
        </w:tc>
      </w:tr>
      <w:tr w:rsidR="003D3A7F" w:rsidRPr="009A0D62" w14:paraId="457F7A45" w14:textId="77777777" w:rsidTr="00616A7A">
        <w:trPr>
          <w:trHeight w:val="306"/>
          <w:jc w:val="center"/>
        </w:trPr>
        <w:tc>
          <w:tcPr>
            <w:tcW w:w="1735" w:type="dxa"/>
            <w:tcBorders>
              <w:top w:val="single" w:sz="4" w:space="0" w:color="auto"/>
              <w:left w:val="single" w:sz="4" w:space="0" w:color="auto"/>
              <w:bottom w:val="single" w:sz="4" w:space="0" w:color="auto"/>
              <w:right w:val="single" w:sz="4" w:space="0" w:color="auto"/>
            </w:tcBorders>
            <w:hideMark/>
          </w:tcPr>
          <w:p w14:paraId="625F143B" w14:textId="77777777" w:rsidR="003D3A7F" w:rsidRPr="009A0D62" w:rsidRDefault="003D3A7F" w:rsidP="00214DF5">
            <w:pPr>
              <w:jc w:val="both"/>
              <w:rPr>
                <w:rFonts w:ascii="Noto Sans" w:eastAsia="Calibri" w:hAnsi="Noto Sans" w:cs="Noto Sans"/>
                <w:b/>
                <w:color w:val="000000"/>
                <w:sz w:val="20"/>
                <w:szCs w:val="20"/>
                <w:lang w:val="es-ES" w:eastAsia="en-US"/>
              </w:rPr>
            </w:pPr>
            <w:bookmarkStart w:id="8" w:name="_Hlk477891980"/>
            <w:r w:rsidRPr="009A0D62">
              <w:rPr>
                <w:rFonts w:ascii="Noto Sans" w:eastAsia="Calibri" w:hAnsi="Noto Sans" w:cs="Noto Sans"/>
                <w:b/>
                <w:color w:val="000000"/>
                <w:sz w:val="20"/>
                <w:szCs w:val="20"/>
                <w:lang w:val="es-ES" w:eastAsia="en-US"/>
              </w:rPr>
              <w:t>IV. Cumplimiento de Contrato</w:t>
            </w:r>
            <w:bookmarkEnd w:id="8"/>
            <w:r w:rsidRPr="009A0D62">
              <w:rPr>
                <w:rFonts w:ascii="Noto Sans" w:eastAsia="Calibri" w:hAnsi="Noto Sans" w:cs="Noto Sans"/>
                <w:b/>
                <w:color w:val="000000"/>
                <w:sz w:val="20"/>
                <w:szCs w:val="20"/>
                <w:lang w:val="es-ES" w:eastAsia="en-US"/>
              </w:rPr>
              <w:t>s.</w:t>
            </w:r>
          </w:p>
        </w:tc>
        <w:tc>
          <w:tcPr>
            <w:tcW w:w="7360" w:type="dxa"/>
            <w:tcBorders>
              <w:top w:val="single" w:sz="4" w:space="0" w:color="auto"/>
              <w:left w:val="single" w:sz="4" w:space="0" w:color="auto"/>
              <w:bottom w:val="single" w:sz="4" w:space="0" w:color="auto"/>
              <w:right w:val="single" w:sz="4" w:space="0" w:color="auto"/>
            </w:tcBorders>
          </w:tcPr>
          <w:p w14:paraId="749816B0" w14:textId="2C4AC940" w:rsidR="003D3A7F" w:rsidRPr="000774B4" w:rsidRDefault="003D3A7F" w:rsidP="00214DF5">
            <w:pPr>
              <w:jc w:val="both"/>
              <w:rPr>
                <w:rFonts w:ascii="Noto Sans" w:eastAsia="Calibri" w:hAnsi="Noto Sans" w:cs="Noto Sans"/>
                <w:color w:val="000000"/>
                <w:sz w:val="20"/>
                <w:szCs w:val="20"/>
                <w:lang w:eastAsia="en-US"/>
              </w:rPr>
            </w:pPr>
            <w:bookmarkStart w:id="9" w:name="_Hlk477892007"/>
            <w:r w:rsidRPr="009A0D62">
              <w:rPr>
                <w:rFonts w:ascii="Noto Sans" w:eastAsia="Calibri" w:hAnsi="Noto Sans" w:cs="Noto Sans"/>
                <w:color w:val="000000"/>
                <w:sz w:val="20"/>
                <w:szCs w:val="20"/>
                <w:lang w:eastAsia="en-US"/>
              </w:rPr>
              <w:t xml:space="preserve">Para acreditar este punto, el LICITANTE deberá presentar copia de </w:t>
            </w:r>
            <w:r w:rsidR="004E464A" w:rsidRPr="009A0D62">
              <w:rPr>
                <w:rFonts w:ascii="Noto Sans" w:eastAsia="Calibri" w:hAnsi="Noto Sans" w:cs="Noto Sans"/>
                <w:color w:val="000000"/>
                <w:sz w:val="20"/>
                <w:szCs w:val="20"/>
                <w:lang w:eastAsia="en-US"/>
              </w:rPr>
              <w:t xml:space="preserve">mínimo 4 y máximo 10 </w:t>
            </w:r>
            <w:r w:rsidRPr="009A0D62">
              <w:rPr>
                <w:rFonts w:ascii="Noto Sans" w:eastAsia="Calibri" w:hAnsi="Noto Sans" w:cs="Noto Sans"/>
                <w:color w:val="000000"/>
                <w:sz w:val="20"/>
                <w:szCs w:val="20"/>
                <w:lang w:eastAsia="en-US"/>
              </w:rPr>
              <w:t xml:space="preserve">contratos, convenios, pedidos, ordenes de prestación de </w:t>
            </w:r>
            <w:r w:rsidRPr="000774B4">
              <w:rPr>
                <w:rFonts w:ascii="Noto Sans" w:eastAsia="Calibri" w:hAnsi="Noto Sans" w:cs="Noto Sans"/>
                <w:color w:val="000000"/>
                <w:sz w:val="20"/>
                <w:szCs w:val="20"/>
                <w:lang w:eastAsia="en-US"/>
              </w:rPr>
              <w:t>servicios similares prestados con anterioridad, así como copia del documento en el que conste el cumplimiento de las obligaciones, pudiendo ser liberación de garantía de cumplimiento o acta finiquito.</w:t>
            </w:r>
          </w:p>
          <w:p w14:paraId="09AB566D" w14:textId="77777777" w:rsidR="003D3A7F" w:rsidRPr="000774B4" w:rsidRDefault="003D3A7F" w:rsidP="00214DF5">
            <w:pPr>
              <w:jc w:val="both"/>
              <w:rPr>
                <w:rFonts w:ascii="Noto Sans" w:eastAsia="Calibri" w:hAnsi="Noto Sans" w:cs="Noto Sans"/>
                <w:color w:val="000000"/>
                <w:sz w:val="20"/>
                <w:szCs w:val="20"/>
                <w:lang w:eastAsia="en-US"/>
              </w:rPr>
            </w:pPr>
          </w:p>
          <w:p w14:paraId="69D2F052" w14:textId="1F7F17C9" w:rsidR="007012D7" w:rsidRPr="000774B4" w:rsidRDefault="007012D7" w:rsidP="007012D7">
            <w:pPr>
              <w:jc w:val="both"/>
              <w:rPr>
                <w:rFonts w:ascii="Noto Sans" w:hAnsi="Noto Sans" w:cs="Noto Sans"/>
                <w:iCs/>
                <w:sz w:val="20"/>
                <w:szCs w:val="20"/>
                <w:lang w:val="es-ES"/>
              </w:rPr>
            </w:pPr>
            <w:r w:rsidRPr="000774B4">
              <w:rPr>
                <w:rFonts w:ascii="Noto Sans" w:hAnsi="Noto Sans" w:cs="Noto Sans"/>
                <w:iCs/>
                <w:sz w:val="20"/>
                <w:szCs w:val="20"/>
              </w:rPr>
              <w:t xml:space="preserve">El POSIBLE PROVEEDOR deberá presentar los contratos completos debidamente firmados, </w:t>
            </w:r>
            <w:r w:rsidRPr="000774B4">
              <w:rPr>
                <w:rFonts w:ascii="Noto Sans" w:hAnsi="Noto Sans" w:cs="Noto Sans"/>
                <w:b/>
                <w:bCs/>
                <w:iCs/>
                <w:sz w:val="20"/>
                <w:szCs w:val="20"/>
              </w:rPr>
              <w:t>con sus</w:t>
            </w:r>
            <w:r w:rsidRPr="000774B4">
              <w:rPr>
                <w:rFonts w:ascii="Noto Sans" w:hAnsi="Noto Sans" w:cs="Noto Sans"/>
                <w:iCs/>
                <w:sz w:val="20"/>
                <w:szCs w:val="20"/>
              </w:rPr>
              <w:t xml:space="preserve"> </w:t>
            </w:r>
            <w:r w:rsidRPr="000774B4">
              <w:rPr>
                <w:rFonts w:ascii="Noto Sans" w:hAnsi="Noto Sans" w:cs="Noto Sans"/>
                <w:b/>
                <w:bCs/>
                <w:iCs/>
                <w:sz w:val="20"/>
                <w:szCs w:val="20"/>
                <w:u w:val="single"/>
              </w:rPr>
              <w:t>anexos y sus convenios modificatorios</w:t>
            </w:r>
            <w:r w:rsidRPr="000774B4">
              <w:rPr>
                <w:rFonts w:ascii="Noto Sans" w:hAnsi="Noto Sans" w:cs="Noto Sans"/>
                <w:iCs/>
                <w:sz w:val="20"/>
                <w:szCs w:val="20"/>
              </w:rPr>
              <w:t>, ya que el contrato en sí, pudiera no reflejar con precisión, que integra el servicio para determinar si es o no similar al objeto de la contratación que se pretende realizar.</w:t>
            </w:r>
          </w:p>
          <w:p w14:paraId="0AB99201" w14:textId="77777777" w:rsidR="007012D7" w:rsidRPr="000774B4" w:rsidRDefault="007012D7" w:rsidP="00214DF5">
            <w:pPr>
              <w:jc w:val="both"/>
              <w:rPr>
                <w:rFonts w:ascii="Noto Sans" w:eastAsia="Calibri" w:hAnsi="Noto Sans" w:cs="Noto Sans"/>
                <w:color w:val="000000"/>
                <w:sz w:val="20"/>
                <w:szCs w:val="20"/>
                <w:lang w:eastAsia="en-US"/>
              </w:rPr>
            </w:pPr>
          </w:p>
          <w:p w14:paraId="0D1F4A13" w14:textId="0AB9C9F4" w:rsidR="003D3A7F" w:rsidRPr="009A0D62" w:rsidRDefault="003D3A7F" w:rsidP="00214DF5">
            <w:pPr>
              <w:jc w:val="both"/>
              <w:rPr>
                <w:rFonts w:ascii="Noto Sans" w:eastAsia="Calibri" w:hAnsi="Noto Sans" w:cs="Noto Sans"/>
                <w:color w:val="000000"/>
                <w:sz w:val="20"/>
                <w:szCs w:val="20"/>
                <w:lang w:eastAsia="en-US"/>
              </w:rPr>
            </w:pPr>
            <w:r w:rsidRPr="000774B4">
              <w:rPr>
                <w:rFonts w:ascii="Noto Sans" w:eastAsia="Calibri" w:hAnsi="Noto Sans" w:cs="Noto Sans"/>
                <w:color w:val="000000"/>
                <w:sz w:val="20"/>
                <w:szCs w:val="20"/>
                <w:lang w:eastAsia="en-US"/>
              </w:rPr>
              <w:t>Los contratos, convenios, pedidos, ordenes de prestación de servicios similares prestados con anterioridad que se presenten deberán estar relacionados en un escrito libre indicando número de</w:t>
            </w:r>
            <w:r w:rsidRPr="009A0D62">
              <w:rPr>
                <w:rFonts w:ascii="Noto Sans" w:eastAsia="Calibri" w:hAnsi="Noto Sans" w:cs="Noto Sans"/>
                <w:color w:val="000000"/>
                <w:sz w:val="20"/>
                <w:szCs w:val="20"/>
                <w:lang w:eastAsia="en-US"/>
              </w:rPr>
              <w:t xml:space="preserve"> contrato, nombre del cliente, vigencia y documento con el que acredita su cumplimi</w:t>
            </w:r>
            <w:r w:rsidR="000236BB" w:rsidRPr="009A0D62">
              <w:rPr>
                <w:rFonts w:ascii="Noto Sans" w:eastAsia="Calibri" w:hAnsi="Noto Sans" w:cs="Noto Sans"/>
                <w:color w:val="000000"/>
                <w:sz w:val="20"/>
                <w:szCs w:val="20"/>
                <w:lang w:eastAsia="en-US"/>
              </w:rPr>
              <w:t>ento</w:t>
            </w:r>
            <w:r w:rsidRPr="009A0D62">
              <w:rPr>
                <w:rFonts w:ascii="Noto Sans" w:eastAsia="Calibri" w:hAnsi="Noto Sans" w:cs="Noto Sans"/>
                <w:color w:val="000000"/>
                <w:sz w:val="20"/>
                <w:szCs w:val="20"/>
                <w:lang w:eastAsia="en-US"/>
              </w:rPr>
              <w:t xml:space="preserve"> (pudiendo ser liberación de garantía de cumplimiento o acta finiquito) y deberán cumplir con al menos los siguientes requisitos.</w:t>
            </w:r>
          </w:p>
          <w:p w14:paraId="04697068" w14:textId="77777777" w:rsidR="003D3A7F" w:rsidRDefault="003D3A7F" w:rsidP="00214DF5">
            <w:pPr>
              <w:jc w:val="both"/>
              <w:rPr>
                <w:rFonts w:ascii="Noto Sans" w:eastAsia="Calibri" w:hAnsi="Noto Sans" w:cs="Noto Sans"/>
                <w:color w:val="000000"/>
                <w:sz w:val="20"/>
                <w:szCs w:val="20"/>
                <w:lang w:eastAsia="en-US"/>
              </w:rPr>
            </w:pPr>
          </w:p>
          <w:p w14:paraId="0E4E822E" w14:textId="7EDB7AF8" w:rsidR="00545121" w:rsidRPr="000774B4" w:rsidRDefault="00545121" w:rsidP="00545121">
            <w:pPr>
              <w:jc w:val="both"/>
              <w:rPr>
                <w:rFonts w:ascii="Noto Sans" w:hAnsi="Noto Sans" w:cs="Noto Sans"/>
                <w:sz w:val="20"/>
                <w:szCs w:val="20"/>
              </w:rPr>
            </w:pPr>
            <w:r w:rsidRPr="000774B4">
              <w:rPr>
                <w:rFonts w:ascii="Noto Sans" w:hAnsi="Noto Sans" w:cs="Noto Sans"/>
                <w:sz w:val="20"/>
                <w:szCs w:val="20"/>
              </w:rPr>
              <w:t>Tratándose de las cartas de satisfacción del contratante que presente el licitante para acreditar el Cumplimiento total de obligaciones de un contrato, deberá ser emitida por su representante legal o la persona encargada de la administración y verificación del contrato, donde manifieste expresamente el cumplimiento total de la obligación</w:t>
            </w:r>
          </w:p>
          <w:p w14:paraId="4C73044F" w14:textId="77777777" w:rsidR="00545121" w:rsidRDefault="00545121" w:rsidP="00214DF5">
            <w:pPr>
              <w:jc w:val="both"/>
              <w:rPr>
                <w:rFonts w:ascii="Noto Sans" w:eastAsia="Calibri" w:hAnsi="Noto Sans" w:cs="Noto Sans"/>
                <w:color w:val="000000"/>
                <w:sz w:val="20"/>
                <w:szCs w:val="20"/>
                <w:lang w:eastAsia="en-US"/>
              </w:rPr>
            </w:pPr>
          </w:p>
          <w:p w14:paraId="42D9B32D" w14:textId="74447C09" w:rsidR="00545121" w:rsidRPr="000774B4" w:rsidRDefault="00545121" w:rsidP="00545121">
            <w:pPr>
              <w:jc w:val="both"/>
              <w:rPr>
                <w:rFonts w:ascii="Noto Sans" w:hAnsi="Noto Sans" w:cs="Noto Sans"/>
                <w:sz w:val="20"/>
                <w:szCs w:val="20"/>
                <w:lang w:val="es-ES"/>
              </w:rPr>
            </w:pPr>
            <w:r w:rsidRPr="000774B4">
              <w:rPr>
                <w:rFonts w:ascii="Noto Sans" w:hAnsi="Noto Sans" w:cs="Noto Sans"/>
                <w:sz w:val="20"/>
                <w:szCs w:val="20"/>
                <w:lang w:val="es-ES"/>
              </w:rPr>
              <w:lastRenderedPageBreak/>
              <w:t>Cualquier documento que presente el licitante para acreditar el cumplimiento total de obligaciones contractuales, deberán contener los datos que permitan vincularlos a los contratos que se exhiban.</w:t>
            </w:r>
          </w:p>
          <w:p w14:paraId="23F3D826" w14:textId="77777777" w:rsidR="00545121" w:rsidRPr="000774B4" w:rsidRDefault="00545121" w:rsidP="00175EBD">
            <w:pPr>
              <w:jc w:val="both"/>
              <w:rPr>
                <w:rFonts w:ascii="Noto Sans" w:hAnsi="Noto Sans" w:cs="Noto Sans"/>
                <w:sz w:val="20"/>
                <w:szCs w:val="20"/>
                <w:lang w:val="es-ES"/>
              </w:rPr>
            </w:pPr>
          </w:p>
          <w:p w14:paraId="1992C8E6" w14:textId="77777777" w:rsidR="00545121" w:rsidRPr="000774B4" w:rsidRDefault="00545121" w:rsidP="00545121">
            <w:pPr>
              <w:jc w:val="both"/>
              <w:rPr>
                <w:rFonts w:ascii="Noto Sans" w:hAnsi="Noto Sans" w:cs="Noto Sans"/>
                <w:sz w:val="20"/>
                <w:szCs w:val="20"/>
                <w:lang w:val="es-ES"/>
              </w:rPr>
            </w:pPr>
            <w:r w:rsidRPr="000774B4">
              <w:rPr>
                <w:rFonts w:ascii="Noto Sans" w:hAnsi="Noto Sans" w:cs="Noto Sans"/>
                <w:sz w:val="20"/>
                <w:szCs w:val="20"/>
                <w:lang w:val="es-ES"/>
              </w:rPr>
              <w:t>Tratándose de contratos celebrados con particulares, se debe requerir además la última factura de pago para tener certeza de su celebración.</w:t>
            </w:r>
          </w:p>
          <w:p w14:paraId="66072574" w14:textId="77777777" w:rsidR="00545121" w:rsidRPr="000774B4" w:rsidRDefault="00545121" w:rsidP="00545121">
            <w:pPr>
              <w:jc w:val="both"/>
              <w:rPr>
                <w:rFonts w:ascii="Noto Sans" w:hAnsi="Noto Sans" w:cs="Noto Sans"/>
                <w:sz w:val="20"/>
                <w:szCs w:val="20"/>
                <w:lang w:val="es-ES"/>
              </w:rPr>
            </w:pPr>
          </w:p>
          <w:p w14:paraId="2F31D2CF" w14:textId="7375D171" w:rsidR="00545121" w:rsidRPr="000774B4" w:rsidRDefault="00545121" w:rsidP="00175EBD">
            <w:pPr>
              <w:jc w:val="both"/>
              <w:rPr>
                <w:rFonts w:ascii="Noto Sans" w:hAnsi="Noto Sans" w:cs="Noto Sans"/>
                <w:sz w:val="20"/>
                <w:szCs w:val="20"/>
                <w:lang w:val="es-ES"/>
              </w:rPr>
            </w:pPr>
            <w:r w:rsidRPr="000774B4">
              <w:rPr>
                <w:rFonts w:ascii="Noto Sans" w:hAnsi="Noto Sans" w:cs="Noto Sans"/>
                <w:sz w:val="20"/>
                <w:szCs w:val="20"/>
                <w:lang w:val="es-ES"/>
              </w:rPr>
              <w:t xml:space="preserve">Tratándose de contratos con entes públicos es más fácil comprobar su veracidad o autenticidad mediante comunicación con la entidad o dependencia contratante o a través de consulta en la Plataforma Compras MX, </w:t>
            </w:r>
            <w:r w:rsidR="00175EBD" w:rsidRPr="000774B4">
              <w:rPr>
                <w:rFonts w:ascii="Noto Sans" w:hAnsi="Noto Sans" w:cs="Noto Sans"/>
                <w:sz w:val="20"/>
                <w:szCs w:val="20"/>
                <w:lang w:val="es-ES"/>
              </w:rPr>
              <w:t>debido al</w:t>
            </w:r>
            <w:r w:rsidRPr="000774B4">
              <w:rPr>
                <w:rFonts w:ascii="Noto Sans" w:hAnsi="Noto Sans" w:cs="Noto Sans"/>
                <w:sz w:val="20"/>
                <w:szCs w:val="20"/>
                <w:lang w:val="es-ES"/>
              </w:rPr>
              <w:t xml:space="preserve"> número de contratos o documentos presentados respecto de la especialidad.</w:t>
            </w:r>
          </w:p>
          <w:p w14:paraId="29A6F980" w14:textId="77777777" w:rsidR="00545121" w:rsidRPr="00EF44F9" w:rsidRDefault="00545121" w:rsidP="00175EBD">
            <w:pPr>
              <w:jc w:val="both"/>
              <w:rPr>
                <w:rFonts w:ascii="Montserrat" w:hAnsi="Montserrat"/>
                <w:sz w:val="20"/>
                <w:szCs w:val="20"/>
                <w:lang w:val="es-ES"/>
              </w:rPr>
            </w:pPr>
          </w:p>
          <w:p w14:paraId="5C09ED6B" w14:textId="77777777" w:rsidR="003D3A7F" w:rsidRPr="009A0D62" w:rsidRDefault="003D3A7F" w:rsidP="00214DF5">
            <w:pPr>
              <w:jc w:val="both"/>
              <w:rPr>
                <w:rFonts w:ascii="Noto Sans" w:eastAsia="Calibri" w:hAnsi="Noto Sans" w:cs="Noto Sans"/>
                <w:color w:val="000000"/>
                <w:sz w:val="20"/>
                <w:szCs w:val="20"/>
                <w:lang w:eastAsia="en-US"/>
              </w:rPr>
            </w:pPr>
            <w:r w:rsidRPr="009A0D62">
              <w:rPr>
                <w:rFonts w:ascii="Noto Sans" w:eastAsia="Calibri" w:hAnsi="Noto Sans" w:cs="Noto Sans"/>
                <w:color w:val="000000"/>
                <w:sz w:val="20"/>
                <w:szCs w:val="20"/>
                <w:lang w:eastAsia="en-US"/>
              </w:rPr>
              <w:t xml:space="preserve">Que hayan sido celebrados dentro de los 10 años previos a la fecha de presentación y apertura de proposiciones. </w:t>
            </w:r>
          </w:p>
          <w:p w14:paraId="03E5FF16" w14:textId="77777777" w:rsidR="003D3A7F" w:rsidRPr="009A0D62" w:rsidRDefault="003D3A7F" w:rsidP="00214DF5">
            <w:pPr>
              <w:jc w:val="both"/>
              <w:rPr>
                <w:rFonts w:ascii="Noto Sans" w:eastAsia="Calibri" w:hAnsi="Noto Sans" w:cs="Noto Sans"/>
                <w:color w:val="000000"/>
                <w:sz w:val="20"/>
                <w:szCs w:val="20"/>
                <w:lang w:eastAsia="en-US"/>
              </w:rPr>
            </w:pPr>
          </w:p>
          <w:p w14:paraId="2977A0F9" w14:textId="77777777" w:rsidR="003D3A7F" w:rsidRPr="009A0D62" w:rsidRDefault="003D3A7F" w:rsidP="00214DF5">
            <w:pPr>
              <w:jc w:val="both"/>
              <w:rPr>
                <w:rFonts w:ascii="Noto Sans" w:eastAsia="Calibri" w:hAnsi="Noto Sans" w:cs="Noto Sans"/>
                <w:color w:val="000000"/>
                <w:sz w:val="20"/>
                <w:szCs w:val="20"/>
                <w:lang w:eastAsia="en-US"/>
              </w:rPr>
            </w:pPr>
            <w:r w:rsidRPr="009A0D62">
              <w:rPr>
                <w:rFonts w:ascii="Noto Sans" w:eastAsia="Calibri" w:hAnsi="Noto Sans" w:cs="Noto Sans"/>
                <w:color w:val="000000"/>
                <w:sz w:val="20"/>
                <w:szCs w:val="20"/>
                <w:lang w:eastAsia="en-US"/>
              </w:rPr>
              <w:t>Los contratos que presente servicios de implementación, administración y operación integral de un Centro de Datos, que contenga la operación de los siguientes servicios principales:</w:t>
            </w:r>
          </w:p>
          <w:p w14:paraId="6D6729DA" w14:textId="77777777" w:rsidR="003D3A7F" w:rsidRPr="009A0D62" w:rsidRDefault="003D3A7F" w:rsidP="00214DF5">
            <w:pPr>
              <w:jc w:val="both"/>
              <w:rPr>
                <w:rFonts w:ascii="Noto Sans" w:eastAsia="Calibri" w:hAnsi="Noto Sans" w:cs="Noto Sans"/>
                <w:color w:val="000000"/>
                <w:sz w:val="20"/>
                <w:szCs w:val="20"/>
                <w:lang w:eastAsia="en-US"/>
              </w:rPr>
            </w:pPr>
          </w:p>
          <w:bookmarkEnd w:id="9"/>
          <w:p w14:paraId="29BD6F48" w14:textId="77777777" w:rsidR="003D3A7F" w:rsidRPr="009A0D62" w:rsidRDefault="003D3A7F" w:rsidP="00214DF5">
            <w:pPr>
              <w:pStyle w:val="Prrafodelista"/>
              <w:numPr>
                <w:ilvl w:val="0"/>
                <w:numId w:val="63"/>
              </w:numPr>
              <w:jc w:val="both"/>
              <w:rPr>
                <w:rFonts w:ascii="Noto Sans" w:eastAsia="Calibri" w:hAnsi="Noto Sans" w:cs="Noto Sans"/>
                <w:color w:val="000000"/>
                <w:sz w:val="20"/>
                <w:szCs w:val="20"/>
                <w:lang w:val="es-ES" w:eastAsia="en-US"/>
              </w:rPr>
            </w:pPr>
            <w:r w:rsidRPr="009A0D62">
              <w:rPr>
                <w:rFonts w:ascii="Noto Sans" w:eastAsia="Calibri" w:hAnsi="Noto Sans" w:cs="Noto Sans"/>
                <w:color w:val="000000"/>
                <w:sz w:val="20"/>
                <w:szCs w:val="20"/>
                <w:lang w:val="es-ES" w:eastAsia="en-US"/>
              </w:rPr>
              <w:t xml:space="preserve">Piso blanco </w:t>
            </w:r>
          </w:p>
          <w:p w14:paraId="6362E3F6" w14:textId="77777777" w:rsidR="003D3A7F" w:rsidRPr="009A0D62" w:rsidRDefault="003D3A7F" w:rsidP="00214DF5">
            <w:pPr>
              <w:pStyle w:val="Prrafodelista"/>
              <w:numPr>
                <w:ilvl w:val="0"/>
                <w:numId w:val="63"/>
              </w:numPr>
              <w:jc w:val="both"/>
              <w:rPr>
                <w:rFonts w:ascii="Noto Sans" w:eastAsia="Calibri" w:hAnsi="Noto Sans" w:cs="Noto Sans"/>
                <w:color w:val="000000"/>
                <w:sz w:val="20"/>
                <w:szCs w:val="20"/>
                <w:lang w:val="es-ES" w:eastAsia="en-US"/>
              </w:rPr>
            </w:pPr>
            <w:r w:rsidRPr="009A0D62">
              <w:rPr>
                <w:rFonts w:ascii="Noto Sans" w:eastAsia="Calibri" w:hAnsi="Noto Sans" w:cs="Noto Sans"/>
                <w:color w:val="000000"/>
                <w:sz w:val="20"/>
                <w:szCs w:val="20"/>
                <w:lang w:val="es-ES" w:eastAsia="en-US"/>
              </w:rPr>
              <w:t>(RACK) completo</w:t>
            </w:r>
          </w:p>
          <w:p w14:paraId="63D04728" w14:textId="77777777" w:rsidR="003D3A7F" w:rsidRPr="009A0D62" w:rsidRDefault="003D3A7F" w:rsidP="00214DF5">
            <w:pPr>
              <w:pStyle w:val="Prrafodelista"/>
              <w:numPr>
                <w:ilvl w:val="0"/>
                <w:numId w:val="63"/>
              </w:numPr>
              <w:jc w:val="both"/>
              <w:rPr>
                <w:rFonts w:ascii="Noto Sans" w:eastAsia="Calibri" w:hAnsi="Noto Sans" w:cs="Noto Sans"/>
                <w:color w:val="000000"/>
                <w:sz w:val="20"/>
                <w:szCs w:val="20"/>
                <w:lang w:val="es-ES" w:eastAsia="en-US"/>
              </w:rPr>
            </w:pPr>
            <w:r w:rsidRPr="009A0D62">
              <w:rPr>
                <w:rFonts w:ascii="Noto Sans" w:eastAsia="Calibri" w:hAnsi="Noto Sans" w:cs="Noto Sans"/>
                <w:color w:val="000000"/>
                <w:sz w:val="20"/>
                <w:szCs w:val="20"/>
                <w:lang w:val="es-ES" w:eastAsia="en-US"/>
              </w:rPr>
              <w:t>Operación y gestión de la operación a la Infraestructura física en los Centros de Datos y sus componentes.</w:t>
            </w:r>
          </w:p>
          <w:p w14:paraId="4846ADDC" w14:textId="77777777" w:rsidR="003D3A7F" w:rsidRPr="009A0D62" w:rsidRDefault="003D3A7F" w:rsidP="00214DF5">
            <w:pPr>
              <w:pStyle w:val="Prrafodelista"/>
              <w:numPr>
                <w:ilvl w:val="0"/>
                <w:numId w:val="63"/>
              </w:numPr>
              <w:jc w:val="both"/>
              <w:rPr>
                <w:rFonts w:ascii="Noto Sans" w:eastAsia="Calibri" w:hAnsi="Noto Sans" w:cs="Noto Sans"/>
                <w:color w:val="000000"/>
                <w:sz w:val="20"/>
                <w:szCs w:val="20"/>
                <w:lang w:val="es-ES" w:eastAsia="en-US"/>
              </w:rPr>
            </w:pPr>
            <w:r w:rsidRPr="009A0D62">
              <w:rPr>
                <w:rFonts w:ascii="Noto Sans" w:eastAsia="Calibri" w:hAnsi="Noto Sans" w:cs="Noto Sans"/>
                <w:color w:val="000000"/>
                <w:sz w:val="20"/>
                <w:szCs w:val="20"/>
                <w:lang w:val="es-ES" w:eastAsia="en-US"/>
              </w:rPr>
              <w:t>Operación y gestión de la operación de componentes lógicos en los Centros de Datos</w:t>
            </w:r>
          </w:p>
          <w:p w14:paraId="5A88B314" w14:textId="3062F16F" w:rsidR="003D3A7F" w:rsidRPr="009A0D62" w:rsidRDefault="003D3A7F" w:rsidP="00214DF5">
            <w:pPr>
              <w:pStyle w:val="Prrafodelista"/>
              <w:numPr>
                <w:ilvl w:val="0"/>
                <w:numId w:val="63"/>
              </w:numPr>
              <w:jc w:val="both"/>
              <w:rPr>
                <w:rFonts w:ascii="Noto Sans" w:eastAsia="Calibri" w:hAnsi="Noto Sans" w:cs="Noto Sans"/>
                <w:color w:val="000000"/>
                <w:sz w:val="20"/>
                <w:szCs w:val="20"/>
                <w:lang w:val="es-ES" w:eastAsia="en-US"/>
              </w:rPr>
            </w:pPr>
            <w:r w:rsidRPr="009A0D62">
              <w:rPr>
                <w:rFonts w:ascii="Noto Sans" w:hAnsi="Noto Sans" w:cs="Noto Sans"/>
                <w:color w:val="000000" w:themeColor="text1"/>
                <w:sz w:val="20"/>
                <w:szCs w:val="20"/>
                <w:lang w:val="es-ES"/>
              </w:rPr>
              <w:t xml:space="preserve">Visibilidad y </w:t>
            </w:r>
            <w:r w:rsidR="00CE0F37" w:rsidRPr="009A0D62">
              <w:rPr>
                <w:rFonts w:ascii="Noto Sans" w:hAnsi="Noto Sans" w:cs="Noto Sans"/>
                <w:color w:val="000000" w:themeColor="text1"/>
                <w:sz w:val="20"/>
                <w:szCs w:val="20"/>
                <w:lang w:val="es-ES"/>
              </w:rPr>
              <w:t>Observación</w:t>
            </w:r>
            <w:r w:rsidRPr="009A0D62">
              <w:rPr>
                <w:rFonts w:ascii="Noto Sans" w:hAnsi="Noto Sans" w:cs="Noto Sans"/>
                <w:color w:val="000000" w:themeColor="text1"/>
                <w:sz w:val="20"/>
                <w:szCs w:val="20"/>
                <w:lang w:val="es-ES"/>
              </w:rPr>
              <w:t xml:space="preserve"> de los componentes (físico y lógico) en los centros de datos.</w:t>
            </w:r>
          </w:p>
          <w:p w14:paraId="494ADE28" w14:textId="77777777" w:rsidR="003D3A7F" w:rsidRPr="009A0D62" w:rsidRDefault="003D3A7F" w:rsidP="00214DF5">
            <w:pPr>
              <w:pStyle w:val="Prrafodelista"/>
              <w:numPr>
                <w:ilvl w:val="0"/>
                <w:numId w:val="63"/>
              </w:numPr>
              <w:jc w:val="both"/>
              <w:rPr>
                <w:rFonts w:ascii="Noto Sans" w:eastAsia="Calibri" w:hAnsi="Noto Sans" w:cs="Noto Sans"/>
                <w:color w:val="000000"/>
                <w:sz w:val="20"/>
                <w:szCs w:val="20"/>
                <w:lang w:val="es-ES" w:eastAsia="en-US"/>
              </w:rPr>
            </w:pPr>
            <w:r w:rsidRPr="009A0D62">
              <w:rPr>
                <w:rFonts w:ascii="Noto Sans" w:eastAsia="Calibri" w:hAnsi="Noto Sans" w:cs="Noto Sans"/>
                <w:color w:val="000000"/>
                <w:sz w:val="20"/>
                <w:szCs w:val="20"/>
                <w:lang w:val="es-ES" w:eastAsia="en-US"/>
              </w:rPr>
              <w:t>Migración</w:t>
            </w:r>
          </w:p>
          <w:p w14:paraId="583980D7" w14:textId="77777777" w:rsidR="003D3A7F" w:rsidRPr="009A0D62" w:rsidRDefault="003D3A7F" w:rsidP="00214DF5">
            <w:pPr>
              <w:jc w:val="both"/>
              <w:rPr>
                <w:rFonts w:ascii="Noto Sans" w:eastAsia="Calibri" w:hAnsi="Noto Sans" w:cs="Noto Sans"/>
                <w:color w:val="000000"/>
                <w:sz w:val="20"/>
                <w:szCs w:val="20"/>
                <w:lang w:val="es-ES" w:eastAsia="en-US"/>
              </w:rPr>
            </w:pPr>
            <w:r w:rsidRPr="009A0D62">
              <w:rPr>
                <w:rFonts w:ascii="Noto Sans" w:eastAsia="Calibri" w:hAnsi="Noto Sans" w:cs="Noto Sans"/>
                <w:color w:val="000000"/>
                <w:sz w:val="20"/>
                <w:szCs w:val="20"/>
                <w:lang w:val="es-ES" w:eastAsia="en-US"/>
              </w:rPr>
              <w:t>Como máximo se otorgarán ____ puntos por este subrubro.</w:t>
            </w:r>
          </w:p>
          <w:p w14:paraId="3110AFEB" w14:textId="77777777" w:rsidR="003D3A7F" w:rsidRPr="009A0D62" w:rsidRDefault="003D3A7F" w:rsidP="00214DF5">
            <w:pPr>
              <w:jc w:val="both"/>
              <w:rPr>
                <w:rFonts w:ascii="Noto Sans" w:eastAsia="Calibri" w:hAnsi="Noto Sans" w:cs="Noto Sans"/>
                <w:color w:val="000000"/>
                <w:sz w:val="20"/>
                <w:szCs w:val="20"/>
                <w:lang w:val="es-ES" w:eastAsia="en-US"/>
              </w:rPr>
            </w:pPr>
          </w:p>
          <w:p w14:paraId="79EF04F0" w14:textId="1A8E887D" w:rsidR="004E464A" w:rsidRPr="009A0D62" w:rsidRDefault="004E464A" w:rsidP="004E464A">
            <w:pPr>
              <w:jc w:val="both"/>
              <w:rPr>
                <w:rFonts w:ascii="Noto Sans" w:eastAsia="Calibri" w:hAnsi="Noto Sans" w:cs="Noto Sans"/>
                <w:color w:val="000000"/>
                <w:sz w:val="20"/>
                <w:szCs w:val="20"/>
                <w:lang w:val="es-ES" w:eastAsia="en-US"/>
              </w:rPr>
            </w:pPr>
            <w:r w:rsidRPr="009A0D62">
              <w:rPr>
                <w:rFonts w:ascii="Noto Sans" w:eastAsia="Calibri" w:hAnsi="Noto Sans" w:cs="Noto Sans"/>
                <w:color w:val="000000"/>
                <w:sz w:val="20"/>
                <w:szCs w:val="20"/>
                <w:lang w:val="es-ES" w:eastAsia="en-US"/>
              </w:rPr>
              <w:t>Se otorgará __ punto al licitante que entregue la documentación solicitada de 10 (diez) contrato en este subrubro.</w:t>
            </w:r>
          </w:p>
          <w:p w14:paraId="0CACC9C1" w14:textId="14C7BF91" w:rsidR="004E464A" w:rsidRPr="009A0D62" w:rsidRDefault="004E464A" w:rsidP="004E464A">
            <w:pPr>
              <w:jc w:val="both"/>
              <w:rPr>
                <w:rFonts w:ascii="Noto Sans" w:eastAsia="Calibri" w:hAnsi="Noto Sans" w:cs="Noto Sans"/>
                <w:color w:val="000000"/>
                <w:sz w:val="20"/>
                <w:szCs w:val="20"/>
                <w:lang w:val="es-ES" w:eastAsia="en-US"/>
              </w:rPr>
            </w:pPr>
            <w:r w:rsidRPr="009A0D62">
              <w:rPr>
                <w:rFonts w:ascii="Noto Sans" w:eastAsia="Calibri" w:hAnsi="Noto Sans" w:cs="Noto Sans"/>
                <w:color w:val="000000"/>
                <w:sz w:val="20"/>
                <w:szCs w:val="20"/>
                <w:lang w:val="es-ES" w:eastAsia="en-US"/>
              </w:rPr>
              <w:t>Se otorgará __ punto al licitante que entregue la documentación solicitada de 9 (nueve) contrato en este subrubro.</w:t>
            </w:r>
          </w:p>
          <w:p w14:paraId="5BC4AAE2" w14:textId="60333F71" w:rsidR="004E464A" w:rsidRPr="009A0D62" w:rsidRDefault="004E464A" w:rsidP="004E464A">
            <w:pPr>
              <w:jc w:val="both"/>
              <w:rPr>
                <w:rFonts w:ascii="Noto Sans" w:eastAsia="Calibri" w:hAnsi="Noto Sans" w:cs="Noto Sans"/>
                <w:color w:val="000000"/>
                <w:sz w:val="20"/>
                <w:szCs w:val="20"/>
                <w:lang w:val="es-ES" w:eastAsia="en-US"/>
              </w:rPr>
            </w:pPr>
            <w:r w:rsidRPr="009A0D62">
              <w:rPr>
                <w:rFonts w:ascii="Noto Sans" w:eastAsia="Calibri" w:hAnsi="Noto Sans" w:cs="Noto Sans"/>
                <w:color w:val="000000"/>
                <w:sz w:val="20"/>
                <w:szCs w:val="20"/>
                <w:lang w:val="es-ES" w:eastAsia="en-US"/>
              </w:rPr>
              <w:t>Se otorgará __ punto al licitante que entregue la documentación solicitada de 8 (ocho) contrato en este subrubro.</w:t>
            </w:r>
          </w:p>
          <w:p w14:paraId="22DC7BAB" w14:textId="50DB0681" w:rsidR="004E464A" w:rsidRPr="009A0D62" w:rsidRDefault="004E464A" w:rsidP="004E464A">
            <w:pPr>
              <w:jc w:val="both"/>
              <w:rPr>
                <w:rFonts w:ascii="Noto Sans" w:eastAsia="Calibri" w:hAnsi="Noto Sans" w:cs="Noto Sans"/>
                <w:color w:val="000000"/>
                <w:sz w:val="20"/>
                <w:szCs w:val="20"/>
                <w:lang w:val="es-ES" w:eastAsia="en-US"/>
              </w:rPr>
            </w:pPr>
            <w:r w:rsidRPr="009A0D62">
              <w:rPr>
                <w:rFonts w:ascii="Noto Sans" w:eastAsia="Calibri" w:hAnsi="Noto Sans" w:cs="Noto Sans"/>
                <w:color w:val="000000"/>
                <w:sz w:val="20"/>
                <w:szCs w:val="20"/>
                <w:lang w:val="es-ES" w:eastAsia="en-US"/>
              </w:rPr>
              <w:t>Se otorgará __ punto al licitante que entregue la documentación solicitada de 7 (siete) contrato en este subrubro.</w:t>
            </w:r>
          </w:p>
          <w:p w14:paraId="68398EDA" w14:textId="3121556F" w:rsidR="003D3A7F" w:rsidRPr="009A0D62" w:rsidRDefault="003D3A7F" w:rsidP="00214DF5">
            <w:pPr>
              <w:jc w:val="both"/>
              <w:rPr>
                <w:rFonts w:ascii="Noto Sans" w:eastAsia="Calibri" w:hAnsi="Noto Sans" w:cs="Noto Sans"/>
                <w:color w:val="000000"/>
                <w:sz w:val="20"/>
                <w:szCs w:val="20"/>
                <w:lang w:val="es-ES" w:eastAsia="en-US"/>
              </w:rPr>
            </w:pPr>
            <w:r w:rsidRPr="009A0D62">
              <w:rPr>
                <w:rFonts w:ascii="Noto Sans" w:eastAsia="Calibri" w:hAnsi="Noto Sans" w:cs="Noto Sans"/>
                <w:color w:val="000000"/>
                <w:sz w:val="20"/>
                <w:szCs w:val="20"/>
                <w:lang w:val="es-ES" w:eastAsia="en-US"/>
              </w:rPr>
              <w:t>Se otorgarán ___ puntos al licitante que entregue la documentación solicitada de 6 (seis) contratos en este subrubro.</w:t>
            </w:r>
          </w:p>
          <w:p w14:paraId="032A4227" w14:textId="317EE69F" w:rsidR="003D3A7F" w:rsidRPr="009A0D62" w:rsidRDefault="003D3A7F" w:rsidP="00214DF5">
            <w:pPr>
              <w:jc w:val="both"/>
              <w:rPr>
                <w:rFonts w:ascii="Noto Sans" w:eastAsia="Calibri" w:hAnsi="Noto Sans" w:cs="Noto Sans"/>
                <w:color w:val="000000"/>
                <w:sz w:val="20"/>
                <w:szCs w:val="20"/>
                <w:lang w:val="es-ES" w:eastAsia="en-US"/>
              </w:rPr>
            </w:pPr>
            <w:r w:rsidRPr="009A0D62">
              <w:rPr>
                <w:rFonts w:ascii="Noto Sans" w:eastAsia="Calibri" w:hAnsi="Noto Sans" w:cs="Noto Sans"/>
                <w:color w:val="000000"/>
                <w:sz w:val="20"/>
                <w:szCs w:val="20"/>
                <w:lang w:val="es-ES" w:eastAsia="en-US"/>
              </w:rPr>
              <w:t>Se otorgarán __ puntos al licitante que entregue la documentación solicitada de 5 (cinco) contratos en este subrubro.</w:t>
            </w:r>
          </w:p>
          <w:p w14:paraId="07387670" w14:textId="55AF8A69" w:rsidR="003D3A7F" w:rsidRPr="009A0D62" w:rsidRDefault="003D3A7F" w:rsidP="00214DF5">
            <w:pPr>
              <w:jc w:val="both"/>
              <w:rPr>
                <w:rFonts w:ascii="Noto Sans" w:eastAsia="Calibri" w:hAnsi="Noto Sans" w:cs="Noto Sans"/>
                <w:color w:val="000000"/>
                <w:sz w:val="20"/>
                <w:szCs w:val="20"/>
                <w:lang w:val="es-ES" w:eastAsia="en-US"/>
              </w:rPr>
            </w:pPr>
            <w:r w:rsidRPr="009A0D62">
              <w:rPr>
                <w:rFonts w:ascii="Noto Sans" w:eastAsia="Calibri" w:hAnsi="Noto Sans" w:cs="Noto Sans"/>
                <w:color w:val="000000"/>
                <w:sz w:val="20"/>
                <w:szCs w:val="20"/>
                <w:lang w:val="es-ES" w:eastAsia="en-US"/>
              </w:rPr>
              <w:t>Se otorgarán ___ puntos al licitante que entregue la documentación solicitada de 4 (cuatro) contratos en este subrubro.</w:t>
            </w:r>
          </w:p>
          <w:p w14:paraId="317C90B8" w14:textId="77777777" w:rsidR="003D3A7F" w:rsidRPr="009A0D62" w:rsidRDefault="003D3A7F" w:rsidP="00214DF5">
            <w:pPr>
              <w:jc w:val="both"/>
              <w:rPr>
                <w:rFonts w:ascii="Noto Sans" w:eastAsia="Calibri" w:hAnsi="Noto Sans" w:cs="Noto Sans"/>
                <w:color w:val="000000"/>
                <w:sz w:val="20"/>
                <w:szCs w:val="20"/>
                <w:lang w:val="es-ES" w:eastAsia="en-US"/>
              </w:rPr>
            </w:pPr>
          </w:p>
          <w:p w14:paraId="12C8AE4D" w14:textId="6BD5B23B" w:rsidR="003D3A7F" w:rsidRPr="009A0D62" w:rsidRDefault="003D3A7F" w:rsidP="00214DF5">
            <w:pPr>
              <w:jc w:val="both"/>
              <w:rPr>
                <w:rFonts w:ascii="Noto Sans" w:eastAsia="Calibri" w:hAnsi="Noto Sans" w:cs="Noto Sans"/>
                <w:color w:val="000000"/>
                <w:sz w:val="20"/>
                <w:szCs w:val="20"/>
                <w:lang w:val="es-ES" w:eastAsia="en-US"/>
              </w:rPr>
            </w:pPr>
            <w:r w:rsidRPr="009A0D62">
              <w:rPr>
                <w:rFonts w:ascii="Noto Sans" w:eastAsia="Calibri" w:hAnsi="Noto Sans" w:cs="Noto Sans"/>
                <w:color w:val="000000"/>
                <w:sz w:val="20"/>
                <w:szCs w:val="20"/>
                <w:lang w:val="es-ES" w:eastAsia="en-US"/>
              </w:rPr>
              <w:t xml:space="preserve">No se otorgarán puntos al licitante que </w:t>
            </w:r>
            <w:r w:rsidR="004E464A" w:rsidRPr="009A0D62">
              <w:rPr>
                <w:rFonts w:ascii="Noto Sans" w:eastAsia="Calibri" w:hAnsi="Noto Sans" w:cs="Noto Sans"/>
                <w:color w:val="000000"/>
                <w:sz w:val="20"/>
                <w:szCs w:val="20"/>
                <w:lang w:val="es-ES" w:eastAsia="en-US"/>
              </w:rPr>
              <w:t xml:space="preserve">entregue menos de 4 contrato y que </w:t>
            </w:r>
            <w:r w:rsidRPr="009A0D62">
              <w:rPr>
                <w:rFonts w:ascii="Noto Sans" w:eastAsia="Calibri" w:hAnsi="Noto Sans" w:cs="Noto Sans"/>
                <w:color w:val="000000"/>
                <w:sz w:val="20"/>
                <w:szCs w:val="20"/>
                <w:lang w:val="es-ES" w:eastAsia="en-US"/>
              </w:rPr>
              <w:t xml:space="preserve">no entregue la documentación solicitada en este subrubro conforme lo requerido. </w:t>
            </w:r>
          </w:p>
        </w:tc>
        <w:tc>
          <w:tcPr>
            <w:tcW w:w="1270" w:type="dxa"/>
            <w:tcBorders>
              <w:top w:val="single" w:sz="4" w:space="0" w:color="auto"/>
              <w:left w:val="single" w:sz="4" w:space="0" w:color="auto"/>
              <w:bottom w:val="single" w:sz="4" w:space="0" w:color="auto"/>
              <w:right w:val="single" w:sz="4" w:space="0" w:color="auto"/>
            </w:tcBorders>
            <w:vAlign w:val="center"/>
            <w:hideMark/>
          </w:tcPr>
          <w:p w14:paraId="37D37014" w14:textId="77777777" w:rsidR="003D3A7F" w:rsidRPr="009A0D62" w:rsidRDefault="003D3A7F" w:rsidP="00214DF5">
            <w:pPr>
              <w:jc w:val="center"/>
              <w:rPr>
                <w:rFonts w:ascii="Noto Sans" w:eastAsia="Calibri" w:hAnsi="Noto Sans" w:cs="Noto Sans"/>
                <w:color w:val="000000"/>
                <w:sz w:val="20"/>
                <w:szCs w:val="20"/>
                <w:lang w:val="es-ES" w:eastAsia="en-US"/>
              </w:rPr>
            </w:pPr>
          </w:p>
        </w:tc>
      </w:tr>
    </w:tbl>
    <w:p w14:paraId="53E98E1D" w14:textId="77777777" w:rsidR="003D3A7F" w:rsidRPr="009A0D62" w:rsidRDefault="003D3A7F" w:rsidP="00214DF5">
      <w:pPr>
        <w:jc w:val="both"/>
        <w:rPr>
          <w:rFonts w:ascii="Noto Sans" w:hAnsi="Noto Sans" w:cs="Noto Sans"/>
          <w:sz w:val="20"/>
          <w:szCs w:val="20"/>
        </w:rPr>
      </w:pPr>
    </w:p>
    <w:p w14:paraId="54054C00" w14:textId="412B90F2" w:rsidR="00101E8C" w:rsidRPr="009A0D62" w:rsidRDefault="00101E8C" w:rsidP="00214DF5">
      <w:pPr>
        <w:pStyle w:val="Ttulo2"/>
        <w:numPr>
          <w:ilvl w:val="0"/>
          <w:numId w:val="1"/>
        </w:numPr>
        <w:tabs>
          <w:tab w:val="center" w:pos="1848"/>
        </w:tabs>
        <w:spacing w:before="0" w:after="0"/>
        <w:ind w:right="51"/>
        <w:jc w:val="both"/>
        <w:rPr>
          <w:rFonts w:ascii="Noto Sans" w:hAnsi="Noto Sans" w:cs="Noto Sans"/>
          <w:sz w:val="20"/>
          <w:szCs w:val="20"/>
        </w:rPr>
      </w:pPr>
      <w:bookmarkStart w:id="10" w:name="_Toc197433968"/>
      <w:r w:rsidRPr="009A0D62">
        <w:rPr>
          <w:rFonts w:ascii="Noto Sans" w:hAnsi="Noto Sans" w:cs="Noto Sans"/>
          <w:sz w:val="20"/>
          <w:szCs w:val="20"/>
        </w:rPr>
        <w:t>Licencias, permisos, registros, certificados o autorizaciones que debe cumplir o aplicarse al bien o servicio a contratar.</w:t>
      </w:r>
      <w:bookmarkEnd w:id="10"/>
    </w:p>
    <w:p w14:paraId="6BCDF5FD" w14:textId="6C955DA9" w:rsidR="00282675" w:rsidRPr="009A0D62" w:rsidRDefault="00282675" w:rsidP="00282675">
      <w:pPr>
        <w:pStyle w:val="Prrafodelista"/>
        <w:ind w:left="360"/>
        <w:jc w:val="both"/>
        <w:rPr>
          <w:rFonts w:ascii="Noto Sans" w:hAnsi="Noto Sans" w:cs="Noto Sans"/>
          <w:sz w:val="20"/>
          <w:szCs w:val="20"/>
        </w:rPr>
      </w:pPr>
      <w:r w:rsidRPr="009A0D62">
        <w:rPr>
          <w:rFonts w:ascii="Noto Sans" w:hAnsi="Noto Sans" w:cs="Noto Sans"/>
          <w:sz w:val="20"/>
          <w:szCs w:val="20"/>
        </w:rPr>
        <w:t>No Aplica</w:t>
      </w:r>
    </w:p>
    <w:p w14:paraId="39371EC5" w14:textId="77777777" w:rsidR="00282675" w:rsidRPr="009A0D62" w:rsidRDefault="00282675" w:rsidP="00282675">
      <w:pPr>
        <w:pStyle w:val="Prrafodelista"/>
        <w:ind w:left="360"/>
        <w:jc w:val="both"/>
        <w:rPr>
          <w:rFonts w:ascii="Noto Sans" w:hAnsi="Noto Sans" w:cs="Noto Sans"/>
          <w:sz w:val="20"/>
          <w:szCs w:val="20"/>
        </w:rPr>
      </w:pPr>
    </w:p>
    <w:p w14:paraId="33991BBF" w14:textId="14E28B48" w:rsidR="00101E8C" w:rsidRPr="009A0D62" w:rsidRDefault="00101E8C" w:rsidP="00214DF5">
      <w:pPr>
        <w:pStyle w:val="Ttulo2"/>
        <w:numPr>
          <w:ilvl w:val="0"/>
          <w:numId w:val="1"/>
        </w:numPr>
        <w:tabs>
          <w:tab w:val="center" w:pos="1848"/>
        </w:tabs>
        <w:spacing w:before="0" w:after="0"/>
        <w:ind w:right="51"/>
        <w:jc w:val="both"/>
        <w:rPr>
          <w:rFonts w:ascii="Noto Sans" w:hAnsi="Noto Sans" w:cs="Noto Sans"/>
          <w:sz w:val="20"/>
          <w:szCs w:val="20"/>
        </w:rPr>
      </w:pPr>
      <w:bookmarkStart w:id="11" w:name="_Toc197433969"/>
      <w:r w:rsidRPr="009A0D62">
        <w:rPr>
          <w:rFonts w:ascii="Noto Sans" w:hAnsi="Noto Sans" w:cs="Noto Sans"/>
          <w:sz w:val="20"/>
          <w:szCs w:val="20"/>
        </w:rPr>
        <w:t>Folletos, catálogos, fotografías, manuales entre otros, en caso de que se requieran para comprobar las especificaciones técnicas requeridas:</w:t>
      </w:r>
      <w:bookmarkEnd w:id="11"/>
    </w:p>
    <w:p w14:paraId="520604CC" w14:textId="646C93F8" w:rsidR="009C5696" w:rsidRPr="009A0D62" w:rsidRDefault="009C5696" w:rsidP="00214DF5">
      <w:pPr>
        <w:ind w:firstLine="360"/>
        <w:jc w:val="both"/>
        <w:rPr>
          <w:rFonts w:ascii="Noto Sans" w:hAnsi="Noto Sans" w:cs="Noto Sans"/>
          <w:sz w:val="20"/>
          <w:szCs w:val="20"/>
        </w:rPr>
      </w:pPr>
      <w:r w:rsidRPr="009A0D62">
        <w:rPr>
          <w:rFonts w:ascii="Noto Sans" w:hAnsi="Noto Sans" w:cs="Noto Sans"/>
          <w:sz w:val="20"/>
          <w:szCs w:val="20"/>
        </w:rPr>
        <w:t>No Aplica</w:t>
      </w:r>
    </w:p>
    <w:p w14:paraId="34758B4E" w14:textId="77777777" w:rsidR="00C93D20" w:rsidRPr="009A0D62" w:rsidRDefault="00C93D20" w:rsidP="00214DF5">
      <w:pPr>
        <w:ind w:firstLine="360"/>
        <w:jc w:val="both"/>
        <w:rPr>
          <w:rFonts w:ascii="Noto Sans" w:hAnsi="Noto Sans" w:cs="Noto Sans"/>
          <w:sz w:val="20"/>
          <w:szCs w:val="20"/>
        </w:rPr>
      </w:pPr>
    </w:p>
    <w:p w14:paraId="20546B5A" w14:textId="56C10B56" w:rsidR="00101E8C" w:rsidRPr="009A0D62" w:rsidRDefault="00101E8C" w:rsidP="00214DF5">
      <w:pPr>
        <w:pStyle w:val="Ttulo2"/>
        <w:numPr>
          <w:ilvl w:val="0"/>
          <w:numId w:val="1"/>
        </w:numPr>
        <w:tabs>
          <w:tab w:val="center" w:pos="1848"/>
        </w:tabs>
        <w:spacing w:before="0" w:after="0"/>
        <w:ind w:right="51"/>
        <w:jc w:val="both"/>
        <w:rPr>
          <w:rFonts w:ascii="Noto Sans" w:hAnsi="Noto Sans" w:cs="Noto Sans"/>
          <w:sz w:val="20"/>
          <w:szCs w:val="20"/>
        </w:rPr>
      </w:pPr>
      <w:bookmarkStart w:id="12" w:name="_Toc197433970"/>
      <w:r w:rsidRPr="009A0D62">
        <w:rPr>
          <w:rFonts w:ascii="Noto Sans" w:hAnsi="Noto Sans" w:cs="Noto Sans"/>
          <w:sz w:val="20"/>
          <w:szCs w:val="20"/>
        </w:rPr>
        <w:t>Visitas a las instalaciones institucionales.</w:t>
      </w:r>
      <w:bookmarkEnd w:id="12"/>
    </w:p>
    <w:p w14:paraId="335E948A" w14:textId="7FC761DC" w:rsidR="009C5696" w:rsidRPr="009A0D62" w:rsidRDefault="009C5696" w:rsidP="00214DF5">
      <w:pPr>
        <w:pStyle w:val="Prrafodelista"/>
        <w:ind w:left="360"/>
        <w:jc w:val="both"/>
        <w:rPr>
          <w:rFonts w:ascii="Noto Sans" w:hAnsi="Noto Sans" w:cs="Noto Sans"/>
          <w:sz w:val="20"/>
          <w:szCs w:val="20"/>
        </w:rPr>
      </w:pPr>
      <w:r w:rsidRPr="009A0D62">
        <w:rPr>
          <w:rFonts w:ascii="Noto Sans" w:hAnsi="Noto Sans" w:cs="Noto Sans"/>
          <w:sz w:val="20"/>
          <w:szCs w:val="20"/>
        </w:rPr>
        <w:t>No Aplica</w:t>
      </w:r>
    </w:p>
    <w:p w14:paraId="1F02343A" w14:textId="77777777" w:rsidR="00C93D20" w:rsidRPr="009A0D62" w:rsidRDefault="00C93D20" w:rsidP="00214DF5">
      <w:pPr>
        <w:pStyle w:val="Prrafodelista"/>
        <w:ind w:left="360"/>
        <w:jc w:val="both"/>
        <w:rPr>
          <w:rFonts w:ascii="Noto Sans" w:hAnsi="Noto Sans" w:cs="Noto Sans"/>
          <w:sz w:val="20"/>
          <w:szCs w:val="20"/>
        </w:rPr>
      </w:pPr>
    </w:p>
    <w:p w14:paraId="7B7DDD63" w14:textId="262446B6" w:rsidR="00BD4761" w:rsidRPr="009A0D62" w:rsidRDefault="006D17BF" w:rsidP="00214DF5">
      <w:pPr>
        <w:pStyle w:val="Ttulo2"/>
        <w:numPr>
          <w:ilvl w:val="0"/>
          <w:numId w:val="1"/>
        </w:numPr>
        <w:tabs>
          <w:tab w:val="center" w:pos="1848"/>
        </w:tabs>
        <w:spacing w:before="0" w:after="0"/>
        <w:ind w:right="51"/>
        <w:jc w:val="both"/>
        <w:rPr>
          <w:rFonts w:ascii="Noto Sans" w:hAnsi="Noto Sans" w:cs="Noto Sans"/>
          <w:sz w:val="20"/>
          <w:szCs w:val="20"/>
        </w:rPr>
      </w:pPr>
      <w:bookmarkStart w:id="13" w:name="_Toc197433971"/>
      <w:r w:rsidRPr="009A0D62">
        <w:rPr>
          <w:rFonts w:ascii="Noto Sans" w:hAnsi="Noto Sans" w:cs="Noto Sans"/>
          <w:sz w:val="20"/>
          <w:szCs w:val="20"/>
        </w:rPr>
        <w:t>V</w:t>
      </w:r>
      <w:r w:rsidR="00BD4761" w:rsidRPr="009A0D62">
        <w:rPr>
          <w:rFonts w:ascii="Noto Sans" w:hAnsi="Noto Sans" w:cs="Noto Sans"/>
          <w:sz w:val="20"/>
          <w:szCs w:val="20"/>
        </w:rPr>
        <w:t>isitas a las instalaciones de los licitantes.</w:t>
      </w:r>
      <w:bookmarkEnd w:id="13"/>
      <w:r w:rsidR="00BD4761" w:rsidRPr="009A0D62">
        <w:rPr>
          <w:rFonts w:ascii="Noto Sans" w:hAnsi="Noto Sans" w:cs="Noto Sans"/>
          <w:sz w:val="20"/>
          <w:szCs w:val="20"/>
        </w:rPr>
        <w:t xml:space="preserve"> </w:t>
      </w:r>
    </w:p>
    <w:p w14:paraId="053B49DC" w14:textId="3ACBECAF" w:rsidR="009C5696" w:rsidRPr="009A0D62" w:rsidRDefault="009C5696" w:rsidP="00214DF5">
      <w:pPr>
        <w:ind w:firstLine="360"/>
        <w:jc w:val="both"/>
        <w:rPr>
          <w:rFonts w:ascii="Noto Sans" w:hAnsi="Noto Sans" w:cs="Noto Sans"/>
          <w:sz w:val="20"/>
          <w:szCs w:val="20"/>
        </w:rPr>
      </w:pPr>
      <w:r w:rsidRPr="009A0D62">
        <w:rPr>
          <w:rFonts w:ascii="Noto Sans" w:hAnsi="Noto Sans" w:cs="Noto Sans"/>
          <w:sz w:val="20"/>
          <w:szCs w:val="20"/>
        </w:rPr>
        <w:t>No Aplica</w:t>
      </w:r>
    </w:p>
    <w:p w14:paraId="3C43C599" w14:textId="77777777" w:rsidR="00C93D20" w:rsidRPr="009A0D62" w:rsidRDefault="00C93D20" w:rsidP="00214DF5">
      <w:pPr>
        <w:ind w:firstLine="360"/>
        <w:jc w:val="both"/>
        <w:rPr>
          <w:rFonts w:ascii="Noto Sans" w:hAnsi="Noto Sans" w:cs="Noto Sans"/>
          <w:sz w:val="20"/>
          <w:szCs w:val="20"/>
        </w:rPr>
      </w:pPr>
    </w:p>
    <w:p w14:paraId="0B9C1EF6" w14:textId="39A2D4E8" w:rsidR="006D17BF" w:rsidRPr="009A0D62" w:rsidRDefault="004E41F1" w:rsidP="00214DF5">
      <w:pPr>
        <w:pStyle w:val="Ttulo2"/>
        <w:numPr>
          <w:ilvl w:val="0"/>
          <w:numId w:val="1"/>
        </w:numPr>
        <w:tabs>
          <w:tab w:val="center" w:pos="1848"/>
        </w:tabs>
        <w:spacing w:before="0" w:after="0"/>
        <w:ind w:right="51"/>
        <w:jc w:val="both"/>
        <w:rPr>
          <w:rFonts w:ascii="Noto Sans" w:hAnsi="Noto Sans" w:cs="Noto Sans"/>
          <w:sz w:val="20"/>
          <w:szCs w:val="20"/>
        </w:rPr>
      </w:pPr>
      <w:bookmarkStart w:id="14" w:name="_Toc197433972"/>
      <w:r w:rsidRPr="009A0D62">
        <w:rPr>
          <w:rFonts w:ascii="Noto Sans" w:hAnsi="Noto Sans" w:cs="Noto Sans"/>
          <w:sz w:val="20"/>
          <w:szCs w:val="20"/>
        </w:rPr>
        <w:t>P</w:t>
      </w:r>
      <w:r w:rsidR="00BD4761" w:rsidRPr="009A0D62">
        <w:rPr>
          <w:rFonts w:ascii="Noto Sans" w:hAnsi="Noto Sans" w:cs="Noto Sans"/>
          <w:sz w:val="20"/>
          <w:szCs w:val="20"/>
        </w:rPr>
        <w:t xml:space="preserve">enas </w:t>
      </w:r>
      <w:r w:rsidRPr="009A0D62">
        <w:rPr>
          <w:rFonts w:ascii="Noto Sans" w:hAnsi="Noto Sans" w:cs="Noto Sans"/>
          <w:sz w:val="20"/>
          <w:szCs w:val="20"/>
        </w:rPr>
        <w:t>C</w:t>
      </w:r>
      <w:r w:rsidR="00BD4761" w:rsidRPr="009A0D62">
        <w:rPr>
          <w:rFonts w:ascii="Noto Sans" w:hAnsi="Noto Sans" w:cs="Noto Sans"/>
          <w:sz w:val="20"/>
          <w:szCs w:val="20"/>
        </w:rPr>
        <w:t xml:space="preserve">onvencionales y </w:t>
      </w:r>
      <w:r w:rsidRPr="009A0D62">
        <w:rPr>
          <w:rFonts w:ascii="Noto Sans" w:hAnsi="Noto Sans" w:cs="Noto Sans"/>
          <w:sz w:val="20"/>
          <w:szCs w:val="20"/>
        </w:rPr>
        <w:t>D</w:t>
      </w:r>
      <w:r w:rsidR="00BD4761" w:rsidRPr="009A0D62">
        <w:rPr>
          <w:rFonts w:ascii="Noto Sans" w:hAnsi="Noto Sans" w:cs="Noto Sans"/>
          <w:sz w:val="20"/>
          <w:szCs w:val="20"/>
        </w:rPr>
        <w:t>educciones</w:t>
      </w:r>
      <w:bookmarkEnd w:id="14"/>
      <w:r w:rsidR="00BD4761" w:rsidRPr="009A0D62">
        <w:rPr>
          <w:rFonts w:ascii="Noto Sans" w:hAnsi="Noto Sans" w:cs="Noto Sans"/>
          <w:sz w:val="20"/>
          <w:szCs w:val="20"/>
        </w:rPr>
        <w:t xml:space="preserve"> </w:t>
      </w:r>
    </w:p>
    <w:p w14:paraId="013D4687" w14:textId="77777777" w:rsidR="009A6CE6" w:rsidRPr="009A0D62" w:rsidRDefault="009A6CE6" w:rsidP="00214DF5">
      <w:pPr>
        <w:jc w:val="both"/>
        <w:rPr>
          <w:rFonts w:ascii="Noto Sans" w:hAnsi="Noto Sans" w:cs="Noto Sans"/>
          <w:sz w:val="20"/>
          <w:szCs w:val="20"/>
        </w:rPr>
      </w:pPr>
    </w:p>
    <w:p w14:paraId="53BD137A" w14:textId="5D21B2E1" w:rsidR="009A6CE6" w:rsidRPr="009A0D62" w:rsidRDefault="009A6CE6" w:rsidP="00214DF5">
      <w:pPr>
        <w:ind w:right="58"/>
        <w:jc w:val="both"/>
        <w:rPr>
          <w:rFonts w:ascii="Noto Sans" w:hAnsi="Noto Sans" w:cs="Noto Sans"/>
          <w:sz w:val="20"/>
          <w:szCs w:val="20"/>
        </w:rPr>
      </w:pPr>
      <w:r w:rsidRPr="009A0D62">
        <w:rPr>
          <w:rFonts w:ascii="Noto Sans" w:hAnsi="Noto Sans" w:cs="Noto Sans"/>
          <w:sz w:val="20"/>
          <w:szCs w:val="20"/>
        </w:rPr>
        <w:t xml:space="preserve">El Administrador del Contrato del IMSS </w:t>
      </w:r>
      <w:r w:rsidR="00225121" w:rsidRPr="009A0D62">
        <w:rPr>
          <w:rFonts w:ascii="Noto Sans" w:hAnsi="Noto Sans" w:cs="Noto Sans"/>
          <w:sz w:val="20"/>
          <w:szCs w:val="20"/>
        </w:rPr>
        <w:t xml:space="preserve">será el responsable de </w:t>
      </w:r>
      <w:r w:rsidRPr="009A0D62">
        <w:rPr>
          <w:rFonts w:ascii="Noto Sans" w:hAnsi="Noto Sans" w:cs="Noto Sans"/>
          <w:sz w:val="20"/>
          <w:szCs w:val="20"/>
        </w:rPr>
        <w:t xml:space="preserve">determinar las penas convencionales </w:t>
      </w:r>
      <w:r w:rsidR="00225121" w:rsidRPr="009A0D62">
        <w:rPr>
          <w:rFonts w:ascii="Noto Sans" w:hAnsi="Noto Sans" w:cs="Noto Sans"/>
          <w:sz w:val="20"/>
          <w:szCs w:val="20"/>
        </w:rPr>
        <w:t xml:space="preserve">por atraso en el cumplimiento de la </w:t>
      </w:r>
      <w:r w:rsidR="00214DF5" w:rsidRPr="009A0D62">
        <w:rPr>
          <w:rFonts w:ascii="Noto Sans" w:hAnsi="Noto Sans" w:cs="Noto Sans"/>
          <w:sz w:val="20"/>
          <w:szCs w:val="20"/>
        </w:rPr>
        <w:t>obligación</w:t>
      </w:r>
      <w:r w:rsidR="00225121" w:rsidRPr="009A0D62">
        <w:rPr>
          <w:rFonts w:ascii="Noto Sans" w:hAnsi="Noto Sans" w:cs="Noto Sans"/>
          <w:sz w:val="20"/>
          <w:szCs w:val="20"/>
        </w:rPr>
        <w:t xml:space="preserve"> contractual </w:t>
      </w:r>
      <w:r w:rsidRPr="009A0D62">
        <w:rPr>
          <w:rFonts w:ascii="Noto Sans" w:hAnsi="Noto Sans" w:cs="Noto Sans"/>
          <w:sz w:val="20"/>
          <w:szCs w:val="20"/>
        </w:rPr>
        <w:t>y deducciones al pago de los servicios</w:t>
      </w:r>
      <w:r w:rsidR="00225121" w:rsidRPr="009A0D62">
        <w:rPr>
          <w:rFonts w:ascii="Noto Sans" w:hAnsi="Noto Sans" w:cs="Noto Sans"/>
          <w:sz w:val="20"/>
          <w:szCs w:val="20"/>
        </w:rPr>
        <w:t xml:space="preserve"> por incumplimiento total, parcial o deficiente </w:t>
      </w:r>
      <w:r w:rsidRPr="009A0D62">
        <w:rPr>
          <w:rFonts w:ascii="Noto Sans" w:hAnsi="Noto Sans" w:cs="Noto Sans"/>
          <w:sz w:val="20"/>
          <w:szCs w:val="20"/>
        </w:rPr>
        <w:t>en que pudiera incurrir el Licitante adjudicado respecto a</w:t>
      </w:r>
      <w:r w:rsidR="00225121" w:rsidRPr="009A0D62">
        <w:rPr>
          <w:rFonts w:ascii="Noto Sans" w:hAnsi="Noto Sans" w:cs="Noto Sans"/>
          <w:sz w:val="20"/>
          <w:szCs w:val="20"/>
        </w:rPr>
        <w:t xml:space="preserve"> </w:t>
      </w:r>
      <w:r w:rsidRPr="009A0D62">
        <w:rPr>
          <w:rFonts w:ascii="Noto Sans" w:hAnsi="Noto Sans" w:cs="Noto Sans"/>
          <w:sz w:val="20"/>
          <w:szCs w:val="20"/>
        </w:rPr>
        <w:t>l</w:t>
      </w:r>
      <w:r w:rsidR="00225121" w:rsidRPr="009A0D62">
        <w:rPr>
          <w:rFonts w:ascii="Noto Sans" w:hAnsi="Noto Sans" w:cs="Noto Sans"/>
          <w:sz w:val="20"/>
          <w:szCs w:val="20"/>
        </w:rPr>
        <w:t>a prestación del</w:t>
      </w:r>
      <w:r w:rsidRPr="009A0D62">
        <w:rPr>
          <w:rFonts w:ascii="Noto Sans" w:hAnsi="Noto Sans" w:cs="Noto Sans"/>
          <w:sz w:val="20"/>
          <w:szCs w:val="20"/>
        </w:rPr>
        <w:t xml:space="preserve"> </w:t>
      </w:r>
      <w:r w:rsidRPr="009A0D62">
        <w:rPr>
          <w:rFonts w:ascii="Noto Sans" w:hAnsi="Noto Sans" w:cs="Noto Sans"/>
          <w:b/>
          <w:bCs/>
          <w:sz w:val="20"/>
          <w:szCs w:val="20"/>
        </w:rPr>
        <w:t>“Servicio de Infraestructura Lógica de Migración de la Nube IMSS 202</w:t>
      </w:r>
      <w:r w:rsidR="00573385" w:rsidRPr="009A0D62">
        <w:rPr>
          <w:rFonts w:ascii="Noto Sans" w:hAnsi="Noto Sans" w:cs="Noto Sans"/>
          <w:b/>
          <w:bCs/>
          <w:sz w:val="20"/>
          <w:szCs w:val="20"/>
        </w:rPr>
        <w:t>6</w:t>
      </w:r>
      <w:r w:rsidRPr="009A0D62">
        <w:rPr>
          <w:rFonts w:ascii="Noto Sans" w:hAnsi="Noto Sans" w:cs="Noto Sans"/>
          <w:b/>
          <w:bCs/>
          <w:sz w:val="20"/>
          <w:szCs w:val="20"/>
        </w:rPr>
        <w:t>”</w:t>
      </w:r>
      <w:r w:rsidR="00225121" w:rsidRPr="009A0D62">
        <w:rPr>
          <w:rFonts w:ascii="Noto Sans" w:hAnsi="Noto Sans" w:cs="Noto Sans"/>
          <w:b/>
          <w:bCs/>
          <w:sz w:val="20"/>
          <w:szCs w:val="20"/>
        </w:rPr>
        <w:t>.</w:t>
      </w:r>
    </w:p>
    <w:p w14:paraId="17A10F02" w14:textId="77777777" w:rsidR="009A6CE6" w:rsidRPr="009A0D62" w:rsidRDefault="009A6CE6" w:rsidP="00214DF5">
      <w:pPr>
        <w:jc w:val="both"/>
        <w:rPr>
          <w:rFonts w:ascii="Noto Sans" w:hAnsi="Noto Sans" w:cs="Noto Sans"/>
          <w:sz w:val="20"/>
          <w:szCs w:val="20"/>
        </w:rPr>
      </w:pPr>
    </w:p>
    <w:p w14:paraId="18C9717B" w14:textId="73E61A9A" w:rsidR="009A6CE6" w:rsidRPr="009A0D62" w:rsidRDefault="009A6CE6" w:rsidP="00214DF5">
      <w:pPr>
        <w:jc w:val="both"/>
        <w:rPr>
          <w:rFonts w:ascii="Noto Sans" w:hAnsi="Noto Sans" w:cs="Noto Sans"/>
          <w:sz w:val="20"/>
          <w:szCs w:val="20"/>
        </w:rPr>
      </w:pPr>
      <w:r w:rsidRPr="009A0D62">
        <w:rPr>
          <w:rFonts w:ascii="Noto Sans" w:hAnsi="Noto Sans" w:cs="Noto Sans"/>
          <w:sz w:val="20"/>
          <w:szCs w:val="20"/>
        </w:rPr>
        <w:t xml:space="preserve">Las penas convencionales y deducciones serán aplicadas bajo el principio de proporcionalidad conforme al </w:t>
      </w:r>
      <w:r w:rsidR="00214DF5" w:rsidRPr="009A0D62">
        <w:rPr>
          <w:rFonts w:ascii="Noto Sans" w:hAnsi="Noto Sans" w:cs="Noto Sans"/>
          <w:sz w:val="20"/>
          <w:szCs w:val="20"/>
        </w:rPr>
        <w:t>artículo</w:t>
      </w:r>
      <w:r w:rsidRPr="009A0D62">
        <w:rPr>
          <w:rFonts w:ascii="Noto Sans" w:hAnsi="Noto Sans" w:cs="Noto Sans"/>
          <w:sz w:val="20"/>
          <w:szCs w:val="20"/>
        </w:rPr>
        <w:t xml:space="preserve"> 1844 del Código Civil Federal, es decir, </w:t>
      </w:r>
      <w:r w:rsidR="00214DF5" w:rsidRPr="009A0D62">
        <w:rPr>
          <w:rFonts w:ascii="Noto Sans" w:hAnsi="Noto Sans" w:cs="Noto Sans"/>
          <w:sz w:val="20"/>
          <w:szCs w:val="20"/>
        </w:rPr>
        <w:t>únicamente</w:t>
      </w:r>
      <w:r w:rsidRPr="009A0D62">
        <w:rPr>
          <w:rFonts w:ascii="Noto Sans" w:hAnsi="Noto Sans" w:cs="Noto Sans"/>
          <w:sz w:val="20"/>
          <w:szCs w:val="20"/>
        </w:rPr>
        <w:t xml:space="preserve"> se aplicarán respecto del monto correspondiente a los bienes o servicios que no fueron entregados o prestados oportunamente. Las cuáles son establecidas en el presente documento.</w:t>
      </w:r>
    </w:p>
    <w:p w14:paraId="0313468A" w14:textId="77777777" w:rsidR="009A6CE6" w:rsidRPr="009A0D62" w:rsidRDefault="009A6CE6" w:rsidP="00214DF5">
      <w:pPr>
        <w:jc w:val="both"/>
        <w:rPr>
          <w:rFonts w:ascii="Noto Sans" w:hAnsi="Noto Sans" w:cs="Noto Sans"/>
          <w:sz w:val="20"/>
          <w:szCs w:val="20"/>
        </w:rPr>
      </w:pPr>
    </w:p>
    <w:p w14:paraId="1585E138" w14:textId="0D12AAD4" w:rsidR="009A6CE6" w:rsidRPr="009A0D62" w:rsidRDefault="009A6CE6" w:rsidP="00214DF5">
      <w:pPr>
        <w:jc w:val="both"/>
        <w:rPr>
          <w:rFonts w:ascii="Noto Sans" w:hAnsi="Noto Sans" w:cs="Noto Sans"/>
          <w:sz w:val="20"/>
          <w:szCs w:val="20"/>
        </w:rPr>
      </w:pPr>
      <w:r w:rsidRPr="009A0D62">
        <w:rPr>
          <w:rFonts w:ascii="Noto Sans" w:hAnsi="Noto Sans" w:cs="Noto Sans"/>
          <w:sz w:val="20"/>
          <w:szCs w:val="20"/>
        </w:rPr>
        <w:t>1.</w:t>
      </w:r>
      <w:r w:rsidRPr="009A0D62">
        <w:rPr>
          <w:rFonts w:ascii="Noto Sans" w:hAnsi="Noto Sans" w:cs="Noto Sans"/>
          <w:sz w:val="20"/>
          <w:szCs w:val="20"/>
        </w:rPr>
        <w:tab/>
        <w:t xml:space="preserve">La penalización se calculará a partir del día siguiente en que concluye el plazo o fecha convenida </w:t>
      </w:r>
      <w:r w:rsidR="00A45D55" w:rsidRPr="009A0D62">
        <w:rPr>
          <w:rFonts w:ascii="Noto Sans" w:hAnsi="Noto Sans" w:cs="Noto Sans"/>
          <w:sz w:val="20"/>
          <w:szCs w:val="20"/>
        </w:rPr>
        <w:t xml:space="preserve">para </w:t>
      </w:r>
      <w:r w:rsidRPr="009A0D62">
        <w:rPr>
          <w:rFonts w:ascii="Noto Sans" w:hAnsi="Noto Sans" w:cs="Noto Sans"/>
          <w:sz w:val="20"/>
          <w:szCs w:val="20"/>
        </w:rPr>
        <w:t>iniciar la prestación de los servicios, y hasta el día en que inició la prestación del servicio de forma extemporánea, siendo el monto máximo la garantía de incumplimiento del contrato.</w:t>
      </w:r>
    </w:p>
    <w:p w14:paraId="4C1DE6F4" w14:textId="77777777" w:rsidR="009A6CE6" w:rsidRPr="009A0D62" w:rsidRDefault="009A6CE6" w:rsidP="00214DF5">
      <w:pPr>
        <w:jc w:val="both"/>
        <w:rPr>
          <w:rFonts w:ascii="Noto Sans" w:hAnsi="Noto Sans" w:cs="Noto Sans"/>
          <w:sz w:val="20"/>
          <w:szCs w:val="20"/>
        </w:rPr>
      </w:pPr>
    </w:p>
    <w:p w14:paraId="6D015268" w14:textId="19B18997" w:rsidR="009A6CE6" w:rsidRPr="009A0D62" w:rsidRDefault="009A6CE6" w:rsidP="00214DF5">
      <w:pPr>
        <w:jc w:val="both"/>
        <w:rPr>
          <w:rFonts w:ascii="Noto Sans" w:hAnsi="Noto Sans" w:cs="Noto Sans"/>
          <w:sz w:val="20"/>
          <w:szCs w:val="20"/>
        </w:rPr>
      </w:pPr>
      <w:r w:rsidRPr="009A0D62">
        <w:rPr>
          <w:rFonts w:ascii="Noto Sans" w:hAnsi="Noto Sans" w:cs="Noto Sans"/>
          <w:sz w:val="20"/>
          <w:szCs w:val="20"/>
        </w:rPr>
        <w:t>2.</w:t>
      </w:r>
      <w:r w:rsidRPr="009A0D62">
        <w:rPr>
          <w:rFonts w:ascii="Noto Sans" w:hAnsi="Noto Sans" w:cs="Noto Sans"/>
          <w:sz w:val="20"/>
          <w:szCs w:val="20"/>
        </w:rPr>
        <w:tab/>
        <w:t>En el caso de las deducciones, se determina</w:t>
      </w:r>
      <w:r w:rsidR="00A45D55" w:rsidRPr="009A0D62">
        <w:rPr>
          <w:rFonts w:ascii="Noto Sans" w:hAnsi="Noto Sans" w:cs="Noto Sans"/>
          <w:sz w:val="20"/>
          <w:szCs w:val="20"/>
        </w:rPr>
        <w:t>n</w:t>
      </w:r>
      <w:r w:rsidRPr="009A0D62">
        <w:rPr>
          <w:rFonts w:ascii="Noto Sans" w:hAnsi="Noto Sans" w:cs="Noto Sans"/>
          <w:sz w:val="20"/>
          <w:szCs w:val="20"/>
        </w:rPr>
        <w:t xml:space="preserve"> en el presente documento los conceptos u obligaciones objeto de </w:t>
      </w:r>
      <w:r w:rsidR="00214DF5" w:rsidRPr="009A0D62">
        <w:rPr>
          <w:rFonts w:ascii="Noto Sans" w:hAnsi="Noto Sans" w:cs="Noto Sans"/>
          <w:sz w:val="20"/>
          <w:szCs w:val="20"/>
        </w:rPr>
        <w:t>esta</w:t>
      </w:r>
      <w:r w:rsidRPr="009A0D62">
        <w:rPr>
          <w:rFonts w:ascii="Noto Sans" w:hAnsi="Noto Sans" w:cs="Noto Sans"/>
          <w:sz w:val="20"/>
          <w:szCs w:val="20"/>
        </w:rPr>
        <w:t>, la causa por la cual se debe aplicar y el monto o forma en que se debe calcular y aplicar la deducción por prestación deficiente del servicio</w:t>
      </w:r>
      <w:r w:rsidR="00A45D55" w:rsidRPr="009A0D62">
        <w:rPr>
          <w:rFonts w:ascii="Noto Sans" w:hAnsi="Noto Sans" w:cs="Noto Sans"/>
          <w:sz w:val="20"/>
          <w:szCs w:val="20"/>
        </w:rPr>
        <w:t>.</w:t>
      </w:r>
    </w:p>
    <w:p w14:paraId="4A1614E6" w14:textId="77777777" w:rsidR="00C93D20" w:rsidRPr="009A0D62" w:rsidRDefault="00C93D20" w:rsidP="00214DF5">
      <w:pPr>
        <w:pStyle w:val="Ttulo2"/>
        <w:tabs>
          <w:tab w:val="center" w:pos="1848"/>
        </w:tabs>
        <w:spacing w:before="0" w:after="0"/>
        <w:ind w:right="51"/>
        <w:jc w:val="both"/>
        <w:rPr>
          <w:rFonts w:ascii="Noto Sans" w:hAnsi="Noto Sans" w:cs="Noto Sans"/>
          <w:sz w:val="20"/>
          <w:szCs w:val="20"/>
        </w:rPr>
      </w:pPr>
    </w:p>
    <w:p w14:paraId="31AD2FEB" w14:textId="39DC0E1C" w:rsidR="009C5696" w:rsidRPr="009A0D62" w:rsidRDefault="009C5696" w:rsidP="00214DF5">
      <w:pPr>
        <w:pStyle w:val="Ttulo2"/>
        <w:tabs>
          <w:tab w:val="center" w:pos="1848"/>
        </w:tabs>
        <w:spacing w:before="0" w:after="0"/>
        <w:ind w:right="51"/>
        <w:jc w:val="both"/>
        <w:rPr>
          <w:rFonts w:ascii="Noto Sans" w:hAnsi="Noto Sans" w:cs="Noto Sans"/>
          <w:sz w:val="20"/>
          <w:szCs w:val="20"/>
        </w:rPr>
      </w:pPr>
      <w:bookmarkStart w:id="15" w:name="_Toc197433973"/>
      <w:r w:rsidRPr="009A0D62">
        <w:rPr>
          <w:rFonts w:ascii="Noto Sans" w:hAnsi="Noto Sans" w:cs="Noto Sans"/>
          <w:sz w:val="20"/>
          <w:szCs w:val="20"/>
        </w:rPr>
        <w:t>Penas Convencionales</w:t>
      </w:r>
      <w:bookmarkEnd w:id="15"/>
    </w:p>
    <w:p w14:paraId="1259334C" w14:textId="77777777" w:rsidR="008E1388" w:rsidRPr="009A0D62" w:rsidRDefault="008E1388" w:rsidP="00214DF5">
      <w:pPr>
        <w:jc w:val="both"/>
        <w:rPr>
          <w:rFonts w:ascii="Noto Sans" w:hAnsi="Noto Sans" w:cs="Noto Sans"/>
          <w:sz w:val="20"/>
          <w:szCs w:val="20"/>
        </w:rPr>
      </w:pPr>
    </w:p>
    <w:p w14:paraId="3F924A29" w14:textId="516AC889" w:rsidR="00A45D55" w:rsidRPr="009A0D62" w:rsidRDefault="00A45D55" w:rsidP="00214DF5">
      <w:pPr>
        <w:jc w:val="both"/>
        <w:rPr>
          <w:rFonts w:ascii="Noto Sans" w:hAnsi="Noto Sans" w:cs="Noto Sans"/>
          <w:sz w:val="20"/>
          <w:szCs w:val="20"/>
          <w:lang w:val="es-ES" w:eastAsia="es-MX"/>
        </w:rPr>
      </w:pPr>
      <w:r w:rsidRPr="009A0D62">
        <w:rPr>
          <w:rFonts w:ascii="Noto Sans" w:hAnsi="Noto Sans" w:cs="Noto Sans"/>
          <w:sz w:val="20"/>
          <w:szCs w:val="20"/>
        </w:rPr>
        <w:t xml:space="preserve">De conformidad con lo establecido en el artículo </w:t>
      </w:r>
      <w:r w:rsidR="00E42C0E" w:rsidRPr="009A0D62">
        <w:rPr>
          <w:rFonts w:ascii="Noto Sans" w:hAnsi="Noto Sans" w:cs="Noto Sans"/>
          <w:sz w:val="20"/>
          <w:szCs w:val="20"/>
        </w:rPr>
        <w:t>75</w:t>
      </w:r>
      <w:r w:rsidRPr="009A0D62">
        <w:rPr>
          <w:rFonts w:ascii="Noto Sans" w:hAnsi="Noto Sans" w:cs="Noto Sans"/>
          <w:sz w:val="20"/>
          <w:szCs w:val="20"/>
        </w:rPr>
        <w:t xml:space="preserve"> de la Ley de Adquisiciones, Arrendamientos y Servicios del Sector Público</w:t>
      </w:r>
      <w:r w:rsidR="00E42C0E" w:rsidRPr="009A0D62">
        <w:rPr>
          <w:rFonts w:ascii="Noto Sans" w:hAnsi="Noto Sans" w:cs="Noto Sans"/>
          <w:sz w:val="20"/>
          <w:szCs w:val="20"/>
          <w:lang w:val="es-ES" w:eastAsia="es-MX"/>
        </w:rPr>
        <w:t xml:space="preserve"> publicada en el Diario Oficial de la Federación en fecha 16 de abril </w:t>
      </w:r>
      <w:r w:rsidR="00E42C0E" w:rsidRPr="009A0D62">
        <w:rPr>
          <w:rFonts w:ascii="Noto Sans" w:hAnsi="Noto Sans" w:cs="Noto Sans"/>
          <w:sz w:val="20"/>
          <w:szCs w:val="20"/>
          <w:lang w:val="es-ES" w:eastAsia="es-MX"/>
        </w:rPr>
        <w:lastRenderedPageBreak/>
        <w:t>de 2025</w:t>
      </w:r>
      <w:r w:rsidR="00573385" w:rsidRPr="009A0D62">
        <w:rPr>
          <w:rFonts w:ascii="Noto Sans" w:hAnsi="Noto Sans" w:cs="Noto Sans"/>
          <w:sz w:val="20"/>
          <w:szCs w:val="20"/>
          <w:lang w:val="es-ES" w:eastAsia="es-MX"/>
        </w:rPr>
        <w:t xml:space="preserve">, </w:t>
      </w:r>
      <w:r w:rsidRPr="009A0D62">
        <w:rPr>
          <w:rFonts w:ascii="Noto Sans" w:hAnsi="Noto Sans" w:cs="Noto Sans"/>
          <w:sz w:val="20"/>
          <w:szCs w:val="20"/>
        </w:rPr>
        <w:t xml:space="preserve">así como en el numeral 5.5.8. de las Políticas, Bases y Lineamientos en Materia de Adquisiciones, Arrendamientos y Servicios del Instituto Mexicano del Seguro Social, las penas convencionales por atraso en el cumplimiento </w:t>
      </w:r>
      <w:r w:rsidR="008E1388" w:rsidRPr="009A0D62">
        <w:rPr>
          <w:rFonts w:ascii="Noto Sans" w:hAnsi="Noto Sans" w:cs="Noto Sans"/>
          <w:sz w:val="20"/>
          <w:szCs w:val="20"/>
        </w:rPr>
        <w:t xml:space="preserve">de la prestación del </w:t>
      </w:r>
      <w:r w:rsidR="008E1388" w:rsidRPr="009A0D62">
        <w:rPr>
          <w:rFonts w:ascii="Noto Sans" w:hAnsi="Noto Sans" w:cs="Noto Sans"/>
          <w:b/>
          <w:bCs/>
          <w:sz w:val="20"/>
          <w:szCs w:val="20"/>
        </w:rPr>
        <w:t xml:space="preserve">“Servicio de Infraestructura Lógica de Migración de la Nube IMSS </w:t>
      </w:r>
      <w:r w:rsidR="00C93D20" w:rsidRPr="009A0D62">
        <w:rPr>
          <w:rFonts w:ascii="Noto Sans" w:hAnsi="Noto Sans" w:cs="Noto Sans"/>
          <w:b/>
          <w:bCs/>
          <w:sz w:val="20"/>
          <w:szCs w:val="20"/>
        </w:rPr>
        <w:t>202</w:t>
      </w:r>
      <w:r w:rsidR="00573385" w:rsidRPr="009A0D62">
        <w:rPr>
          <w:rFonts w:ascii="Noto Sans" w:hAnsi="Noto Sans" w:cs="Noto Sans"/>
          <w:b/>
          <w:bCs/>
          <w:sz w:val="20"/>
          <w:szCs w:val="20"/>
        </w:rPr>
        <w:t>6</w:t>
      </w:r>
      <w:r w:rsidR="00C93D20" w:rsidRPr="009A0D62">
        <w:rPr>
          <w:rFonts w:ascii="Noto Sans" w:hAnsi="Noto Sans" w:cs="Noto Sans"/>
          <w:b/>
          <w:bCs/>
          <w:sz w:val="20"/>
          <w:szCs w:val="20"/>
        </w:rPr>
        <w:t>”</w:t>
      </w:r>
      <w:r w:rsidR="00C93D20" w:rsidRPr="009A0D62">
        <w:rPr>
          <w:rFonts w:ascii="Noto Sans" w:hAnsi="Noto Sans" w:cs="Noto Sans"/>
          <w:sz w:val="20"/>
          <w:szCs w:val="20"/>
        </w:rPr>
        <w:t xml:space="preserve"> considerando</w:t>
      </w:r>
      <w:r w:rsidR="008E1388" w:rsidRPr="009A0D62">
        <w:rPr>
          <w:rFonts w:ascii="Noto Sans" w:hAnsi="Noto Sans" w:cs="Noto Sans"/>
          <w:sz w:val="20"/>
          <w:szCs w:val="20"/>
        </w:rPr>
        <w:t xml:space="preserve"> lo siguiente</w:t>
      </w:r>
      <w:r w:rsidR="00A8396C" w:rsidRPr="009A0D62">
        <w:rPr>
          <w:rFonts w:ascii="Noto Sans" w:hAnsi="Noto Sans" w:cs="Noto Sans"/>
          <w:sz w:val="20"/>
          <w:szCs w:val="20"/>
        </w:rPr>
        <w:t>:</w:t>
      </w:r>
    </w:p>
    <w:p w14:paraId="6A33D245" w14:textId="77777777" w:rsidR="00A45D55" w:rsidRPr="009A0D62" w:rsidRDefault="00A45D55" w:rsidP="00214DF5">
      <w:pPr>
        <w:jc w:val="both"/>
        <w:rPr>
          <w:rFonts w:ascii="Noto Sans" w:hAnsi="Noto Sans" w:cs="Noto Sans"/>
          <w:sz w:val="20"/>
          <w:szCs w:val="20"/>
        </w:rPr>
      </w:pPr>
    </w:p>
    <w:p w14:paraId="611696ED" w14:textId="0DBEA1C8" w:rsidR="00A45D55" w:rsidRPr="009A0D62" w:rsidRDefault="00A45D55" w:rsidP="00214DF5">
      <w:pPr>
        <w:jc w:val="both"/>
        <w:rPr>
          <w:rFonts w:ascii="Noto Sans" w:hAnsi="Noto Sans" w:cs="Noto Sans"/>
          <w:sz w:val="20"/>
          <w:szCs w:val="20"/>
        </w:rPr>
      </w:pPr>
      <w:r w:rsidRPr="009A0D62">
        <w:rPr>
          <w:rFonts w:ascii="Noto Sans" w:hAnsi="Noto Sans" w:cs="Noto Sans"/>
          <w:sz w:val="20"/>
          <w:szCs w:val="20"/>
        </w:rPr>
        <w:t>En ningún caso, las penas convencionales podrán exceder el monto señalado para la garantía de cumplimiento del contrato, sin considerar el IVA.</w:t>
      </w:r>
    </w:p>
    <w:p w14:paraId="3AA8F796" w14:textId="77777777" w:rsidR="00A45D55" w:rsidRPr="009A0D62" w:rsidRDefault="00A45D55" w:rsidP="00214DF5">
      <w:pPr>
        <w:jc w:val="both"/>
        <w:rPr>
          <w:rFonts w:ascii="Noto Sans" w:hAnsi="Noto Sans" w:cs="Noto Sans"/>
          <w:sz w:val="20"/>
          <w:szCs w:val="20"/>
        </w:rPr>
      </w:pPr>
    </w:p>
    <w:p w14:paraId="7F2F0822" w14:textId="35007DBF" w:rsidR="00A45D55" w:rsidRPr="009A0D62" w:rsidRDefault="00A45D55" w:rsidP="00214DF5">
      <w:pPr>
        <w:jc w:val="both"/>
        <w:rPr>
          <w:rFonts w:ascii="Noto Sans" w:hAnsi="Noto Sans" w:cs="Noto Sans"/>
          <w:sz w:val="20"/>
          <w:szCs w:val="20"/>
        </w:rPr>
      </w:pPr>
      <w:r w:rsidRPr="009A0D62">
        <w:rPr>
          <w:rFonts w:ascii="Noto Sans" w:hAnsi="Noto Sans" w:cs="Noto Sans"/>
          <w:sz w:val="20"/>
          <w:szCs w:val="20"/>
        </w:rPr>
        <w:t xml:space="preserve">La pena convencional se calculará </w:t>
      </w:r>
      <w:r w:rsidR="00767A39" w:rsidRPr="009A0D62">
        <w:rPr>
          <w:rFonts w:ascii="Noto Sans" w:hAnsi="Noto Sans" w:cs="Noto Sans"/>
          <w:sz w:val="20"/>
          <w:szCs w:val="20"/>
        </w:rPr>
        <w:t>de acuerdo con</w:t>
      </w:r>
      <w:r w:rsidRPr="009A0D62">
        <w:rPr>
          <w:rFonts w:ascii="Noto Sans" w:hAnsi="Noto Sans" w:cs="Noto Sans"/>
          <w:sz w:val="20"/>
          <w:szCs w:val="20"/>
        </w:rPr>
        <w:t xml:space="preserve"> los siguientes términos y condiciones expresados en la fórmula que se detalla a continuación:</w:t>
      </w:r>
    </w:p>
    <w:p w14:paraId="4A580DF7" w14:textId="77777777" w:rsidR="00A45D55" w:rsidRPr="009A0D62" w:rsidRDefault="00A45D55" w:rsidP="00214DF5">
      <w:pPr>
        <w:jc w:val="both"/>
        <w:rPr>
          <w:rFonts w:ascii="Noto Sans" w:hAnsi="Noto Sans" w:cs="Noto Sans"/>
          <w:sz w:val="20"/>
          <w:szCs w:val="20"/>
        </w:rPr>
      </w:pPr>
    </w:p>
    <w:p w14:paraId="2F1CA242" w14:textId="69FD1949" w:rsidR="00A45D55" w:rsidRPr="009A0D62" w:rsidRDefault="00A45D55" w:rsidP="00214DF5">
      <w:pPr>
        <w:jc w:val="both"/>
        <w:rPr>
          <w:rFonts w:ascii="Noto Sans" w:hAnsi="Noto Sans" w:cs="Noto Sans"/>
          <w:i/>
          <w:iCs/>
          <w:sz w:val="20"/>
          <w:szCs w:val="20"/>
        </w:rPr>
      </w:pPr>
      <w:r w:rsidRPr="009A0D62">
        <w:rPr>
          <w:rFonts w:ascii="Noto Sans" w:hAnsi="Noto Sans" w:cs="Noto Sans"/>
          <w:i/>
          <w:iCs/>
          <w:sz w:val="20"/>
          <w:szCs w:val="20"/>
        </w:rPr>
        <w:t>Pca = (%d)(nda)(vspa)</w:t>
      </w:r>
    </w:p>
    <w:p w14:paraId="78899C88" w14:textId="77777777" w:rsidR="00A45D55" w:rsidRPr="009A0D62" w:rsidRDefault="00A45D55" w:rsidP="00214DF5">
      <w:pPr>
        <w:jc w:val="both"/>
        <w:rPr>
          <w:rFonts w:ascii="Noto Sans" w:hAnsi="Noto Sans" w:cs="Noto Sans"/>
          <w:sz w:val="20"/>
          <w:szCs w:val="20"/>
        </w:rPr>
      </w:pPr>
    </w:p>
    <w:p w14:paraId="52471673" w14:textId="77777777" w:rsidR="00A45D55" w:rsidRPr="009A0D62" w:rsidRDefault="00A45D55" w:rsidP="00214DF5">
      <w:pPr>
        <w:jc w:val="both"/>
        <w:rPr>
          <w:rFonts w:ascii="Noto Sans" w:hAnsi="Noto Sans" w:cs="Noto Sans"/>
          <w:sz w:val="20"/>
          <w:szCs w:val="20"/>
        </w:rPr>
      </w:pPr>
      <w:r w:rsidRPr="009A0D62">
        <w:rPr>
          <w:rFonts w:ascii="Noto Sans" w:hAnsi="Noto Sans" w:cs="Noto Sans"/>
          <w:sz w:val="20"/>
          <w:szCs w:val="20"/>
        </w:rPr>
        <w:t>Dónde:</w:t>
      </w:r>
    </w:p>
    <w:p w14:paraId="0C351C29" w14:textId="77777777" w:rsidR="00A45D55" w:rsidRPr="009A0D62" w:rsidRDefault="00A45D55" w:rsidP="00214DF5">
      <w:pPr>
        <w:jc w:val="both"/>
        <w:rPr>
          <w:rFonts w:ascii="Noto Sans" w:hAnsi="Noto Sans" w:cs="Noto Sans"/>
          <w:sz w:val="20"/>
          <w:szCs w:val="20"/>
        </w:rPr>
      </w:pPr>
    </w:p>
    <w:p w14:paraId="6C861753" w14:textId="77777777" w:rsidR="00A45D55" w:rsidRPr="009A0D62" w:rsidRDefault="00A45D55" w:rsidP="00214DF5">
      <w:pPr>
        <w:jc w:val="both"/>
        <w:rPr>
          <w:rFonts w:ascii="Noto Sans" w:hAnsi="Noto Sans" w:cs="Noto Sans"/>
          <w:sz w:val="20"/>
          <w:szCs w:val="20"/>
        </w:rPr>
      </w:pPr>
      <w:r w:rsidRPr="009A0D62">
        <w:rPr>
          <w:rFonts w:ascii="Noto Sans" w:hAnsi="Noto Sans" w:cs="Noto Sans"/>
          <w:b/>
          <w:bCs/>
          <w:sz w:val="20"/>
          <w:szCs w:val="20"/>
        </w:rPr>
        <w:t>%d =</w:t>
      </w:r>
      <w:r w:rsidRPr="009A0D62">
        <w:rPr>
          <w:rFonts w:ascii="Noto Sans" w:hAnsi="Noto Sans" w:cs="Noto Sans"/>
          <w:sz w:val="20"/>
          <w:szCs w:val="20"/>
        </w:rPr>
        <w:t>porcentaje determinado en la convocatoria de licitación, invitación a cuando menos tres personas, cotización, contrato o pedido por cada día de atraso en el inicio de la prestación del servicio.</w:t>
      </w:r>
    </w:p>
    <w:p w14:paraId="6F39C176" w14:textId="77777777" w:rsidR="00A45D55" w:rsidRPr="009A0D62" w:rsidRDefault="00A45D55" w:rsidP="00214DF5">
      <w:pPr>
        <w:jc w:val="both"/>
        <w:rPr>
          <w:rFonts w:ascii="Noto Sans" w:hAnsi="Noto Sans" w:cs="Noto Sans"/>
          <w:sz w:val="20"/>
          <w:szCs w:val="20"/>
        </w:rPr>
      </w:pPr>
    </w:p>
    <w:p w14:paraId="15BFC4E1" w14:textId="77777777" w:rsidR="00A45D55" w:rsidRPr="009A0D62" w:rsidRDefault="00A45D55" w:rsidP="00214DF5">
      <w:pPr>
        <w:jc w:val="both"/>
        <w:rPr>
          <w:rFonts w:ascii="Noto Sans" w:hAnsi="Noto Sans" w:cs="Noto Sans"/>
          <w:sz w:val="20"/>
          <w:szCs w:val="20"/>
        </w:rPr>
      </w:pPr>
      <w:r w:rsidRPr="009A0D62">
        <w:rPr>
          <w:rFonts w:ascii="Noto Sans" w:hAnsi="Noto Sans" w:cs="Noto Sans"/>
          <w:b/>
          <w:bCs/>
          <w:sz w:val="20"/>
          <w:szCs w:val="20"/>
        </w:rPr>
        <w:t>Pca   =</w:t>
      </w:r>
      <w:r w:rsidRPr="009A0D62">
        <w:rPr>
          <w:rFonts w:ascii="Noto Sans" w:hAnsi="Noto Sans" w:cs="Noto Sans"/>
          <w:sz w:val="20"/>
          <w:szCs w:val="20"/>
        </w:rPr>
        <w:t xml:space="preserve"> pena convencional aplicable.</w:t>
      </w:r>
    </w:p>
    <w:p w14:paraId="78F0ACB3" w14:textId="77777777" w:rsidR="00A45D55" w:rsidRPr="009A0D62" w:rsidRDefault="00A45D55" w:rsidP="00214DF5">
      <w:pPr>
        <w:jc w:val="both"/>
        <w:rPr>
          <w:rFonts w:ascii="Noto Sans" w:hAnsi="Noto Sans" w:cs="Noto Sans"/>
          <w:sz w:val="20"/>
          <w:szCs w:val="20"/>
        </w:rPr>
      </w:pPr>
      <w:r w:rsidRPr="009A0D62">
        <w:rPr>
          <w:rFonts w:ascii="Noto Sans" w:hAnsi="Noto Sans" w:cs="Noto Sans"/>
          <w:b/>
          <w:bCs/>
          <w:sz w:val="20"/>
          <w:szCs w:val="20"/>
        </w:rPr>
        <w:t>nda   =</w:t>
      </w:r>
      <w:r w:rsidRPr="009A0D62">
        <w:rPr>
          <w:rFonts w:ascii="Noto Sans" w:hAnsi="Noto Sans" w:cs="Noto Sans"/>
          <w:sz w:val="20"/>
          <w:szCs w:val="20"/>
        </w:rPr>
        <w:t xml:space="preserve"> número de días de atraso.</w:t>
      </w:r>
    </w:p>
    <w:p w14:paraId="441E3B60" w14:textId="77777777" w:rsidR="00A45D55" w:rsidRPr="009A0D62" w:rsidRDefault="00A45D55" w:rsidP="00214DF5">
      <w:pPr>
        <w:jc w:val="both"/>
        <w:rPr>
          <w:rFonts w:ascii="Noto Sans" w:hAnsi="Noto Sans" w:cs="Noto Sans"/>
          <w:sz w:val="20"/>
          <w:szCs w:val="20"/>
        </w:rPr>
      </w:pPr>
      <w:r w:rsidRPr="009A0D62">
        <w:rPr>
          <w:rFonts w:ascii="Noto Sans" w:hAnsi="Noto Sans" w:cs="Noto Sans"/>
          <w:b/>
          <w:bCs/>
          <w:sz w:val="20"/>
          <w:szCs w:val="20"/>
        </w:rPr>
        <w:t>vspa = valor</w:t>
      </w:r>
      <w:r w:rsidRPr="009A0D62">
        <w:rPr>
          <w:rFonts w:ascii="Noto Sans" w:hAnsi="Noto Sans" w:cs="Noto Sans"/>
          <w:sz w:val="20"/>
          <w:szCs w:val="20"/>
        </w:rPr>
        <w:t xml:space="preserve"> de los servicios prestados con atraso, sin IVA.</w:t>
      </w:r>
    </w:p>
    <w:p w14:paraId="56D89E87" w14:textId="77777777" w:rsidR="00A45D55" w:rsidRPr="009A0D62" w:rsidRDefault="00A45D55" w:rsidP="00214DF5">
      <w:pPr>
        <w:jc w:val="both"/>
        <w:rPr>
          <w:rFonts w:ascii="Noto Sans" w:hAnsi="Noto Sans" w:cs="Noto Sans"/>
          <w:sz w:val="20"/>
          <w:szCs w:val="20"/>
        </w:rPr>
      </w:pPr>
    </w:p>
    <w:p w14:paraId="4F4673EA" w14:textId="77777777" w:rsidR="00A45D55" w:rsidRPr="009A0D62" w:rsidRDefault="00A45D55" w:rsidP="00214DF5">
      <w:pPr>
        <w:jc w:val="both"/>
        <w:rPr>
          <w:rFonts w:ascii="Noto Sans" w:hAnsi="Noto Sans" w:cs="Noto Sans"/>
          <w:sz w:val="20"/>
          <w:szCs w:val="20"/>
        </w:rPr>
      </w:pPr>
      <w:r w:rsidRPr="009A0D62">
        <w:rPr>
          <w:rFonts w:ascii="Noto Sans" w:hAnsi="Noto Sans" w:cs="Noto Sans"/>
          <w:sz w:val="20"/>
          <w:szCs w:val="20"/>
        </w:rPr>
        <w:t xml:space="preserve">Se sancionará con una pena convencional equivalente al (1%) por cada día de atraso en el inicio de la prestación del servicio sobre el valor de los servicios prestados con atraso, multiplicado por el número de días naturales transcurridos desde el vencimiento hasta la entrega. </w:t>
      </w:r>
    </w:p>
    <w:p w14:paraId="5CD9ADCD" w14:textId="77777777" w:rsidR="00A45D55" w:rsidRPr="009A0D62" w:rsidRDefault="00A45D55" w:rsidP="00214DF5">
      <w:pPr>
        <w:jc w:val="both"/>
        <w:rPr>
          <w:rFonts w:ascii="Noto Sans" w:hAnsi="Noto Sans" w:cs="Noto Sans"/>
          <w:sz w:val="20"/>
          <w:szCs w:val="20"/>
        </w:rPr>
      </w:pPr>
    </w:p>
    <w:p w14:paraId="25ED6A7D" w14:textId="77777777" w:rsidR="00A45D55" w:rsidRPr="009A0D62" w:rsidRDefault="00A45D55" w:rsidP="00214DF5">
      <w:pPr>
        <w:jc w:val="both"/>
        <w:rPr>
          <w:rFonts w:ascii="Noto Sans" w:hAnsi="Noto Sans" w:cs="Noto Sans"/>
          <w:sz w:val="20"/>
          <w:szCs w:val="20"/>
        </w:rPr>
      </w:pPr>
      <w:r w:rsidRPr="009A0D62">
        <w:rPr>
          <w:rFonts w:ascii="Noto Sans" w:hAnsi="Noto Sans" w:cs="Noto Sans"/>
          <w:sz w:val="20"/>
          <w:szCs w:val="20"/>
        </w:rPr>
        <w:t>La aplicación de las Penas Convencionales será con respecto a lo especificado en la presente sección y éstas se verificarán y tomarán en cuenta al momento de efectuar la validación de los servicios.</w:t>
      </w:r>
    </w:p>
    <w:p w14:paraId="201B0F29" w14:textId="77777777" w:rsidR="00A45D55" w:rsidRPr="009A0D62" w:rsidRDefault="00A45D55" w:rsidP="00214DF5">
      <w:pPr>
        <w:jc w:val="both"/>
        <w:rPr>
          <w:rFonts w:ascii="Noto Sans" w:hAnsi="Noto Sans" w:cs="Noto Sans"/>
          <w:sz w:val="20"/>
          <w:szCs w:val="20"/>
        </w:rPr>
      </w:pPr>
    </w:p>
    <w:p w14:paraId="49B3A463" w14:textId="6261885B" w:rsidR="009C5696" w:rsidRPr="009A0D62" w:rsidRDefault="00A45D55" w:rsidP="00214DF5">
      <w:pPr>
        <w:jc w:val="both"/>
        <w:rPr>
          <w:rFonts w:ascii="Noto Sans" w:hAnsi="Noto Sans" w:cs="Noto Sans"/>
          <w:sz w:val="20"/>
          <w:szCs w:val="20"/>
        </w:rPr>
      </w:pPr>
      <w:r w:rsidRPr="009A0D62">
        <w:rPr>
          <w:rFonts w:ascii="Noto Sans" w:hAnsi="Noto Sans" w:cs="Noto Sans"/>
          <w:sz w:val="20"/>
          <w:szCs w:val="20"/>
        </w:rPr>
        <w:t>Se aplicarán las penas convencionales correspondientes a los tiempos de inicio o arranque de los servicios de la siguiente manera, por lo que el Proveedor deberá comprometerse a cumplir con los tiempos de entrega establecidos y en caso contrario, será sujeto de las posibles penas convencionales establecidas a continuación:</w:t>
      </w:r>
    </w:p>
    <w:p w14:paraId="52B8E8A5" w14:textId="1AC1D6C3" w:rsidR="00992E6B" w:rsidRPr="009A0D62" w:rsidRDefault="00992E6B" w:rsidP="00214DF5">
      <w:pPr>
        <w:jc w:val="both"/>
        <w:rPr>
          <w:rFonts w:ascii="Noto Sans" w:hAnsi="Noto Sans" w:cs="Noto Sans"/>
          <w:sz w:val="20"/>
          <w:szCs w:val="20"/>
        </w:rPr>
      </w:pPr>
    </w:p>
    <w:tbl>
      <w:tblPr>
        <w:tblW w:w="964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69"/>
        <w:gridCol w:w="2965"/>
        <w:gridCol w:w="3706"/>
      </w:tblGrid>
      <w:tr w:rsidR="00992E6B" w:rsidRPr="009A0D62" w14:paraId="376AAA60" w14:textId="77777777" w:rsidTr="00C93D20">
        <w:trPr>
          <w:trHeight w:val="459"/>
          <w:tblHeader/>
        </w:trPr>
        <w:tc>
          <w:tcPr>
            <w:tcW w:w="2969" w:type="dxa"/>
            <w:shd w:val="clear" w:color="auto" w:fill="E2EFD9" w:themeFill="accent6" w:themeFillTint="33"/>
            <w:vAlign w:val="center"/>
          </w:tcPr>
          <w:p w14:paraId="7D170E3A" w14:textId="77777777" w:rsidR="00992E6B" w:rsidRPr="009A0D62" w:rsidRDefault="00992E6B" w:rsidP="00214DF5">
            <w:pPr>
              <w:jc w:val="both"/>
              <w:rPr>
                <w:rFonts w:ascii="Noto Sans" w:hAnsi="Noto Sans" w:cs="Noto Sans"/>
                <w:b/>
                <w:sz w:val="20"/>
                <w:szCs w:val="20"/>
                <w:lang w:eastAsia="es-MX"/>
              </w:rPr>
            </w:pPr>
            <w:r w:rsidRPr="009A0D62">
              <w:rPr>
                <w:rFonts w:ascii="Noto Sans" w:hAnsi="Noto Sans" w:cs="Noto Sans"/>
                <w:b/>
                <w:sz w:val="20"/>
                <w:szCs w:val="20"/>
                <w:lang w:eastAsia="es-MX"/>
              </w:rPr>
              <w:t>INDICADOR</w:t>
            </w:r>
          </w:p>
        </w:tc>
        <w:tc>
          <w:tcPr>
            <w:tcW w:w="2965" w:type="dxa"/>
            <w:shd w:val="clear" w:color="auto" w:fill="E2EFD9" w:themeFill="accent6" w:themeFillTint="33"/>
            <w:vAlign w:val="center"/>
          </w:tcPr>
          <w:p w14:paraId="7889C8EB" w14:textId="77777777" w:rsidR="00992E6B" w:rsidRPr="009A0D62" w:rsidRDefault="00992E6B" w:rsidP="00214DF5">
            <w:pPr>
              <w:jc w:val="center"/>
              <w:rPr>
                <w:rFonts w:ascii="Noto Sans" w:hAnsi="Noto Sans" w:cs="Noto Sans"/>
                <w:b/>
                <w:sz w:val="20"/>
                <w:szCs w:val="20"/>
                <w:lang w:eastAsia="es-MX"/>
              </w:rPr>
            </w:pPr>
            <w:r w:rsidRPr="009A0D62">
              <w:rPr>
                <w:rFonts w:ascii="Noto Sans" w:hAnsi="Noto Sans" w:cs="Noto Sans"/>
                <w:b/>
                <w:sz w:val="20"/>
                <w:szCs w:val="20"/>
                <w:lang w:eastAsia="es-MX"/>
              </w:rPr>
              <w:t>NIVEL DE SERVICIO</w:t>
            </w:r>
          </w:p>
        </w:tc>
        <w:tc>
          <w:tcPr>
            <w:tcW w:w="3706" w:type="dxa"/>
            <w:shd w:val="clear" w:color="auto" w:fill="E2EFD9" w:themeFill="accent6" w:themeFillTint="33"/>
            <w:vAlign w:val="center"/>
          </w:tcPr>
          <w:p w14:paraId="58EDD755" w14:textId="77777777" w:rsidR="00992E6B" w:rsidRPr="009A0D62" w:rsidRDefault="00992E6B" w:rsidP="00214DF5">
            <w:pPr>
              <w:jc w:val="center"/>
              <w:rPr>
                <w:rFonts w:ascii="Noto Sans" w:hAnsi="Noto Sans" w:cs="Noto Sans"/>
                <w:b/>
                <w:sz w:val="20"/>
                <w:szCs w:val="20"/>
                <w:lang w:eastAsia="es-MX"/>
              </w:rPr>
            </w:pPr>
            <w:r w:rsidRPr="009A0D62">
              <w:rPr>
                <w:rFonts w:ascii="Noto Sans" w:hAnsi="Noto Sans" w:cs="Noto Sans"/>
                <w:b/>
                <w:sz w:val="20"/>
                <w:szCs w:val="20"/>
                <w:lang w:eastAsia="es-MX"/>
              </w:rPr>
              <w:t>PENALIZACIÓN</w:t>
            </w:r>
          </w:p>
        </w:tc>
      </w:tr>
      <w:tr w:rsidR="001823B1" w:rsidRPr="009A0D62" w14:paraId="35599FD7" w14:textId="77777777" w:rsidTr="00C93D20">
        <w:trPr>
          <w:trHeight w:val="459"/>
        </w:trPr>
        <w:tc>
          <w:tcPr>
            <w:tcW w:w="2969" w:type="dxa"/>
            <w:vAlign w:val="center"/>
          </w:tcPr>
          <w:p w14:paraId="2086B4AB" w14:textId="149DE687" w:rsidR="001823B1" w:rsidRPr="009A0D62" w:rsidRDefault="004C13E5" w:rsidP="00214DF5">
            <w:pPr>
              <w:jc w:val="both"/>
              <w:rPr>
                <w:rFonts w:ascii="Noto Sans" w:hAnsi="Noto Sans" w:cs="Noto Sans"/>
                <w:b/>
                <w:sz w:val="20"/>
                <w:szCs w:val="20"/>
                <w:lang w:eastAsia="ja-JP"/>
              </w:rPr>
            </w:pPr>
            <w:r w:rsidRPr="009A0D62">
              <w:rPr>
                <w:rFonts w:ascii="Noto Sans" w:hAnsi="Noto Sans" w:cs="Noto Sans"/>
                <w:b/>
                <w:sz w:val="20"/>
                <w:szCs w:val="20"/>
                <w:lang w:eastAsia="ja-JP"/>
              </w:rPr>
              <w:t xml:space="preserve">1.- </w:t>
            </w:r>
            <w:r w:rsidR="00E81BB7" w:rsidRPr="009A0D62">
              <w:rPr>
                <w:rFonts w:ascii="Noto Sans" w:hAnsi="Noto Sans" w:cs="Noto Sans"/>
                <w:b/>
                <w:sz w:val="20"/>
                <w:szCs w:val="20"/>
                <w:lang w:eastAsia="ja-JP"/>
              </w:rPr>
              <w:t>Habilitación de la infraestructura tecnológica (física y lógica) del IMSS en los Centros de Datos ofertados por “EL LICITANTE”.</w:t>
            </w:r>
          </w:p>
        </w:tc>
        <w:tc>
          <w:tcPr>
            <w:tcW w:w="2965" w:type="dxa"/>
            <w:vAlign w:val="center"/>
          </w:tcPr>
          <w:p w14:paraId="6ACDB87E" w14:textId="6EDCE8A8" w:rsidR="001823B1" w:rsidRPr="009A0D62" w:rsidRDefault="00D77FA2" w:rsidP="00214DF5">
            <w:pPr>
              <w:jc w:val="both"/>
              <w:rPr>
                <w:rFonts w:ascii="Noto Sans" w:hAnsi="Noto Sans" w:cs="Noto Sans"/>
                <w:sz w:val="20"/>
                <w:szCs w:val="20"/>
                <w:lang w:eastAsia="ja-JP"/>
              </w:rPr>
            </w:pPr>
            <w:r w:rsidRPr="009A0D62">
              <w:rPr>
                <w:rFonts w:ascii="Noto Sans" w:hAnsi="Noto Sans" w:cs="Noto Sans"/>
                <w:sz w:val="20"/>
                <w:szCs w:val="20"/>
                <w:lang w:eastAsia="ja-JP"/>
              </w:rPr>
              <w:t>En un plazo no mayor a 45 días naturales, contados a partir del día natural siguiente al de la fecha de notificación del fallo</w:t>
            </w:r>
            <w:r w:rsidR="00C71F2E" w:rsidRPr="009A0D62">
              <w:rPr>
                <w:rFonts w:ascii="Noto Sans" w:hAnsi="Noto Sans" w:cs="Noto Sans"/>
                <w:sz w:val="20"/>
                <w:szCs w:val="20"/>
                <w:lang w:eastAsia="ja-JP"/>
              </w:rPr>
              <w:t xml:space="preserve">, atendiendo a lo establecido en </w:t>
            </w:r>
            <w:r w:rsidR="004315CB" w:rsidRPr="009A0D62">
              <w:rPr>
                <w:rFonts w:ascii="Noto Sans" w:hAnsi="Noto Sans" w:cs="Noto Sans"/>
                <w:sz w:val="20"/>
                <w:szCs w:val="20"/>
                <w:lang w:eastAsia="ja-JP"/>
              </w:rPr>
              <w:t xml:space="preserve">la </w:t>
            </w:r>
            <w:r w:rsidR="007D5584" w:rsidRPr="009A0D62">
              <w:rPr>
                <w:rFonts w:ascii="Noto Sans" w:hAnsi="Noto Sans" w:cs="Noto Sans"/>
                <w:sz w:val="20"/>
                <w:szCs w:val="20"/>
                <w:lang w:eastAsia="ja-JP"/>
              </w:rPr>
              <w:t xml:space="preserve">Habilitación de la </w:t>
            </w:r>
            <w:r w:rsidR="007D5584" w:rsidRPr="009A0D62">
              <w:rPr>
                <w:rFonts w:ascii="Noto Sans" w:hAnsi="Noto Sans" w:cs="Noto Sans"/>
                <w:sz w:val="20"/>
                <w:szCs w:val="20"/>
                <w:lang w:eastAsia="ja-JP"/>
              </w:rPr>
              <w:lastRenderedPageBreak/>
              <w:t>infraestructura tecnológica del IMSS en l</w:t>
            </w:r>
            <w:r w:rsidR="008E3A4C" w:rsidRPr="009A0D62">
              <w:rPr>
                <w:rFonts w:ascii="Noto Sans" w:hAnsi="Noto Sans" w:cs="Noto Sans"/>
                <w:sz w:val="20"/>
                <w:szCs w:val="20"/>
                <w:lang w:eastAsia="ja-JP"/>
              </w:rPr>
              <w:t>os</w:t>
            </w:r>
            <w:r w:rsidR="007D5584" w:rsidRPr="009A0D62">
              <w:rPr>
                <w:rFonts w:ascii="Noto Sans" w:hAnsi="Noto Sans" w:cs="Noto Sans"/>
                <w:sz w:val="20"/>
                <w:szCs w:val="20"/>
                <w:lang w:eastAsia="ja-JP"/>
              </w:rPr>
              <w:t xml:space="preserve"> Centro</w:t>
            </w:r>
            <w:r w:rsidR="008E3A4C" w:rsidRPr="009A0D62">
              <w:rPr>
                <w:rFonts w:ascii="Noto Sans" w:hAnsi="Noto Sans" w:cs="Noto Sans"/>
                <w:sz w:val="20"/>
                <w:szCs w:val="20"/>
                <w:lang w:eastAsia="ja-JP"/>
              </w:rPr>
              <w:t>s</w:t>
            </w:r>
            <w:r w:rsidR="007D5584" w:rsidRPr="009A0D62">
              <w:rPr>
                <w:rFonts w:ascii="Noto Sans" w:hAnsi="Noto Sans" w:cs="Noto Sans"/>
                <w:sz w:val="20"/>
                <w:szCs w:val="20"/>
                <w:lang w:eastAsia="ja-JP"/>
              </w:rPr>
              <w:t xml:space="preserve"> de Datos ofertado</w:t>
            </w:r>
            <w:r w:rsidR="008E3A4C" w:rsidRPr="009A0D62">
              <w:rPr>
                <w:rFonts w:ascii="Noto Sans" w:hAnsi="Noto Sans" w:cs="Noto Sans"/>
                <w:sz w:val="20"/>
                <w:szCs w:val="20"/>
                <w:lang w:eastAsia="ja-JP"/>
              </w:rPr>
              <w:t>s</w:t>
            </w:r>
            <w:r w:rsidR="007D5584" w:rsidRPr="009A0D62">
              <w:rPr>
                <w:rFonts w:ascii="Noto Sans" w:hAnsi="Noto Sans" w:cs="Noto Sans"/>
                <w:sz w:val="20"/>
                <w:szCs w:val="20"/>
                <w:lang w:eastAsia="ja-JP"/>
              </w:rPr>
              <w:t xml:space="preserve"> por “EL </w:t>
            </w:r>
            <w:r w:rsidR="00767A39" w:rsidRPr="009A0D62">
              <w:rPr>
                <w:rFonts w:ascii="Noto Sans" w:hAnsi="Noto Sans" w:cs="Noto Sans"/>
                <w:sz w:val="20"/>
                <w:szCs w:val="20"/>
                <w:lang w:eastAsia="ja-JP"/>
              </w:rPr>
              <w:t>LICITANTE “y</w:t>
            </w:r>
            <w:r w:rsidR="00C71F2E" w:rsidRPr="009A0D62">
              <w:rPr>
                <w:rFonts w:ascii="Noto Sans" w:hAnsi="Noto Sans" w:cs="Noto Sans"/>
                <w:sz w:val="20"/>
                <w:szCs w:val="20"/>
                <w:lang w:eastAsia="ja-JP"/>
              </w:rPr>
              <w:t xml:space="preserve"> </w:t>
            </w:r>
            <w:r w:rsidR="00B74EA2" w:rsidRPr="009A0D62">
              <w:rPr>
                <w:rFonts w:ascii="Noto Sans" w:hAnsi="Noto Sans" w:cs="Noto Sans"/>
                <w:sz w:val="20"/>
                <w:szCs w:val="20"/>
                <w:lang w:eastAsia="ja-JP"/>
              </w:rPr>
              <w:t xml:space="preserve">en el numeral </w:t>
            </w:r>
            <w:r w:rsidR="00400684" w:rsidRPr="009A0D62">
              <w:rPr>
                <w:rFonts w:ascii="Noto Sans" w:hAnsi="Noto Sans" w:cs="Noto Sans"/>
                <w:sz w:val="20"/>
                <w:szCs w:val="20"/>
                <w:lang w:eastAsia="ja-JP"/>
              </w:rPr>
              <w:t>2</w:t>
            </w:r>
            <w:r w:rsidR="004315CB" w:rsidRPr="009A0D62">
              <w:rPr>
                <w:rFonts w:ascii="Noto Sans" w:hAnsi="Noto Sans" w:cs="Noto Sans"/>
                <w:sz w:val="20"/>
                <w:szCs w:val="20"/>
                <w:lang w:eastAsia="ja-JP"/>
              </w:rPr>
              <w:t>3</w:t>
            </w:r>
            <w:r w:rsidR="007D5584" w:rsidRPr="009A0D62">
              <w:rPr>
                <w:rFonts w:ascii="Noto Sans" w:hAnsi="Noto Sans" w:cs="Noto Sans"/>
                <w:sz w:val="20"/>
                <w:szCs w:val="20"/>
                <w:lang w:eastAsia="ja-JP"/>
              </w:rPr>
              <w:t xml:space="preserve">. </w:t>
            </w:r>
            <w:r w:rsidR="00C71F2E" w:rsidRPr="009A0D62">
              <w:rPr>
                <w:rFonts w:ascii="Noto Sans" w:hAnsi="Noto Sans" w:cs="Noto Sans"/>
                <w:sz w:val="20"/>
                <w:szCs w:val="20"/>
                <w:lang w:eastAsia="ja-JP"/>
              </w:rPr>
              <w:t>Cronograma de Actividades del Anexo Técnico.</w:t>
            </w:r>
          </w:p>
        </w:tc>
        <w:tc>
          <w:tcPr>
            <w:tcW w:w="3706" w:type="dxa"/>
            <w:vAlign w:val="center"/>
          </w:tcPr>
          <w:p w14:paraId="10254CFF" w14:textId="5DC9D37E" w:rsidR="0037037A" w:rsidRPr="009A0D62" w:rsidRDefault="0037037A" w:rsidP="00214DF5">
            <w:pPr>
              <w:jc w:val="both"/>
              <w:rPr>
                <w:rFonts w:ascii="Noto Sans" w:hAnsi="Noto Sans" w:cs="Noto Sans"/>
                <w:sz w:val="20"/>
                <w:szCs w:val="20"/>
                <w:lang w:eastAsia="es-MX"/>
              </w:rPr>
            </w:pPr>
            <w:r w:rsidRPr="009A0D62">
              <w:rPr>
                <w:rFonts w:ascii="Noto Sans" w:hAnsi="Noto Sans" w:cs="Noto Sans"/>
                <w:sz w:val="20"/>
                <w:szCs w:val="20"/>
                <w:lang w:val="es-ES_tradnl" w:eastAsia="es-MX"/>
              </w:rPr>
              <w:lastRenderedPageBreak/>
              <w:t xml:space="preserve">1% </w:t>
            </w:r>
            <w:r w:rsidRPr="009A0D62">
              <w:rPr>
                <w:rFonts w:ascii="Noto Sans" w:hAnsi="Noto Sans" w:cs="Noto Sans"/>
                <w:sz w:val="20"/>
                <w:szCs w:val="20"/>
                <w:lang w:eastAsia="es-MX"/>
              </w:rPr>
              <w:t xml:space="preserve">por cada día de atraso </w:t>
            </w:r>
            <w:r w:rsidR="002B0003" w:rsidRPr="009A0D62">
              <w:rPr>
                <w:rFonts w:ascii="Noto Sans" w:hAnsi="Noto Sans" w:cs="Noto Sans"/>
                <w:sz w:val="20"/>
                <w:szCs w:val="20"/>
                <w:lang w:eastAsia="es-MX"/>
              </w:rPr>
              <w:t xml:space="preserve">en la </w:t>
            </w:r>
            <w:r w:rsidR="007D5584" w:rsidRPr="009A0D62">
              <w:rPr>
                <w:rFonts w:ascii="Noto Sans" w:hAnsi="Noto Sans" w:cs="Noto Sans"/>
                <w:sz w:val="20"/>
                <w:szCs w:val="20"/>
                <w:lang w:eastAsia="es-MX"/>
              </w:rPr>
              <w:t>H</w:t>
            </w:r>
            <w:r w:rsidRPr="009A0D62">
              <w:rPr>
                <w:rFonts w:ascii="Noto Sans" w:hAnsi="Noto Sans" w:cs="Noto Sans"/>
                <w:sz w:val="20"/>
                <w:szCs w:val="20"/>
                <w:lang w:eastAsia="es-MX"/>
              </w:rPr>
              <w:t xml:space="preserve">abilitación y </w:t>
            </w:r>
            <w:r w:rsidR="007D5584" w:rsidRPr="009A0D62">
              <w:rPr>
                <w:rFonts w:ascii="Noto Sans" w:hAnsi="Noto Sans" w:cs="Noto Sans"/>
                <w:sz w:val="20"/>
                <w:szCs w:val="20"/>
                <w:lang w:eastAsia="es-MX"/>
              </w:rPr>
              <w:t>M</w:t>
            </w:r>
            <w:r w:rsidRPr="009A0D62">
              <w:rPr>
                <w:rFonts w:ascii="Noto Sans" w:hAnsi="Noto Sans" w:cs="Noto Sans"/>
                <w:sz w:val="20"/>
                <w:szCs w:val="20"/>
                <w:lang w:eastAsia="es-MX"/>
              </w:rPr>
              <w:t>igración de la infraestructura tecnológica del IMSS</w:t>
            </w:r>
            <w:r w:rsidR="004C13E5" w:rsidRPr="009A0D62">
              <w:rPr>
                <w:rFonts w:ascii="Noto Sans" w:hAnsi="Noto Sans" w:cs="Noto Sans"/>
                <w:sz w:val="20"/>
                <w:szCs w:val="20"/>
                <w:lang w:eastAsia="es-MX"/>
              </w:rPr>
              <w:t xml:space="preserve"> en los Centros de Datos ofertados por “EL LICITANTE”</w:t>
            </w:r>
            <w:r w:rsidRPr="009A0D62">
              <w:rPr>
                <w:rFonts w:ascii="Noto Sans" w:hAnsi="Noto Sans" w:cs="Noto Sans"/>
                <w:sz w:val="20"/>
                <w:szCs w:val="20"/>
                <w:lang w:eastAsia="es-MX"/>
              </w:rPr>
              <w:t>, sobre el valor d</w:t>
            </w:r>
            <w:r w:rsidR="004C13E5" w:rsidRPr="009A0D62">
              <w:rPr>
                <w:rFonts w:ascii="Noto Sans" w:hAnsi="Noto Sans" w:cs="Noto Sans"/>
                <w:sz w:val="20"/>
                <w:szCs w:val="20"/>
                <w:lang w:eastAsia="es-MX"/>
              </w:rPr>
              <w:t>el conce</w:t>
            </w:r>
            <w:r w:rsidR="00214DF5" w:rsidRPr="009A0D62">
              <w:rPr>
                <w:rFonts w:ascii="Noto Sans" w:hAnsi="Noto Sans" w:cs="Noto Sans"/>
                <w:sz w:val="20"/>
                <w:szCs w:val="20"/>
                <w:lang w:eastAsia="es-MX"/>
              </w:rPr>
              <w:t>p</w:t>
            </w:r>
            <w:r w:rsidR="004C13E5" w:rsidRPr="009A0D62">
              <w:rPr>
                <w:rFonts w:ascii="Noto Sans" w:hAnsi="Noto Sans" w:cs="Noto Sans"/>
                <w:sz w:val="20"/>
                <w:szCs w:val="20"/>
                <w:lang w:eastAsia="es-MX"/>
              </w:rPr>
              <w:t>to de servicio 1</w:t>
            </w:r>
            <w:r w:rsidRPr="009A0D62">
              <w:rPr>
                <w:rFonts w:ascii="Noto Sans" w:hAnsi="Noto Sans" w:cs="Noto Sans"/>
                <w:sz w:val="20"/>
                <w:szCs w:val="20"/>
                <w:lang w:eastAsia="es-MX"/>
              </w:rPr>
              <w:t xml:space="preserve">, multiplicado por el número de días naturales </w:t>
            </w:r>
            <w:r w:rsidRPr="009A0D62">
              <w:rPr>
                <w:rFonts w:ascii="Noto Sans" w:hAnsi="Noto Sans" w:cs="Noto Sans"/>
                <w:sz w:val="20"/>
                <w:szCs w:val="20"/>
                <w:lang w:eastAsia="es-MX"/>
              </w:rPr>
              <w:lastRenderedPageBreak/>
              <w:t xml:space="preserve">transcurridos desde el vencimiento hasta la entrega. </w:t>
            </w:r>
          </w:p>
          <w:p w14:paraId="020790D5" w14:textId="77777777" w:rsidR="0037037A" w:rsidRPr="009A0D62" w:rsidRDefault="0037037A" w:rsidP="00214DF5">
            <w:pPr>
              <w:jc w:val="both"/>
              <w:rPr>
                <w:rFonts w:ascii="Noto Sans" w:hAnsi="Noto Sans" w:cs="Noto Sans"/>
                <w:sz w:val="20"/>
                <w:szCs w:val="20"/>
                <w:lang w:val="es-ES_tradnl" w:eastAsia="es-MX"/>
              </w:rPr>
            </w:pPr>
          </w:p>
          <w:p w14:paraId="774BE5B6" w14:textId="77777777" w:rsidR="0037037A" w:rsidRPr="009A0D62" w:rsidRDefault="0037037A" w:rsidP="00214DF5">
            <w:pPr>
              <w:jc w:val="both"/>
              <w:rPr>
                <w:rFonts w:ascii="Noto Sans" w:hAnsi="Noto Sans" w:cs="Noto Sans"/>
                <w:sz w:val="20"/>
                <w:szCs w:val="20"/>
                <w:lang w:val="es-ES_tradnl" w:eastAsia="es-MX"/>
              </w:rPr>
            </w:pPr>
            <w:r w:rsidRPr="009A0D62">
              <w:rPr>
                <w:rFonts w:ascii="Noto Sans" w:hAnsi="Noto Sans" w:cs="Noto Sans"/>
                <w:sz w:val="20"/>
                <w:szCs w:val="20"/>
                <w:lang w:val="es-ES_tradnl" w:eastAsia="es-MX"/>
              </w:rPr>
              <w:t>La pena convencional se calculará de acuerdo con los siguientes términos y condiciones expresados en la fórmula que se detalla a continuación:</w:t>
            </w:r>
          </w:p>
          <w:p w14:paraId="35B86903" w14:textId="77777777" w:rsidR="0037037A" w:rsidRPr="009A0D62" w:rsidRDefault="0037037A" w:rsidP="00214DF5">
            <w:pPr>
              <w:jc w:val="both"/>
              <w:rPr>
                <w:rFonts w:ascii="Noto Sans" w:hAnsi="Noto Sans" w:cs="Noto Sans"/>
                <w:sz w:val="20"/>
                <w:szCs w:val="20"/>
                <w:lang w:val="es-ES_tradnl" w:eastAsia="es-MX"/>
              </w:rPr>
            </w:pPr>
          </w:p>
          <w:p w14:paraId="7EA1663D" w14:textId="77777777" w:rsidR="0037037A" w:rsidRPr="009A0D62" w:rsidRDefault="0037037A" w:rsidP="00214DF5">
            <w:pPr>
              <w:pStyle w:val="NormalWeb"/>
              <w:shd w:val="clear" w:color="auto" w:fill="FFFFFF"/>
              <w:spacing w:before="0" w:beforeAutospacing="0" w:after="0" w:afterAutospacing="0"/>
              <w:jc w:val="both"/>
              <w:rPr>
                <w:rFonts w:ascii="Noto Sans" w:hAnsi="Noto Sans" w:cs="Noto Sans"/>
                <w:sz w:val="20"/>
                <w:szCs w:val="20"/>
              </w:rPr>
            </w:pPr>
            <w:r w:rsidRPr="009A0D62">
              <w:rPr>
                <w:rFonts w:ascii="Noto Sans" w:hAnsi="Noto Sans" w:cs="Noto Sans"/>
                <w:sz w:val="20"/>
                <w:szCs w:val="20"/>
              </w:rPr>
              <w:t>Pca = (%d)(nda)(vspa)</w:t>
            </w:r>
          </w:p>
          <w:p w14:paraId="10DC1D50" w14:textId="77777777" w:rsidR="0037037A" w:rsidRPr="009A0D62" w:rsidRDefault="0037037A" w:rsidP="00214DF5">
            <w:pPr>
              <w:jc w:val="both"/>
              <w:rPr>
                <w:rFonts w:ascii="Noto Sans" w:hAnsi="Noto Sans" w:cs="Noto Sans"/>
                <w:sz w:val="20"/>
                <w:szCs w:val="20"/>
                <w:lang w:val="es-ES_tradnl" w:eastAsia="es-MX"/>
              </w:rPr>
            </w:pPr>
          </w:p>
          <w:p w14:paraId="675D2FF2" w14:textId="77777777" w:rsidR="0037037A" w:rsidRPr="009A0D62" w:rsidRDefault="0037037A" w:rsidP="00214DF5">
            <w:pPr>
              <w:jc w:val="both"/>
              <w:rPr>
                <w:rFonts w:ascii="Noto Sans" w:hAnsi="Noto Sans" w:cs="Noto Sans"/>
                <w:sz w:val="20"/>
                <w:szCs w:val="20"/>
                <w:lang w:val="es-ES_tradnl" w:eastAsia="es-MX"/>
              </w:rPr>
            </w:pPr>
            <w:r w:rsidRPr="009A0D62">
              <w:rPr>
                <w:rFonts w:ascii="Noto Sans" w:hAnsi="Noto Sans" w:cs="Noto Sans"/>
                <w:sz w:val="20"/>
                <w:szCs w:val="20"/>
                <w:lang w:val="es-ES_tradnl" w:eastAsia="es-MX"/>
              </w:rPr>
              <w:t>Dónde:</w:t>
            </w:r>
          </w:p>
          <w:p w14:paraId="7D05455B" w14:textId="77777777" w:rsidR="0037037A" w:rsidRPr="009A0D62" w:rsidRDefault="0037037A" w:rsidP="00214DF5">
            <w:pPr>
              <w:pStyle w:val="NormalWeb"/>
              <w:spacing w:before="0" w:beforeAutospacing="0" w:after="0" w:afterAutospacing="0"/>
              <w:jc w:val="both"/>
              <w:rPr>
                <w:rFonts w:ascii="Noto Sans" w:hAnsi="Noto Sans" w:cs="Noto Sans"/>
                <w:sz w:val="20"/>
                <w:szCs w:val="20"/>
                <w:lang w:val="es-ES_tradnl"/>
              </w:rPr>
            </w:pPr>
          </w:p>
          <w:p w14:paraId="4E42AA38" w14:textId="4C1CA4E7" w:rsidR="0037037A" w:rsidRPr="009A0D62" w:rsidRDefault="0037037A" w:rsidP="00214DF5">
            <w:pPr>
              <w:pStyle w:val="NormalWeb"/>
              <w:spacing w:before="0" w:beforeAutospacing="0" w:after="0" w:afterAutospacing="0"/>
              <w:ind w:left="221"/>
              <w:jc w:val="both"/>
              <w:rPr>
                <w:rFonts w:ascii="Noto Sans" w:hAnsi="Noto Sans" w:cs="Noto Sans"/>
                <w:sz w:val="20"/>
                <w:szCs w:val="20"/>
              </w:rPr>
            </w:pPr>
            <w:r w:rsidRPr="009A0D62">
              <w:rPr>
                <w:rFonts w:ascii="Noto Sans" w:hAnsi="Noto Sans" w:cs="Noto Sans"/>
                <w:b/>
                <w:bCs/>
                <w:sz w:val="20"/>
                <w:szCs w:val="20"/>
                <w:lang w:val="es-ES_tradnl"/>
              </w:rPr>
              <w:t xml:space="preserve">%d </w:t>
            </w:r>
            <w:r w:rsidRPr="009A0D62">
              <w:rPr>
                <w:rFonts w:ascii="Noto Sans" w:hAnsi="Noto Sans" w:cs="Noto Sans"/>
                <w:b/>
                <w:bCs/>
                <w:sz w:val="20"/>
                <w:szCs w:val="20"/>
              </w:rPr>
              <w:t>=</w:t>
            </w:r>
            <w:r w:rsidRPr="009A0D62">
              <w:rPr>
                <w:rFonts w:ascii="Noto Sans" w:hAnsi="Noto Sans" w:cs="Noto Sans"/>
                <w:sz w:val="20"/>
                <w:szCs w:val="20"/>
              </w:rPr>
              <w:t>porcentaje determinado en la convocatoria de licitación, invitación a cuando menos tres personas, cotización, contrato o pedido por cada día de atraso en el inicio de la prestación del servicio.</w:t>
            </w:r>
          </w:p>
          <w:p w14:paraId="6E89116A" w14:textId="77777777" w:rsidR="0037037A" w:rsidRPr="009A0D62" w:rsidRDefault="0037037A" w:rsidP="00214DF5">
            <w:pPr>
              <w:ind w:left="221"/>
              <w:jc w:val="both"/>
              <w:rPr>
                <w:rFonts w:ascii="Noto Sans" w:hAnsi="Noto Sans" w:cs="Noto Sans"/>
                <w:sz w:val="20"/>
                <w:szCs w:val="20"/>
                <w:lang w:val="es-ES_tradnl" w:eastAsia="es-MX"/>
              </w:rPr>
            </w:pPr>
            <w:r w:rsidRPr="009A0D62">
              <w:rPr>
                <w:rFonts w:ascii="Noto Sans" w:hAnsi="Noto Sans" w:cs="Noto Sans"/>
                <w:b/>
                <w:bCs/>
                <w:sz w:val="20"/>
                <w:szCs w:val="20"/>
                <w:lang w:val="es-ES_tradnl" w:eastAsia="es-MX"/>
              </w:rPr>
              <w:t>Pca=</w:t>
            </w:r>
            <w:r w:rsidRPr="009A0D62">
              <w:rPr>
                <w:rFonts w:ascii="Noto Sans" w:hAnsi="Noto Sans" w:cs="Noto Sans"/>
                <w:sz w:val="20"/>
                <w:szCs w:val="20"/>
                <w:lang w:val="es-ES_tradnl" w:eastAsia="es-MX"/>
              </w:rPr>
              <w:t xml:space="preserve"> pena convencional aplicable.</w:t>
            </w:r>
          </w:p>
          <w:p w14:paraId="1B6DFF01" w14:textId="77777777" w:rsidR="0037037A" w:rsidRPr="009A0D62" w:rsidRDefault="0037037A" w:rsidP="00214DF5">
            <w:pPr>
              <w:ind w:left="221"/>
              <w:jc w:val="both"/>
              <w:rPr>
                <w:rFonts w:ascii="Noto Sans" w:hAnsi="Noto Sans" w:cs="Noto Sans"/>
                <w:sz w:val="20"/>
                <w:szCs w:val="20"/>
                <w:lang w:val="es-ES_tradnl" w:eastAsia="es-MX"/>
              </w:rPr>
            </w:pPr>
            <w:r w:rsidRPr="009A0D62">
              <w:rPr>
                <w:rFonts w:ascii="Noto Sans" w:hAnsi="Noto Sans" w:cs="Noto Sans"/>
                <w:b/>
                <w:bCs/>
                <w:sz w:val="20"/>
                <w:szCs w:val="20"/>
                <w:lang w:val="es-ES_tradnl" w:eastAsia="es-MX"/>
              </w:rPr>
              <w:t>nda =</w:t>
            </w:r>
            <w:r w:rsidRPr="009A0D62">
              <w:rPr>
                <w:rFonts w:ascii="Noto Sans" w:hAnsi="Noto Sans" w:cs="Noto Sans"/>
                <w:sz w:val="20"/>
                <w:szCs w:val="20"/>
                <w:lang w:val="es-ES_tradnl" w:eastAsia="es-MX"/>
              </w:rPr>
              <w:t xml:space="preserve"> número de días de atraso.</w:t>
            </w:r>
          </w:p>
          <w:p w14:paraId="712BB8B3" w14:textId="6BC66EB1" w:rsidR="001823B1" w:rsidRPr="009A0D62" w:rsidRDefault="0037037A" w:rsidP="00214DF5">
            <w:pPr>
              <w:ind w:left="221"/>
              <w:jc w:val="both"/>
              <w:rPr>
                <w:rFonts w:ascii="Noto Sans" w:hAnsi="Noto Sans" w:cs="Noto Sans"/>
                <w:sz w:val="20"/>
                <w:szCs w:val="20"/>
                <w:lang w:val="es-ES_tradnl" w:eastAsia="es-MX"/>
              </w:rPr>
            </w:pPr>
            <w:r w:rsidRPr="009A0D62">
              <w:rPr>
                <w:rFonts w:ascii="Noto Sans" w:hAnsi="Noto Sans" w:cs="Noto Sans"/>
                <w:b/>
                <w:bCs/>
                <w:sz w:val="20"/>
                <w:szCs w:val="20"/>
                <w:lang w:val="es-ES_tradnl" w:eastAsia="es-MX"/>
              </w:rPr>
              <w:t>vspa =</w:t>
            </w:r>
            <w:r w:rsidRPr="009A0D62">
              <w:rPr>
                <w:rFonts w:ascii="Noto Sans" w:hAnsi="Noto Sans" w:cs="Noto Sans"/>
                <w:sz w:val="20"/>
                <w:szCs w:val="20"/>
                <w:lang w:val="es-ES_tradnl" w:eastAsia="es-MX"/>
              </w:rPr>
              <w:t xml:space="preserve"> valor de los servicios prestados con atraso, sin IVA.</w:t>
            </w:r>
          </w:p>
        </w:tc>
      </w:tr>
      <w:tr w:rsidR="00D3725A" w:rsidRPr="009A0D62" w14:paraId="14122BD8" w14:textId="77777777" w:rsidTr="00C93D20">
        <w:trPr>
          <w:trHeight w:val="459"/>
        </w:trPr>
        <w:tc>
          <w:tcPr>
            <w:tcW w:w="2969" w:type="dxa"/>
            <w:vAlign w:val="center"/>
          </w:tcPr>
          <w:p w14:paraId="240BEFC7" w14:textId="5AD7DE65" w:rsidR="00D3725A" w:rsidRPr="009A0D62" w:rsidRDefault="00D3725A" w:rsidP="00214DF5">
            <w:pPr>
              <w:jc w:val="both"/>
              <w:rPr>
                <w:rFonts w:ascii="Noto Sans" w:hAnsi="Noto Sans" w:cs="Noto Sans"/>
                <w:b/>
                <w:sz w:val="20"/>
                <w:szCs w:val="20"/>
                <w:lang w:eastAsia="ja-JP"/>
              </w:rPr>
            </w:pPr>
            <w:r w:rsidRPr="009A0D62">
              <w:rPr>
                <w:rFonts w:ascii="Noto Sans" w:hAnsi="Noto Sans" w:cs="Noto Sans"/>
                <w:b/>
                <w:sz w:val="20"/>
                <w:szCs w:val="20"/>
                <w:lang w:eastAsia="ja-JP"/>
              </w:rPr>
              <w:lastRenderedPageBreak/>
              <w:t>Inicio de prestación de los</w:t>
            </w:r>
            <w:r w:rsidR="00590122" w:rsidRPr="009A0D62">
              <w:rPr>
                <w:rFonts w:ascii="Noto Sans" w:hAnsi="Noto Sans" w:cs="Noto Sans"/>
                <w:b/>
                <w:sz w:val="20"/>
                <w:szCs w:val="20"/>
                <w:lang w:eastAsia="ja-JP"/>
              </w:rPr>
              <w:t xml:space="preserve"> conceptos de</w:t>
            </w:r>
            <w:r w:rsidRPr="009A0D62">
              <w:rPr>
                <w:rFonts w:ascii="Noto Sans" w:hAnsi="Noto Sans" w:cs="Noto Sans"/>
                <w:b/>
                <w:sz w:val="20"/>
                <w:szCs w:val="20"/>
                <w:lang w:eastAsia="ja-JP"/>
              </w:rPr>
              <w:t xml:space="preserve"> servicios</w:t>
            </w:r>
            <w:r w:rsidR="00E81BB7" w:rsidRPr="009A0D62">
              <w:rPr>
                <w:rFonts w:ascii="Noto Sans" w:hAnsi="Noto Sans" w:cs="Noto Sans"/>
                <w:b/>
                <w:sz w:val="20"/>
                <w:szCs w:val="20"/>
                <w:lang w:eastAsia="ja-JP"/>
              </w:rPr>
              <w:t xml:space="preserve"> mensuales</w:t>
            </w:r>
            <w:r w:rsidR="00AD40C4" w:rsidRPr="009A0D62">
              <w:rPr>
                <w:rFonts w:ascii="Noto Sans" w:hAnsi="Noto Sans" w:cs="Noto Sans"/>
                <w:b/>
                <w:sz w:val="20"/>
                <w:szCs w:val="20"/>
                <w:lang w:eastAsia="ja-JP"/>
              </w:rPr>
              <w:t xml:space="preserve"> </w:t>
            </w:r>
            <w:r w:rsidR="009B1E20" w:rsidRPr="009A0D62">
              <w:rPr>
                <w:rFonts w:ascii="Noto Sans" w:hAnsi="Noto Sans" w:cs="Noto Sans"/>
                <w:b/>
                <w:sz w:val="20"/>
                <w:szCs w:val="20"/>
                <w:lang w:eastAsia="ja-JP"/>
              </w:rPr>
              <w:t xml:space="preserve">bajo demanda </w:t>
            </w:r>
          </w:p>
        </w:tc>
        <w:tc>
          <w:tcPr>
            <w:tcW w:w="2965" w:type="dxa"/>
            <w:vAlign w:val="center"/>
          </w:tcPr>
          <w:p w14:paraId="78FA69B3" w14:textId="520C95B7" w:rsidR="005B5038" w:rsidRPr="009A0D62" w:rsidRDefault="00D3725A" w:rsidP="00214DF5">
            <w:pPr>
              <w:jc w:val="both"/>
              <w:rPr>
                <w:rFonts w:ascii="Noto Sans" w:hAnsi="Noto Sans" w:cs="Noto Sans"/>
                <w:sz w:val="20"/>
                <w:szCs w:val="20"/>
                <w:lang w:eastAsia="ja-JP"/>
              </w:rPr>
            </w:pPr>
            <w:r w:rsidRPr="009A0D62">
              <w:rPr>
                <w:rFonts w:ascii="Noto Sans" w:hAnsi="Noto Sans" w:cs="Noto Sans"/>
                <w:sz w:val="20"/>
                <w:szCs w:val="20"/>
                <w:lang w:eastAsia="ja-JP"/>
              </w:rPr>
              <w:t>A partir del día natural siguiente al de la fecha de notificación de</w:t>
            </w:r>
            <w:r w:rsidR="00590122" w:rsidRPr="009A0D62">
              <w:rPr>
                <w:rFonts w:ascii="Noto Sans" w:hAnsi="Noto Sans" w:cs="Noto Sans"/>
                <w:sz w:val="20"/>
                <w:szCs w:val="20"/>
                <w:lang w:eastAsia="ja-JP"/>
              </w:rPr>
              <w:t>l  fallo</w:t>
            </w:r>
            <w:r w:rsidR="005B5038" w:rsidRPr="009A0D62">
              <w:rPr>
                <w:rFonts w:ascii="Noto Sans" w:hAnsi="Noto Sans" w:cs="Noto Sans"/>
                <w:sz w:val="20"/>
                <w:szCs w:val="20"/>
                <w:lang w:eastAsia="ja-JP"/>
              </w:rPr>
              <w:t xml:space="preserve">, atendiendo a lo establecido en </w:t>
            </w:r>
            <w:r w:rsidR="00C71F2E" w:rsidRPr="009A0D62">
              <w:rPr>
                <w:rFonts w:ascii="Noto Sans" w:hAnsi="Noto Sans" w:cs="Noto Sans"/>
                <w:sz w:val="20"/>
                <w:szCs w:val="20"/>
                <w:lang w:eastAsia="ja-JP"/>
              </w:rPr>
              <w:t>el numeral</w:t>
            </w:r>
            <w:r w:rsidR="005B5038" w:rsidRPr="009A0D62">
              <w:rPr>
                <w:rFonts w:ascii="Noto Sans" w:hAnsi="Noto Sans" w:cs="Noto Sans"/>
                <w:sz w:val="20"/>
                <w:szCs w:val="20"/>
                <w:lang w:eastAsia="ja-JP"/>
              </w:rPr>
              <w:t xml:space="preserve"> </w:t>
            </w:r>
            <w:r w:rsidR="00B92C93" w:rsidRPr="009A0D62">
              <w:rPr>
                <w:rFonts w:ascii="Noto Sans" w:hAnsi="Noto Sans" w:cs="Noto Sans"/>
                <w:sz w:val="20"/>
                <w:szCs w:val="20"/>
                <w:lang w:eastAsia="ja-JP"/>
              </w:rPr>
              <w:t>2</w:t>
            </w:r>
            <w:r w:rsidR="004315CB" w:rsidRPr="009A0D62">
              <w:rPr>
                <w:rFonts w:ascii="Noto Sans" w:hAnsi="Noto Sans" w:cs="Noto Sans"/>
                <w:sz w:val="20"/>
                <w:szCs w:val="20"/>
                <w:lang w:eastAsia="ja-JP"/>
              </w:rPr>
              <w:t>3</w:t>
            </w:r>
            <w:r w:rsidR="008E3A4C" w:rsidRPr="009A0D62">
              <w:rPr>
                <w:rFonts w:ascii="Noto Sans" w:hAnsi="Noto Sans" w:cs="Noto Sans"/>
                <w:sz w:val="20"/>
                <w:szCs w:val="20"/>
                <w:lang w:eastAsia="ja-JP"/>
              </w:rPr>
              <w:t>.</w:t>
            </w:r>
            <w:r w:rsidR="005B5038" w:rsidRPr="009A0D62">
              <w:rPr>
                <w:rFonts w:ascii="Noto Sans" w:hAnsi="Noto Sans" w:cs="Noto Sans"/>
                <w:sz w:val="20"/>
                <w:szCs w:val="20"/>
                <w:lang w:eastAsia="ja-JP"/>
              </w:rPr>
              <w:t xml:space="preserve"> Cr</w:t>
            </w:r>
            <w:r w:rsidR="00C71F2E" w:rsidRPr="009A0D62">
              <w:rPr>
                <w:rFonts w:ascii="Noto Sans" w:hAnsi="Noto Sans" w:cs="Noto Sans"/>
                <w:sz w:val="20"/>
                <w:szCs w:val="20"/>
                <w:lang w:eastAsia="ja-JP"/>
              </w:rPr>
              <w:t>o</w:t>
            </w:r>
            <w:r w:rsidR="005B5038" w:rsidRPr="009A0D62">
              <w:rPr>
                <w:rFonts w:ascii="Noto Sans" w:hAnsi="Noto Sans" w:cs="Noto Sans"/>
                <w:sz w:val="20"/>
                <w:szCs w:val="20"/>
                <w:lang w:eastAsia="ja-JP"/>
              </w:rPr>
              <w:t>nograma de Actividades del Anexo Técnico.</w:t>
            </w:r>
          </w:p>
        </w:tc>
        <w:tc>
          <w:tcPr>
            <w:tcW w:w="3706" w:type="dxa"/>
            <w:vAlign w:val="center"/>
          </w:tcPr>
          <w:p w14:paraId="1565D340" w14:textId="7C156F3A" w:rsidR="00AD40C4" w:rsidRPr="009A0D62" w:rsidRDefault="005D4807" w:rsidP="00214DF5">
            <w:pPr>
              <w:jc w:val="both"/>
              <w:rPr>
                <w:rFonts w:ascii="Noto Sans" w:hAnsi="Noto Sans" w:cs="Noto Sans"/>
                <w:sz w:val="20"/>
                <w:szCs w:val="20"/>
                <w:lang w:eastAsia="es-MX"/>
              </w:rPr>
            </w:pPr>
            <w:r w:rsidRPr="009A0D62">
              <w:rPr>
                <w:rFonts w:ascii="Noto Sans" w:hAnsi="Noto Sans" w:cs="Noto Sans"/>
                <w:sz w:val="20"/>
                <w:szCs w:val="20"/>
                <w:lang w:val="es-ES_tradnl" w:eastAsia="es-MX"/>
              </w:rPr>
              <w:t xml:space="preserve">1% </w:t>
            </w:r>
            <w:r w:rsidRPr="009A0D62">
              <w:rPr>
                <w:rFonts w:ascii="Noto Sans" w:hAnsi="Noto Sans" w:cs="Noto Sans"/>
                <w:sz w:val="20"/>
                <w:szCs w:val="20"/>
                <w:lang w:eastAsia="es-MX"/>
              </w:rPr>
              <w:t xml:space="preserve">por cada día de atraso en el inicio </w:t>
            </w:r>
            <w:r w:rsidR="004C13E5" w:rsidRPr="009A0D62">
              <w:rPr>
                <w:rFonts w:ascii="Noto Sans" w:hAnsi="Noto Sans" w:cs="Noto Sans"/>
                <w:sz w:val="20"/>
                <w:szCs w:val="20"/>
                <w:lang w:eastAsia="es-MX"/>
              </w:rPr>
              <w:t xml:space="preserve">de </w:t>
            </w:r>
            <w:r w:rsidR="00AD40C4" w:rsidRPr="009A0D62">
              <w:rPr>
                <w:rFonts w:ascii="Noto Sans" w:hAnsi="Noto Sans" w:cs="Noto Sans"/>
                <w:sz w:val="20"/>
                <w:szCs w:val="20"/>
                <w:lang w:eastAsia="es-MX"/>
              </w:rPr>
              <w:t xml:space="preserve">la operación de los </w:t>
            </w:r>
            <w:r w:rsidR="004C13E5" w:rsidRPr="009A0D62">
              <w:rPr>
                <w:rFonts w:ascii="Noto Sans" w:hAnsi="Noto Sans" w:cs="Noto Sans"/>
                <w:sz w:val="20"/>
                <w:szCs w:val="20"/>
                <w:lang w:eastAsia="es-MX"/>
              </w:rPr>
              <w:t>conceptos de servicio</w:t>
            </w:r>
            <w:r w:rsidR="00AD40C4" w:rsidRPr="009A0D62">
              <w:rPr>
                <w:rFonts w:ascii="Noto Sans" w:hAnsi="Noto Sans" w:cs="Noto Sans"/>
                <w:sz w:val="20"/>
                <w:szCs w:val="20"/>
                <w:lang w:eastAsia="es-MX"/>
              </w:rPr>
              <w:t xml:space="preserve"> mensuales por equipo (har</w:t>
            </w:r>
            <w:r w:rsidR="00214DF5" w:rsidRPr="009A0D62">
              <w:rPr>
                <w:rFonts w:ascii="Noto Sans" w:hAnsi="Noto Sans" w:cs="Noto Sans"/>
                <w:sz w:val="20"/>
                <w:szCs w:val="20"/>
                <w:lang w:eastAsia="es-MX"/>
              </w:rPr>
              <w:t>d</w:t>
            </w:r>
            <w:r w:rsidR="00AD40C4" w:rsidRPr="009A0D62">
              <w:rPr>
                <w:rFonts w:ascii="Noto Sans" w:hAnsi="Noto Sans" w:cs="Noto Sans"/>
                <w:sz w:val="20"/>
                <w:szCs w:val="20"/>
                <w:lang w:eastAsia="es-MX"/>
              </w:rPr>
              <w:t>ware),</w:t>
            </w:r>
            <w:r w:rsidR="009B1E20" w:rsidRPr="009A0D62">
              <w:rPr>
                <w:rFonts w:ascii="Noto Sans" w:hAnsi="Noto Sans" w:cs="Noto Sans"/>
                <w:sz w:val="20"/>
                <w:szCs w:val="20"/>
                <w:lang w:eastAsia="es-MX"/>
              </w:rPr>
              <w:t xml:space="preserve"> licencia o componente lógico (software)</w:t>
            </w:r>
            <w:r w:rsidRPr="009A0D62">
              <w:rPr>
                <w:rFonts w:ascii="Noto Sans" w:hAnsi="Noto Sans" w:cs="Noto Sans"/>
                <w:sz w:val="20"/>
                <w:szCs w:val="20"/>
                <w:lang w:eastAsia="es-MX"/>
              </w:rPr>
              <w:t xml:space="preserve"> durante la vigencia de</w:t>
            </w:r>
            <w:r w:rsidR="00AD40C4" w:rsidRPr="009A0D62">
              <w:rPr>
                <w:rFonts w:ascii="Noto Sans" w:hAnsi="Noto Sans" w:cs="Noto Sans"/>
                <w:sz w:val="20"/>
                <w:szCs w:val="20"/>
                <w:lang w:eastAsia="es-MX"/>
              </w:rPr>
              <w:t>l</w:t>
            </w:r>
            <w:r w:rsidRPr="009A0D62">
              <w:rPr>
                <w:rFonts w:ascii="Noto Sans" w:hAnsi="Noto Sans" w:cs="Noto Sans"/>
                <w:sz w:val="20"/>
                <w:szCs w:val="20"/>
                <w:lang w:eastAsia="es-MX"/>
              </w:rPr>
              <w:t xml:space="preserve"> servici</w:t>
            </w:r>
            <w:r w:rsidR="00AD40C4" w:rsidRPr="009A0D62">
              <w:rPr>
                <w:rFonts w:ascii="Noto Sans" w:hAnsi="Noto Sans" w:cs="Noto Sans"/>
                <w:sz w:val="20"/>
                <w:szCs w:val="20"/>
                <w:lang w:eastAsia="es-MX"/>
              </w:rPr>
              <w:t>o.</w:t>
            </w:r>
          </w:p>
          <w:p w14:paraId="2733C70A" w14:textId="7D433075" w:rsidR="00AD40C4" w:rsidRPr="009A0D62" w:rsidRDefault="00AD40C4" w:rsidP="00214DF5">
            <w:pPr>
              <w:jc w:val="both"/>
              <w:rPr>
                <w:rFonts w:ascii="Noto Sans" w:hAnsi="Noto Sans" w:cs="Noto Sans"/>
                <w:sz w:val="20"/>
                <w:szCs w:val="20"/>
                <w:lang w:eastAsia="es-MX"/>
              </w:rPr>
            </w:pPr>
          </w:p>
          <w:p w14:paraId="022C809A" w14:textId="57E1411D" w:rsidR="005D4807" w:rsidRPr="009A0D62" w:rsidRDefault="00AD40C4" w:rsidP="00214DF5">
            <w:pPr>
              <w:jc w:val="both"/>
              <w:rPr>
                <w:rFonts w:ascii="Noto Sans" w:hAnsi="Noto Sans" w:cs="Noto Sans"/>
                <w:sz w:val="20"/>
                <w:szCs w:val="20"/>
                <w:lang w:eastAsia="es-MX"/>
              </w:rPr>
            </w:pPr>
            <w:r w:rsidRPr="009A0D62">
              <w:rPr>
                <w:rFonts w:ascii="Noto Sans" w:hAnsi="Noto Sans" w:cs="Noto Sans"/>
                <w:sz w:val="20"/>
                <w:szCs w:val="20"/>
                <w:lang w:eastAsia="es-MX"/>
              </w:rPr>
              <w:t xml:space="preserve">Se aplicará 1% del valor del concepto de servicio mensual ofertado por cada  equipo (software), licencia o </w:t>
            </w:r>
            <w:r w:rsidR="009B1E20" w:rsidRPr="009A0D62">
              <w:rPr>
                <w:rFonts w:ascii="Noto Sans" w:hAnsi="Noto Sans" w:cs="Noto Sans"/>
                <w:sz w:val="20"/>
                <w:szCs w:val="20"/>
                <w:lang w:eastAsia="es-MX"/>
              </w:rPr>
              <w:t>componente lógico</w:t>
            </w:r>
            <w:r w:rsidRPr="009A0D62">
              <w:rPr>
                <w:rFonts w:ascii="Noto Sans" w:hAnsi="Noto Sans" w:cs="Noto Sans"/>
                <w:sz w:val="20"/>
                <w:szCs w:val="20"/>
                <w:lang w:eastAsia="es-MX"/>
              </w:rPr>
              <w:t xml:space="preserve"> (software)</w:t>
            </w:r>
            <w:r w:rsidR="005D4807" w:rsidRPr="009A0D62">
              <w:rPr>
                <w:rFonts w:ascii="Noto Sans" w:hAnsi="Noto Sans" w:cs="Noto Sans"/>
                <w:sz w:val="20"/>
                <w:szCs w:val="20"/>
                <w:lang w:eastAsia="es-MX"/>
              </w:rPr>
              <w:t xml:space="preserve"> prestados con atraso, multiplicado por el número de días naturales transcurridos desde el vencimiento hasta la entrega. </w:t>
            </w:r>
          </w:p>
          <w:p w14:paraId="004E3777" w14:textId="77777777" w:rsidR="005D4807" w:rsidRPr="009A0D62" w:rsidRDefault="005D4807" w:rsidP="00214DF5">
            <w:pPr>
              <w:jc w:val="both"/>
              <w:rPr>
                <w:rFonts w:ascii="Noto Sans" w:hAnsi="Noto Sans" w:cs="Noto Sans"/>
                <w:sz w:val="20"/>
                <w:szCs w:val="20"/>
                <w:lang w:val="es-ES_tradnl" w:eastAsia="es-MX"/>
              </w:rPr>
            </w:pPr>
          </w:p>
          <w:p w14:paraId="53B28774" w14:textId="47F54133" w:rsidR="005D4807" w:rsidRPr="009A0D62" w:rsidRDefault="005D4807" w:rsidP="00214DF5">
            <w:pPr>
              <w:jc w:val="both"/>
              <w:rPr>
                <w:rFonts w:ascii="Noto Sans" w:hAnsi="Noto Sans" w:cs="Noto Sans"/>
                <w:sz w:val="20"/>
                <w:szCs w:val="20"/>
                <w:lang w:val="es-ES_tradnl" w:eastAsia="es-MX"/>
              </w:rPr>
            </w:pPr>
            <w:r w:rsidRPr="009A0D62">
              <w:rPr>
                <w:rFonts w:ascii="Noto Sans" w:hAnsi="Noto Sans" w:cs="Noto Sans"/>
                <w:sz w:val="20"/>
                <w:szCs w:val="20"/>
                <w:lang w:val="es-ES_tradnl" w:eastAsia="es-MX"/>
              </w:rPr>
              <w:t xml:space="preserve">La pena convencional se calculará </w:t>
            </w:r>
            <w:r w:rsidR="00C71F2E" w:rsidRPr="009A0D62">
              <w:rPr>
                <w:rFonts w:ascii="Noto Sans" w:hAnsi="Noto Sans" w:cs="Noto Sans"/>
                <w:sz w:val="20"/>
                <w:szCs w:val="20"/>
                <w:lang w:val="es-ES_tradnl" w:eastAsia="es-MX"/>
              </w:rPr>
              <w:t>de acuerdo con</w:t>
            </w:r>
            <w:r w:rsidRPr="009A0D62">
              <w:rPr>
                <w:rFonts w:ascii="Noto Sans" w:hAnsi="Noto Sans" w:cs="Noto Sans"/>
                <w:sz w:val="20"/>
                <w:szCs w:val="20"/>
                <w:lang w:val="es-ES_tradnl" w:eastAsia="es-MX"/>
              </w:rPr>
              <w:t xml:space="preserve"> los siguientes términos y condiciones expresados en la </w:t>
            </w:r>
            <w:r w:rsidRPr="009A0D62">
              <w:rPr>
                <w:rFonts w:ascii="Noto Sans" w:hAnsi="Noto Sans" w:cs="Noto Sans"/>
                <w:sz w:val="20"/>
                <w:szCs w:val="20"/>
                <w:lang w:val="es-ES_tradnl" w:eastAsia="es-MX"/>
              </w:rPr>
              <w:lastRenderedPageBreak/>
              <w:t>fórmula que se detalla a continuación:</w:t>
            </w:r>
          </w:p>
          <w:p w14:paraId="030358F6" w14:textId="77777777" w:rsidR="005D4807" w:rsidRPr="009A0D62" w:rsidRDefault="005D4807" w:rsidP="00214DF5">
            <w:pPr>
              <w:jc w:val="both"/>
              <w:rPr>
                <w:rFonts w:ascii="Noto Sans" w:hAnsi="Noto Sans" w:cs="Noto Sans"/>
                <w:sz w:val="20"/>
                <w:szCs w:val="20"/>
                <w:lang w:val="es-ES_tradnl" w:eastAsia="es-MX"/>
              </w:rPr>
            </w:pPr>
          </w:p>
          <w:p w14:paraId="32788732" w14:textId="41C2D148" w:rsidR="005D4807" w:rsidRPr="009A0D62" w:rsidRDefault="005D4807" w:rsidP="00214DF5">
            <w:pPr>
              <w:pStyle w:val="NormalWeb"/>
              <w:shd w:val="clear" w:color="auto" w:fill="FFFFFF"/>
              <w:spacing w:before="0" w:beforeAutospacing="0" w:after="0" w:afterAutospacing="0"/>
              <w:jc w:val="both"/>
              <w:rPr>
                <w:rFonts w:ascii="Noto Sans" w:hAnsi="Noto Sans" w:cs="Noto Sans"/>
                <w:sz w:val="20"/>
                <w:szCs w:val="20"/>
              </w:rPr>
            </w:pPr>
            <w:r w:rsidRPr="009A0D62">
              <w:rPr>
                <w:rFonts w:ascii="Noto Sans" w:hAnsi="Noto Sans" w:cs="Noto Sans"/>
                <w:sz w:val="20"/>
                <w:szCs w:val="20"/>
              </w:rPr>
              <w:t>Pca = (%d)(nda)(vspa)</w:t>
            </w:r>
          </w:p>
          <w:p w14:paraId="54E75AFD" w14:textId="77777777" w:rsidR="005D4807" w:rsidRPr="009A0D62" w:rsidRDefault="005D4807" w:rsidP="00214DF5">
            <w:pPr>
              <w:jc w:val="both"/>
              <w:rPr>
                <w:rFonts w:ascii="Noto Sans" w:hAnsi="Noto Sans" w:cs="Noto Sans"/>
                <w:sz w:val="20"/>
                <w:szCs w:val="20"/>
                <w:lang w:val="es-ES_tradnl" w:eastAsia="es-MX"/>
              </w:rPr>
            </w:pPr>
          </w:p>
          <w:p w14:paraId="4A9A73E0" w14:textId="77777777" w:rsidR="005D4807" w:rsidRPr="009A0D62" w:rsidRDefault="005D4807" w:rsidP="00214DF5">
            <w:pPr>
              <w:jc w:val="both"/>
              <w:rPr>
                <w:rFonts w:ascii="Noto Sans" w:hAnsi="Noto Sans" w:cs="Noto Sans"/>
                <w:sz w:val="20"/>
                <w:szCs w:val="20"/>
                <w:lang w:val="es-ES_tradnl" w:eastAsia="es-MX"/>
              </w:rPr>
            </w:pPr>
            <w:r w:rsidRPr="009A0D62">
              <w:rPr>
                <w:rFonts w:ascii="Noto Sans" w:hAnsi="Noto Sans" w:cs="Noto Sans"/>
                <w:sz w:val="20"/>
                <w:szCs w:val="20"/>
                <w:lang w:val="es-ES_tradnl" w:eastAsia="es-MX"/>
              </w:rPr>
              <w:t>Dónde:</w:t>
            </w:r>
          </w:p>
          <w:p w14:paraId="225C3BA8" w14:textId="77777777" w:rsidR="005D4807" w:rsidRPr="009A0D62" w:rsidRDefault="005D4807" w:rsidP="00214DF5">
            <w:pPr>
              <w:pStyle w:val="NormalWeb"/>
              <w:spacing w:before="0" w:beforeAutospacing="0" w:after="0" w:afterAutospacing="0"/>
              <w:jc w:val="both"/>
              <w:rPr>
                <w:rFonts w:ascii="Noto Sans" w:hAnsi="Noto Sans" w:cs="Noto Sans"/>
                <w:sz w:val="20"/>
                <w:szCs w:val="20"/>
                <w:lang w:val="es-ES_tradnl"/>
              </w:rPr>
            </w:pPr>
          </w:p>
          <w:p w14:paraId="4769695B" w14:textId="6E6A3313" w:rsidR="005D4807" w:rsidRPr="009A0D62" w:rsidRDefault="005D4807" w:rsidP="002D3474">
            <w:pPr>
              <w:pStyle w:val="NormalWeb"/>
              <w:spacing w:before="0" w:beforeAutospacing="0" w:after="0" w:afterAutospacing="0"/>
              <w:jc w:val="both"/>
              <w:rPr>
                <w:rFonts w:ascii="Noto Sans" w:hAnsi="Noto Sans" w:cs="Noto Sans"/>
                <w:sz w:val="20"/>
                <w:szCs w:val="20"/>
              </w:rPr>
            </w:pPr>
            <w:r w:rsidRPr="009A0D62">
              <w:rPr>
                <w:rFonts w:ascii="Noto Sans" w:hAnsi="Noto Sans" w:cs="Noto Sans"/>
                <w:b/>
                <w:bCs/>
                <w:sz w:val="20"/>
                <w:szCs w:val="20"/>
                <w:lang w:val="es-ES_tradnl"/>
              </w:rPr>
              <w:t xml:space="preserve">%d </w:t>
            </w:r>
            <w:r w:rsidRPr="009A0D62">
              <w:rPr>
                <w:rFonts w:ascii="Noto Sans" w:hAnsi="Noto Sans" w:cs="Noto Sans"/>
                <w:b/>
                <w:bCs/>
                <w:sz w:val="20"/>
                <w:szCs w:val="20"/>
              </w:rPr>
              <w:t>=</w:t>
            </w:r>
            <w:r w:rsidRPr="009A0D62">
              <w:rPr>
                <w:rFonts w:ascii="Noto Sans" w:hAnsi="Noto Sans" w:cs="Noto Sans"/>
                <w:sz w:val="20"/>
                <w:szCs w:val="20"/>
              </w:rPr>
              <w:t>porcentaje determinado en la convocatoria de licitación, invitación a cuando menos tres personas, cotización, contrato o pedido por cada día de atraso en el inicio de la prestación del servicio.</w:t>
            </w:r>
          </w:p>
          <w:p w14:paraId="419B9AE5" w14:textId="77777777" w:rsidR="005D4807" w:rsidRPr="009A0D62" w:rsidRDefault="005D4807" w:rsidP="002D3474">
            <w:pPr>
              <w:jc w:val="both"/>
              <w:rPr>
                <w:rFonts w:ascii="Noto Sans" w:hAnsi="Noto Sans" w:cs="Noto Sans"/>
                <w:sz w:val="20"/>
                <w:szCs w:val="20"/>
                <w:lang w:val="es-ES_tradnl" w:eastAsia="es-MX"/>
              </w:rPr>
            </w:pPr>
            <w:r w:rsidRPr="009A0D62">
              <w:rPr>
                <w:rFonts w:ascii="Noto Sans" w:hAnsi="Noto Sans" w:cs="Noto Sans"/>
                <w:b/>
                <w:bCs/>
                <w:sz w:val="20"/>
                <w:szCs w:val="20"/>
                <w:lang w:val="es-ES_tradnl" w:eastAsia="es-MX"/>
              </w:rPr>
              <w:t>Pca=</w:t>
            </w:r>
            <w:r w:rsidRPr="009A0D62">
              <w:rPr>
                <w:rFonts w:ascii="Noto Sans" w:hAnsi="Noto Sans" w:cs="Noto Sans"/>
                <w:sz w:val="20"/>
                <w:szCs w:val="20"/>
                <w:lang w:val="es-ES_tradnl" w:eastAsia="es-MX"/>
              </w:rPr>
              <w:t xml:space="preserve"> pena convencional aplicable.</w:t>
            </w:r>
          </w:p>
          <w:p w14:paraId="09922A72" w14:textId="77777777" w:rsidR="005D4807" w:rsidRPr="009A0D62" w:rsidRDefault="005D4807" w:rsidP="002D3474">
            <w:pPr>
              <w:jc w:val="both"/>
              <w:rPr>
                <w:rFonts w:ascii="Noto Sans" w:hAnsi="Noto Sans" w:cs="Noto Sans"/>
                <w:sz w:val="20"/>
                <w:szCs w:val="20"/>
                <w:lang w:val="es-ES_tradnl" w:eastAsia="es-MX"/>
              </w:rPr>
            </w:pPr>
            <w:r w:rsidRPr="009A0D62">
              <w:rPr>
                <w:rFonts w:ascii="Noto Sans" w:hAnsi="Noto Sans" w:cs="Noto Sans"/>
                <w:b/>
                <w:bCs/>
                <w:sz w:val="20"/>
                <w:szCs w:val="20"/>
                <w:lang w:val="es-ES_tradnl" w:eastAsia="es-MX"/>
              </w:rPr>
              <w:t>nda =</w:t>
            </w:r>
            <w:r w:rsidRPr="009A0D62">
              <w:rPr>
                <w:rFonts w:ascii="Noto Sans" w:hAnsi="Noto Sans" w:cs="Noto Sans"/>
                <w:sz w:val="20"/>
                <w:szCs w:val="20"/>
                <w:lang w:val="es-ES_tradnl" w:eastAsia="es-MX"/>
              </w:rPr>
              <w:t xml:space="preserve"> número de días de atraso.</w:t>
            </w:r>
          </w:p>
          <w:p w14:paraId="39B5F203" w14:textId="1065C330" w:rsidR="00D3725A" w:rsidRPr="009A0D62" w:rsidRDefault="005D4807" w:rsidP="002D3474">
            <w:pPr>
              <w:jc w:val="both"/>
              <w:rPr>
                <w:rFonts w:ascii="Noto Sans" w:hAnsi="Noto Sans" w:cs="Noto Sans"/>
                <w:sz w:val="20"/>
                <w:szCs w:val="20"/>
                <w:lang w:val="es-ES_tradnl" w:eastAsia="es-MX"/>
              </w:rPr>
            </w:pPr>
            <w:r w:rsidRPr="009A0D62">
              <w:rPr>
                <w:rFonts w:ascii="Noto Sans" w:hAnsi="Noto Sans" w:cs="Noto Sans"/>
                <w:b/>
                <w:bCs/>
                <w:sz w:val="20"/>
                <w:szCs w:val="20"/>
                <w:lang w:val="es-ES_tradnl" w:eastAsia="es-MX"/>
              </w:rPr>
              <w:t>vspa =</w:t>
            </w:r>
            <w:r w:rsidRPr="009A0D62">
              <w:rPr>
                <w:rFonts w:ascii="Noto Sans" w:hAnsi="Noto Sans" w:cs="Noto Sans"/>
                <w:sz w:val="20"/>
                <w:szCs w:val="20"/>
                <w:lang w:val="es-ES_tradnl" w:eastAsia="es-MX"/>
              </w:rPr>
              <w:t xml:space="preserve"> valor de los servicios prestados con atraso, sin IVA.</w:t>
            </w:r>
          </w:p>
        </w:tc>
      </w:tr>
      <w:tr w:rsidR="00D3725A" w:rsidRPr="009A0D62" w14:paraId="79F318A4" w14:textId="77777777" w:rsidTr="00C93D20">
        <w:trPr>
          <w:trHeight w:val="459"/>
        </w:trPr>
        <w:tc>
          <w:tcPr>
            <w:tcW w:w="2969" w:type="dxa"/>
            <w:vAlign w:val="center"/>
          </w:tcPr>
          <w:p w14:paraId="058E3D7A" w14:textId="244B3064" w:rsidR="00D3725A" w:rsidRPr="009A0D62" w:rsidRDefault="00D3725A" w:rsidP="00214DF5">
            <w:pPr>
              <w:jc w:val="both"/>
              <w:rPr>
                <w:rFonts w:ascii="Noto Sans" w:hAnsi="Noto Sans" w:cs="Noto Sans"/>
                <w:b/>
                <w:sz w:val="20"/>
                <w:szCs w:val="20"/>
              </w:rPr>
            </w:pPr>
            <w:r w:rsidRPr="009A0D62">
              <w:rPr>
                <w:rFonts w:ascii="Noto Sans" w:hAnsi="Noto Sans" w:cs="Noto Sans"/>
                <w:b/>
                <w:sz w:val="20"/>
                <w:szCs w:val="20"/>
                <w:lang w:eastAsia="ja-JP"/>
              </w:rPr>
              <w:lastRenderedPageBreak/>
              <w:t xml:space="preserve">Inicio de la prestación de los </w:t>
            </w:r>
            <w:r w:rsidR="00590122" w:rsidRPr="009A0D62">
              <w:rPr>
                <w:rFonts w:ascii="Noto Sans" w:hAnsi="Noto Sans" w:cs="Noto Sans"/>
                <w:b/>
                <w:sz w:val="20"/>
                <w:szCs w:val="20"/>
                <w:lang w:eastAsia="ja-JP"/>
              </w:rPr>
              <w:t xml:space="preserve">conceptos de </w:t>
            </w:r>
            <w:r w:rsidR="00AD40C4" w:rsidRPr="009A0D62">
              <w:rPr>
                <w:rFonts w:ascii="Noto Sans" w:hAnsi="Noto Sans" w:cs="Noto Sans"/>
                <w:b/>
                <w:sz w:val="20"/>
                <w:szCs w:val="20"/>
                <w:lang w:eastAsia="ja-JP"/>
              </w:rPr>
              <w:t xml:space="preserve">servicio </w:t>
            </w:r>
            <w:r w:rsidR="00AD40C4" w:rsidRPr="009A0D62">
              <w:rPr>
                <w:rFonts w:ascii="Noto Sans" w:hAnsi="Noto Sans" w:cs="Noto Sans"/>
                <w:b/>
                <w:sz w:val="20"/>
                <w:szCs w:val="20"/>
              </w:rPr>
              <w:t>Por Evento</w:t>
            </w:r>
            <w:r w:rsidR="00E81BB7" w:rsidRPr="009A0D62">
              <w:rPr>
                <w:rFonts w:ascii="Noto Sans" w:hAnsi="Noto Sans" w:cs="Noto Sans"/>
                <w:b/>
                <w:sz w:val="20"/>
                <w:szCs w:val="20"/>
              </w:rPr>
              <w:t>, Bajo Demanda</w:t>
            </w:r>
          </w:p>
        </w:tc>
        <w:tc>
          <w:tcPr>
            <w:tcW w:w="2965" w:type="dxa"/>
            <w:vAlign w:val="center"/>
          </w:tcPr>
          <w:p w14:paraId="3CD93009" w14:textId="15C40763" w:rsidR="00D3725A" w:rsidRPr="009A0D62" w:rsidRDefault="005769AA" w:rsidP="00214DF5">
            <w:pPr>
              <w:jc w:val="both"/>
              <w:rPr>
                <w:rFonts w:ascii="Noto Sans" w:hAnsi="Noto Sans" w:cs="Noto Sans"/>
                <w:sz w:val="20"/>
                <w:szCs w:val="20"/>
                <w:lang w:eastAsia="ja-JP"/>
              </w:rPr>
            </w:pPr>
            <w:r w:rsidRPr="009A0D62">
              <w:rPr>
                <w:rFonts w:ascii="Noto Sans" w:hAnsi="Noto Sans" w:cs="Noto Sans"/>
                <w:color w:val="000000"/>
                <w:sz w:val="20"/>
                <w:szCs w:val="20"/>
              </w:rPr>
              <w:t xml:space="preserve">A más tardar 05 (cinco) días naturales posteriores a la solicitud del </w:t>
            </w:r>
            <w:r w:rsidR="009B1E20" w:rsidRPr="009A0D62">
              <w:rPr>
                <w:rFonts w:ascii="Noto Sans" w:hAnsi="Noto Sans" w:cs="Noto Sans"/>
                <w:color w:val="000000"/>
                <w:sz w:val="20"/>
                <w:szCs w:val="20"/>
              </w:rPr>
              <w:t xml:space="preserve">concepto de </w:t>
            </w:r>
            <w:r w:rsidRPr="009A0D62">
              <w:rPr>
                <w:rFonts w:ascii="Noto Sans" w:hAnsi="Noto Sans" w:cs="Noto Sans"/>
                <w:color w:val="000000"/>
                <w:sz w:val="20"/>
                <w:szCs w:val="20"/>
              </w:rPr>
              <w:t>servicio.</w:t>
            </w:r>
          </w:p>
        </w:tc>
        <w:tc>
          <w:tcPr>
            <w:tcW w:w="3706" w:type="dxa"/>
            <w:vAlign w:val="center"/>
          </w:tcPr>
          <w:p w14:paraId="4AEE3C6B" w14:textId="043DBA6D" w:rsidR="005D4807" w:rsidRPr="009A0D62" w:rsidRDefault="005D4807" w:rsidP="00214DF5">
            <w:pPr>
              <w:jc w:val="both"/>
              <w:rPr>
                <w:rFonts w:ascii="Noto Sans" w:hAnsi="Noto Sans" w:cs="Noto Sans"/>
                <w:sz w:val="20"/>
                <w:szCs w:val="20"/>
                <w:lang w:eastAsia="es-MX"/>
              </w:rPr>
            </w:pPr>
            <w:r w:rsidRPr="009A0D62">
              <w:rPr>
                <w:rFonts w:ascii="Noto Sans" w:hAnsi="Noto Sans" w:cs="Noto Sans"/>
                <w:sz w:val="20"/>
                <w:szCs w:val="20"/>
                <w:lang w:val="es-ES_tradnl" w:eastAsia="es-MX"/>
              </w:rPr>
              <w:t xml:space="preserve">1% </w:t>
            </w:r>
            <w:r w:rsidRPr="009A0D62">
              <w:rPr>
                <w:rFonts w:ascii="Noto Sans" w:hAnsi="Noto Sans" w:cs="Noto Sans"/>
                <w:sz w:val="20"/>
                <w:szCs w:val="20"/>
                <w:lang w:eastAsia="es-MX"/>
              </w:rPr>
              <w:t xml:space="preserve">por cada día de atraso en el inicio de los servicios solicitados </w:t>
            </w:r>
            <w:r w:rsidR="009B1E20" w:rsidRPr="009A0D62">
              <w:rPr>
                <w:rFonts w:ascii="Noto Sans" w:hAnsi="Noto Sans" w:cs="Noto Sans"/>
                <w:sz w:val="20"/>
                <w:szCs w:val="20"/>
                <w:lang w:eastAsia="es-MX"/>
              </w:rPr>
              <w:t xml:space="preserve">por evento </w:t>
            </w:r>
            <w:r w:rsidRPr="009A0D62">
              <w:rPr>
                <w:rFonts w:ascii="Noto Sans" w:hAnsi="Noto Sans" w:cs="Noto Sans"/>
                <w:sz w:val="20"/>
                <w:szCs w:val="20"/>
                <w:lang w:eastAsia="es-MX"/>
              </w:rPr>
              <w:t>bajo deman</w:t>
            </w:r>
            <w:r w:rsidR="009B1E20" w:rsidRPr="009A0D62">
              <w:rPr>
                <w:rFonts w:ascii="Noto Sans" w:hAnsi="Noto Sans" w:cs="Noto Sans"/>
                <w:sz w:val="20"/>
                <w:szCs w:val="20"/>
                <w:lang w:eastAsia="es-MX"/>
              </w:rPr>
              <w:t>d</w:t>
            </w:r>
            <w:r w:rsidRPr="009A0D62">
              <w:rPr>
                <w:rFonts w:ascii="Noto Sans" w:hAnsi="Noto Sans" w:cs="Noto Sans"/>
                <w:sz w:val="20"/>
                <w:szCs w:val="20"/>
                <w:lang w:eastAsia="es-MX"/>
              </w:rPr>
              <w:t>a y durante la vigencia de los servicios sobre el valor de</w:t>
            </w:r>
            <w:r w:rsidR="009B1E20" w:rsidRPr="009A0D62">
              <w:rPr>
                <w:rFonts w:ascii="Noto Sans" w:hAnsi="Noto Sans" w:cs="Noto Sans"/>
                <w:sz w:val="20"/>
                <w:szCs w:val="20"/>
                <w:lang w:eastAsia="es-MX"/>
              </w:rPr>
              <w:t xml:space="preserve">l concepto de </w:t>
            </w:r>
            <w:r w:rsidRPr="009A0D62">
              <w:rPr>
                <w:rFonts w:ascii="Noto Sans" w:hAnsi="Noto Sans" w:cs="Noto Sans"/>
                <w:sz w:val="20"/>
                <w:szCs w:val="20"/>
                <w:lang w:eastAsia="es-MX"/>
              </w:rPr>
              <w:t>servicios</w:t>
            </w:r>
            <w:r w:rsidR="009B1E20" w:rsidRPr="009A0D62">
              <w:rPr>
                <w:rFonts w:ascii="Noto Sans" w:hAnsi="Noto Sans" w:cs="Noto Sans"/>
                <w:sz w:val="20"/>
                <w:szCs w:val="20"/>
                <w:lang w:eastAsia="es-MX"/>
              </w:rPr>
              <w:t xml:space="preserve"> por evento solicitado y </w:t>
            </w:r>
            <w:r w:rsidRPr="009A0D62">
              <w:rPr>
                <w:rFonts w:ascii="Noto Sans" w:hAnsi="Noto Sans" w:cs="Noto Sans"/>
                <w:sz w:val="20"/>
                <w:szCs w:val="20"/>
                <w:lang w:eastAsia="es-MX"/>
              </w:rPr>
              <w:t xml:space="preserve">prestado con atraso, multiplicado por el número de días naturales transcurridos desde el vencimiento hasta la entrega. </w:t>
            </w:r>
          </w:p>
          <w:p w14:paraId="3090C198" w14:textId="77777777" w:rsidR="005D4807" w:rsidRPr="009A0D62" w:rsidRDefault="005D4807" w:rsidP="00214DF5">
            <w:pPr>
              <w:jc w:val="both"/>
              <w:rPr>
                <w:rFonts w:ascii="Noto Sans" w:hAnsi="Noto Sans" w:cs="Noto Sans"/>
                <w:sz w:val="20"/>
                <w:szCs w:val="20"/>
                <w:lang w:val="es-ES_tradnl" w:eastAsia="es-MX"/>
              </w:rPr>
            </w:pPr>
          </w:p>
          <w:p w14:paraId="3C5FAD33" w14:textId="42D4A1AC" w:rsidR="005D4807" w:rsidRPr="009A0D62" w:rsidRDefault="005D4807" w:rsidP="00214DF5">
            <w:pPr>
              <w:jc w:val="both"/>
              <w:rPr>
                <w:rFonts w:ascii="Noto Sans" w:hAnsi="Noto Sans" w:cs="Noto Sans"/>
                <w:sz w:val="20"/>
                <w:szCs w:val="20"/>
                <w:lang w:val="es-ES_tradnl" w:eastAsia="es-MX"/>
              </w:rPr>
            </w:pPr>
            <w:r w:rsidRPr="009A0D62">
              <w:rPr>
                <w:rFonts w:ascii="Noto Sans" w:hAnsi="Noto Sans" w:cs="Noto Sans"/>
                <w:sz w:val="20"/>
                <w:szCs w:val="20"/>
                <w:lang w:val="es-ES_tradnl" w:eastAsia="es-MX"/>
              </w:rPr>
              <w:t xml:space="preserve">La pena convencional se calculará </w:t>
            </w:r>
            <w:r w:rsidR="00484502" w:rsidRPr="009A0D62">
              <w:rPr>
                <w:rFonts w:ascii="Noto Sans" w:hAnsi="Noto Sans" w:cs="Noto Sans"/>
                <w:sz w:val="20"/>
                <w:szCs w:val="20"/>
                <w:lang w:val="es-ES_tradnl" w:eastAsia="es-MX"/>
              </w:rPr>
              <w:t>de acuerdo con</w:t>
            </w:r>
            <w:r w:rsidRPr="009A0D62">
              <w:rPr>
                <w:rFonts w:ascii="Noto Sans" w:hAnsi="Noto Sans" w:cs="Noto Sans"/>
                <w:sz w:val="20"/>
                <w:szCs w:val="20"/>
                <w:lang w:val="es-ES_tradnl" w:eastAsia="es-MX"/>
              </w:rPr>
              <w:t xml:space="preserve"> los siguientes términos y condiciones expresados en la fórmula que se detalla a continuación:</w:t>
            </w:r>
          </w:p>
          <w:p w14:paraId="3D845438" w14:textId="77777777" w:rsidR="005D4807" w:rsidRPr="009A0D62" w:rsidRDefault="005D4807" w:rsidP="00214DF5">
            <w:pPr>
              <w:jc w:val="both"/>
              <w:rPr>
                <w:rFonts w:ascii="Noto Sans" w:hAnsi="Noto Sans" w:cs="Noto Sans"/>
                <w:sz w:val="20"/>
                <w:szCs w:val="20"/>
                <w:lang w:val="es-ES_tradnl" w:eastAsia="es-MX"/>
              </w:rPr>
            </w:pPr>
          </w:p>
          <w:p w14:paraId="189FC841" w14:textId="77777777" w:rsidR="005D4807" w:rsidRPr="009A0D62" w:rsidRDefault="005D4807" w:rsidP="00214DF5">
            <w:pPr>
              <w:pStyle w:val="NormalWeb"/>
              <w:shd w:val="clear" w:color="auto" w:fill="FFFFFF"/>
              <w:spacing w:before="0" w:beforeAutospacing="0" w:after="0" w:afterAutospacing="0"/>
              <w:jc w:val="both"/>
              <w:rPr>
                <w:rFonts w:ascii="Noto Sans" w:hAnsi="Noto Sans" w:cs="Noto Sans"/>
                <w:sz w:val="20"/>
                <w:szCs w:val="20"/>
              </w:rPr>
            </w:pPr>
            <w:r w:rsidRPr="009A0D62">
              <w:rPr>
                <w:rFonts w:ascii="Noto Sans" w:hAnsi="Noto Sans" w:cs="Noto Sans"/>
                <w:sz w:val="20"/>
                <w:szCs w:val="20"/>
              </w:rPr>
              <w:t>Pca = (%d)(nda)(vspa)</w:t>
            </w:r>
          </w:p>
          <w:p w14:paraId="44D22C45" w14:textId="77777777" w:rsidR="005D4807" w:rsidRPr="009A0D62" w:rsidRDefault="005D4807" w:rsidP="00214DF5">
            <w:pPr>
              <w:jc w:val="both"/>
              <w:rPr>
                <w:rFonts w:ascii="Noto Sans" w:hAnsi="Noto Sans" w:cs="Noto Sans"/>
                <w:sz w:val="20"/>
                <w:szCs w:val="20"/>
                <w:lang w:val="es-ES_tradnl" w:eastAsia="es-MX"/>
              </w:rPr>
            </w:pPr>
          </w:p>
          <w:p w14:paraId="4DF937EB" w14:textId="77777777" w:rsidR="005D4807" w:rsidRPr="009A0D62" w:rsidRDefault="005D4807" w:rsidP="00214DF5">
            <w:pPr>
              <w:jc w:val="both"/>
              <w:rPr>
                <w:rFonts w:ascii="Noto Sans" w:hAnsi="Noto Sans" w:cs="Noto Sans"/>
                <w:sz w:val="20"/>
                <w:szCs w:val="20"/>
                <w:lang w:val="es-ES_tradnl" w:eastAsia="es-MX"/>
              </w:rPr>
            </w:pPr>
            <w:r w:rsidRPr="009A0D62">
              <w:rPr>
                <w:rFonts w:ascii="Noto Sans" w:hAnsi="Noto Sans" w:cs="Noto Sans"/>
                <w:sz w:val="20"/>
                <w:szCs w:val="20"/>
                <w:lang w:val="es-ES_tradnl" w:eastAsia="es-MX"/>
              </w:rPr>
              <w:t>Dónde:</w:t>
            </w:r>
          </w:p>
          <w:p w14:paraId="6CE31EF1" w14:textId="77777777" w:rsidR="005D4807" w:rsidRPr="009A0D62" w:rsidRDefault="005D4807" w:rsidP="00214DF5">
            <w:pPr>
              <w:pStyle w:val="NormalWeb"/>
              <w:spacing w:before="0" w:beforeAutospacing="0" w:after="0" w:afterAutospacing="0"/>
              <w:jc w:val="both"/>
              <w:rPr>
                <w:rFonts w:ascii="Noto Sans" w:hAnsi="Noto Sans" w:cs="Noto Sans"/>
                <w:sz w:val="20"/>
                <w:szCs w:val="20"/>
                <w:lang w:val="es-ES_tradnl"/>
              </w:rPr>
            </w:pPr>
          </w:p>
          <w:p w14:paraId="6026E4F5" w14:textId="77777777" w:rsidR="005D4807" w:rsidRPr="009A0D62" w:rsidRDefault="005D4807" w:rsidP="00214DF5">
            <w:pPr>
              <w:pStyle w:val="NormalWeb"/>
              <w:spacing w:before="0" w:beforeAutospacing="0" w:after="0" w:afterAutospacing="0"/>
              <w:ind w:left="221"/>
              <w:jc w:val="both"/>
              <w:rPr>
                <w:rFonts w:ascii="Noto Sans" w:hAnsi="Noto Sans" w:cs="Noto Sans"/>
                <w:sz w:val="20"/>
                <w:szCs w:val="20"/>
              </w:rPr>
            </w:pPr>
            <w:r w:rsidRPr="009A0D62">
              <w:rPr>
                <w:rFonts w:ascii="Noto Sans" w:hAnsi="Noto Sans" w:cs="Noto Sans"/>
                <w:b/>
                <w:bCs/>
                <w:sz w:val="20"/>
                <w:szCs w:val="20"/>
                <w:lang w:val="es-ES_tradnl"/>
              </w:rPr>
              <w:t xml:space="preserve">%d </w:t>
            </w:r>
            <w:r w:rsidRPr="009A0D62">
              <w:rPr>
                <w:rFonts w:ascii="Noto Sans" w:hAnsi="Noto Sans" w:cs="Noto Sans"/>
                <w:b/>
                <w:bCs/>
                <w:sz w:val="20"/>
                <w:szCs w:val="20"/>
              </w:rPr>
              <w:t>=</w:t>
            </w:r>
            <w:r w:rsidRPr="009A0D62">
              <w:rPr>
                <w:rFonts w:ascii="Noto Sans" w:hAnsi="Noto Sans" w:cs="Noto Sans"/>
                <w:sz w:val="20"/>
                <w:szCs w:val="20"/>
              </w:rPr>
              <w:t>porcentaje determinado en la convocatoria de licitación, invitación a cuando menos tres personas, cotización, contrato o pedido por cada día de atraso en el inicio de la prestación del servicio.</w:t>
            </w:r>
          </w:p>
          <w:p w14:paraId="4F2A69F0" w14:textId="77777777" w:rsidR="005D4807" w:rsidRPr="009A0D62" w:rsidRDefault="005D4807" w:rsidP="00214DF5">
            <w:pPr>
              <w:ind w:left="221"/>
              <w:jc w:val="both"/>
              <w:rPr>
                <w:rFonts w:ascii="Noto Sans" w:hAnsi="Noto Sans" w:cs="Noto Sans"/>
                <w:sz w:val="20"/>
                <w:szCs w:val="20"/>
                <w:lang w:val="es-ES_tradnl" w:eastAsia="es-MX"/>
              </w:rPr>
            </w:pPr>
            <w:r w:rsidRPr="009A0D62">
              <w:rPr>
                <w:rFonts w:ascii="Noto Sans" w:hAnsi="Noto Sans" w:cs="Noto Sans"/>
                <w:b/>
                <w:bCs/>
                <w:sz w:val="20"/>
                <w:szCs w:val="20"/>
                <w:lang w:val="es-ES_tradnl" w:eastAsia="es-MX"/>
              </w:rPr>
              <w:lastRenderedPageBreak/>
              <w:t>Pca=</w:t>
            </w:r>
            <w:r w:rsidRPr="009A0D62">
              <w:rPr>
                <w:rFonts w:ascii="Noto Sans" w:hAnsi="Noto Sans" w:cs="Noto Sans"/>
                <w:sz w:val="20"/>
                <w:szCs w:val="20"/>
                <w:lang w:val="es-ES_tradnl" w:eastAsia="es-MX"/>
              </w:rPr>
              <w:t xml:space="preserve"> pena convencional aplicable.</w:t>
            </w:r>
          </w:p>
          <w:p w14:paraId="292EFB59" w14:textId="77777777" w:rsidR="005D4807" w:rsidRPr="009A0D62" w:rsidRDefault="005D4807" w:rsidP="00214DF5">
            <w:pPr>
              <w:ind w:left="221"/>
              <w:jc w:val="both"/>
              <w:rPr>
                <w:rFonts w:ascii="Noto Sans" w:hAnsi="Noto Sans" w:cs="Noto Sans"/>
                <w:sz w:val="20"/>
                <w:szCs w:val="20"/>
                <w:lang w:val="es-ES_tradnl" w:eastAsia="es-MX"/>
              </w:rPr>
            </w:pPr>
            <w:r w:rsidRPr="009A0D62">
              <w:rPr>
                <w:rFonts w:ascii="Noto Sans" w:hAnsi="Noto Sans" w:cs="Noto Sans"/>
                <w:b/>
                <w:bCs/>
                <w:sz w:val="20"/>
                <w:szCs w:val="20"/>
                <w:lang w:val="es-ES_tradnl" w:eastAsia="es-MX"/>
              </w:rPr>
              <w:t>nda =</w:t>
            </w:r>
            <w:r w:rsidRPr="009A0D62">
              <w:rPr>
                <w:rFonts w:ascii="Noto Sans" w:hAnsi="Noto Sans" w:cs="Noto Sans"/>
                <w:sz w:val="20"/>
                <w:szCs w:val="20"/>
                <w:lang w:val="es-ES_tradnl" w:eastAsia="es-MX"/>
              </w:rPr>
              <w:t xml:space="preserve"> número de días de atraso.</w:t>
            </w:r>
          </w:p>
          <w:p w14:paraId="0A6D5309" w14:textId="77777777" w:rsidR="005D4807" w:rsidRPr="009A0D62" w:rsidRDefault="005D4807" w:rsidP="00214DF5">
            <w:pPr>
              <w:ind w:left="221"/>
              <w:jc w:val="both"/>
              <w:rPr>
                <w:rFonts w:ascii="Noto Sans" w:hAnsi="Noto Sans" w:cs="Noto Sans"/>
                <w:sz w:val="20"/>
                <w:szCs w:val="20"/>
                <w:lang w:val="es-ES_tradnl" w:eastAsia="es-MX"/>
              </w:rPr>
            </w:pPr>
            <w:r w:rsidRPr="009A0D62">
              <w:rPr>
                <w:rFonts w:ascii="Noto Sans" w:hAnsi="Noto Sans" w:cs="Noto Sans"/>
                <w:b/>
                <w:bCs/>
                <w:sz w:val="20"/>
                <w:szCs w:val="20"/>
                <w:lang w:val="es-ES_tradnl" w:eastAsia="es-MX"/>
              </w:rPr>
              <w:t>vspa =</w:t>
            </w:r>
            <w:r w:rsidRPr="009A0D62">
              <w:rPr>
                <w:rFonts w:ascii="Noto Sans" w:hAnsi="Noto Sans" w:cs="Noto Sans"/>
                <w:sz w:val="20"/>
                <w:szCs w:val="20"/>
                <w:lang w:val="es-ES_tradnl" w:eastAsia="es-MX"/>
              </w:rPr>
              <w:t xml:space="preserve"> valor de los servicios prestados con atraso, sin IVA.</w:t>
            </w:r>
          </w:p>
          <w:p w14:paraId="7314A461" w14:textId="77777777" w:rsidR="00D3725A" w:rsidRPr="009A0D62" w:rsidRDefault="00D3725A" w:rsidP="00214DF5">
            <w:pPr>
              <w:jc w:val="both"/>
              <w:rPr>
                <w:rFonts w:ascii="Noto Sans" w:hAnsi="Noto Sans" w:cs="Noto Sans"/>
                <w:b/>
                <w:sz w:val="20"/>
                <w:szCs w:val="20"/>
                <w:lang w:eastAsia="es-MX"/>
              </w:rPr>
            </w:pPr>
          </w:p>
        </w:tc>
      </w:tr>
    </w:tbl>
    <w:p w14:paraId="1958C1FF" w14:textId="2873A3EA" w:rsidR="00992E6B" w:rsidRPr="009A0D62" w:rsidRDefault="00992E6B" w:rsidP="00214DF5">
      <w:pPr>
        <w:jc w:val="both"/>
        <w:rPr>
          <w:rFonts w:ascii="Noto Sans" w:hAnsi="Noto Sans" w:cs="Noto Sans"/>
          <w:sz w:val="20"/>
          <w:szCs w:val="20"/>
        </w:rPr>
      </w:pPr>
    </w:p>
    <w:p w14:paraId="00660E37" w14:textId="7FB85869" w:rsidR="00FC1878" w:rsidRPr="009A0D62" w:rsidRDefault="00FC1878" w:rsidP="00214DF5">
      <w:pPr>
        <w:jc w:val="both"/>
        <w:rPr>
          <w:rFonts w:ascii="Noto Sans" w:hAnsi="Noto Sans" w:cs="Noto Sans"/>
          <w:sz w:val="20"/>
          <w:szCs w:val="20"/>
          <w:lang w:eastAsia="es-MX"/>
        </w:rPr>
      </w:pPr>
      <w:r w:rsidRPr="009A0D62">
        <w:rPr>
          <w:rFonts w:ascii="Noto Sans" w:hAnsi="Noto Sans" w:cs="Noto Sans"/>
          <w:sz w:val="20"/>
          <w:szCs w:val="20"/>
          <w:lang w:eastAsia="es-MX"/>
        </w:rPr>
        <w:t xml:space="preserve">En caso de no iniciar la totalidad del </w:t>
      </w:r>
      <w:r w:rsidRPr="009A0D62">
        <w:rPr>
          <w:rFonts w:ascii="Noto Sans" w:hAnsi="Noto Sans" w:cs="Noto Sans"/>
          <w:b/>
          <w:bCs/>
          <w:sz w:val="20"/>
          <w:szCs w:val="20"/>
        </w:rPr>
        <w:t>“Servicio de Infraestructura Lógica de Migración de la Nube IMSS 202</w:t>
      </w:r>
      <w:r w:rsidR="00573385" w:rsidRPr="009A0D62">
        <w:rPr>
          <w:rFonts w:ascii="Noto Sans" w:hAnsi="Noto Sans" w:cs="Noto Sans"/>
          <w:b/>
          <w:bCs/>
          <w:sz w:val="20"/>
          <w:szCs w:val="20"/>
        </w:rPr>
        <w:t>6</w:t>
      </w:r>
      <w:r w:rsidRPr="009A0D62">
        <w:rPr>
          <w:rFonts w:ascii="Noto Sans" w:hAnsi="Noto Sans" w:cs="Noto Sans"/>
          <w:b/>
          <w:bCs/>
          <w:sz w:val="20"/>
          <w:szCs w:val="20"/>
        </w:rPr>
        <w:t>”</w:t>
      </w:r>
      <w:r w:rsidRPr="009A0D62">
        <w:rPr>
          <w:rFonts w:ascii="Noto Sans" w:hAnsi="Noto Sans" w:cs="Noto Sans"/>
          <w:sz w:val="20"/>
          <w:szCs w:val="20"/>
          <w:lang w:eastAsia="es-MX"/>
        </w:rPr>
        <w:t xml:space="preserve"> a entera satisfacción de las área administradora del contrato y área técnica, con servicios funcionales de conformidad a lo establecido en el Anexo Técnico, sus Apéndices y los presentes Términos y Condiciones, en los primeros 10 días naturales posteriores al arranque establecido por causas atribuibles a</w:t>
      </w:r>
      <w:r w:rsidR="008E3A4C" w:rsidRPr="009A0D62">
        <w:rPr>
          <w:rFonts w:ascii="Noto Sans" w:hAnsi="Noto Sans" w:cs="Noto Sans"/>
          <w:sz w:val="20"/>
          <w:szCs w:val="20"/>
          <w:lang w:eastAsia="es-MX"/>
        </w:rPr>
        <w:t xml:space="preserve"> “EL</w:t>
      </w:r>
      <w:r w:rsidRPr="009A0D62">
        <w:rPr>
          <w:rFonts w:ascii="Noto Sans" w:hAnsi="Noto Sans" w:cs="Noto Sans"/>
          <w:sz w:val="20"/>
          <w:szCs w:val="20"/>
          <w:lang w:eastAsia="es-MX"/>
        </w:rPr>
        <w:t xml:space="preserve"> </w:t>
      </w:r>
      <w:r w:rsidR="00F4569A" w:rsidRPr="009A0D62">
        <w:rPr>
          <w:rFonts w:ascii="Noto Sans" w:hAnsi="Noto Sans" w:cs="Noto Sans"/>
          <w:sz w:val="20"/>
          <w:szCs w:val="20"/>
          <w:lang w:eastAsia="es-MX"/>
        </w:rPr>
        <w:t>L</w:t>
      </w:r>
      <w:r w:rsidR="008E3A4C" w:rsidRPr="009A0D62">
        <w:rPr>
          <w:rFonts w:ascii="Noto Sans" w:hAnsi="Noto Sans" w:cs="Noto Sans"/>
          <w:sz w:val="20"/>
          <w:szCs w:val="20"/>
          <w:lang w:eastAsia="es-MX"/>
        </w:rPr>
        <w:t>ICITANTE”</w:t>
      </w:r>
      <w:r w:rsidRPr="009A0D62">
        <w:rPr>
          <w:rFonts w:ascii="Noto Sans" w:hAnsi="Noto Sans" w:cs="Noto Sans"/>
          <w:sz w:val="20"/>
          <w:szCs w:val="20"/>
          <w:lang w:eastAsia="es-MX"/>
        </w:rPr>
        <w:t>,</w:t>
      </w:r>
      <w:r w:rsidR="00F4569A" w:rsidRPr="009A0D62">
        <w:rPr>
          <w:rFonts w:ascii="Noto Sans" w:hAnsi="Noto Sans" w:cs="Noto Sans"/>
          <w:sz w:val="20"/>
          <w:szCs w:val="20"/>
          <w:lang w:eastAsia="es-MX"/>
        </w:rPr>
        <w:t xml:space="preserve"> </w:t>
      </w:r>
      <w:r w:rsidR="008E3A4C" w:rsidRPr="009A0D62">
        <w:rPr>
          <w:rFonts w:ascii="Noto Sans" w:hAnsi="Noto Sans" w:cs="Noto Sans"/>
          <w:sz w:val="20"/>
          <w:szCs w:val="20"/>
          <w:lang w:eastAsia="es-MX"/>
        </w:rPr>
        <w:t xml:space="preserve">“EL INSTITUTO” </w:t>
      </w:r>
      <w:r w:rsidRPr="009A0D62">
        <w:rPr>
          <w:rFonts w:ascii="Noto Sans" w:hAnsi="Noto Sans" w:cs="Noto Sans"/>
          <w:sz w:val="20"/>
          <w:szCs w:val="20"/>
          <w:lang w:eastAsia="es-MX"/>
        </w:rPr>
        <w:t>podrá iniciar el procedimiento de rescisión del contrato.</w:t>
      </w:r>
    </w:p>
    <w:p w14:paraId="663C1325" w14:textId="77777777" w:rsidR="00FC1878" w:rsidRPr="009A0D62" w:rsidRDefault="00FC1878" w:rsidP="00214DF5">
      <w:pPr>
        <w:jc w:val="both"/>
        <w:rPr>
          <w:rFonts w:ascii="Noto Sans" w:hAnsi="Noto Sans" w:cs="Noto Sans"/>
          <w:sz w:val="20"/>
          <w:szCs w:val="20"/>
          <w:lang w:eastAsia="es-MX"/>
        </w:rPr>
      </w:pPr>
    </w:p>
    <w:p w14:paraId="29B75101" w14:textId="758ADFE9" w:rsidR="00FC1878" w:rsidRPr="009A0D62" w:rsidRDefault="00FC1878" w:rsidP="00214DF5">
      <w:pPr>
        <w:jc w:val="both"/>
        <w:rPr>
          <w:rFonts w:ascii="Noto Sans" w:hAnsi="Noto Sans" w:cs="Noto Sans"/>
          <w:sz w:val="20"/>
          <w:szCs w:val="20"/>
          <w:lang w:eastAsia="es-MX"/>
        </w:rPr>
      </w:pPr>
      <w:r w:rsidRPr="009A0D62">
        <w:rPr>
          <w:rFonts w:ascii="Noto Sans" w:hAnsi="Noto Sans" w:cs="Noto Sans"/>
          <w:sz w:val="20"/>
          <w:szCs w:val="20"/>
          <w:lang w:eastAsia="es-MX"/>
        </w:rPr>
        <w:t>Los incumplimientos señalados en la tabla anterior se acreditarán a través de la presentación por parte de</w:t>
      </w:r>
      <w:r w:rsidR="00F4569A" w:rsidRPr="009A0D62">
        <w:rPr>
          <w:rFonts w:ascii="Noto Sans" w:hAnsi="Noto Sans" w:cs="Noto Sans"/>
          <w:sz w:val="20"/>
          <w:szCs w:val="20"/>
          <w:lang w:eastAsia="es-MX"/>
        </w:rPr>
        <w:t xml:space="preserve"> </w:t>
      </w:r>
      <w:r w:rsidR="008E3A4C" w:rsidRPr="009A0D62">
        <w:rPr>
          <w:rFonts w:ascii="Noto Sans" w:hAnsi="Noto Sans" w:cs="Noto Sans"/>
          <w:sz w:val="20"/>
          <w:szCs w:val="20"/>
          <w:lang w:eastAsia="es-MX"/>
        </w:rPr>
        <w:t xml:space="preserve">“EL INSTITUTO” </w:t>
      </w:r>
      <w:r w:rsidRPr="009A0D62">
        <w:rPr>
          <w:rFonts w:ascii="Noto Sans" w:hAnsi="Noto Sans" w:cs="Noto Sans"/>
          <w:sz w:val="20"/>
          <w:szCs w:val="20"/>
          <w:lang w:eastAsia="es-MX"/>
        </w:rPr>
        <w:t>de documentación o cualquier medio de transmisión en donde se acredite (se reciba queja formal/se cuente con información externa) que el proveedor incurrió en los conceptos descritos, haciéndose acreedor a la pena convencional correspondiente.</w:t>
      </w:r>
    </w:p>
    <w:p w14:paraId="78AB5E10" w14:textId="77777777" w:rsidR="00FC1878" w:rsidRPr="009A0D62" w:rsidRDefault="00FC1878" w:rsidP="00214DF5">
      <w:pPr>
        <w:jc w:val="both"/>
        <w:rPr>
          <w:rFonts w:ascii="Noto Sans" w:hAnsi="Noto Sans" w:cs="Noto Sans"/>
          <w:sz w:val="20"/>
          <w:szCs w:val="20"/>
          <w:lang w:eastAsia="es-MX"/>
        </w:rPr>
      </w:pPr>
    </w:p>
    <w:p w14:paraId="152501CE" w14:textId="7C6D22D2" w:rsidR="00817792" w:rsidRPr="009A0D62" w:rsidRDefault="008E3A4C" w:rsidP="00214DF5">
      <w:pPr>
        <w:jc w:val="both"/>
        <w:rPr>
          <w:rFonts w:ascii="Noto Sans" w:hAnsi="Noto Sans" w:cs="Noto Sans"/>
          <w:sz w:val="20"/>
          <w:szCs w:val="20"/>
          <w:lang w:eastAsia="es-MX"/>
        </w:rPr>
      </w:pPr>
      <w:r w:rsidRPr="009A0D62">
        <w:rPr>
          <w:rFonts w:ascii="Noto Sans" w:hAnsi="Noto Sans" w:cs="Noto Sans"/>
          <w:sz w:val="20"/>
          <w:szCs w:val="20"/>
          <w:lang w:eastAsia="es-MX"/>
        </w:rPr>
        <w:t>“EL INSTITUTO”</w:t>
      </w:r>
      <w:r w:rsidR="00FC1878" w:rsidRPr="009A0D62">
        <w:rPr>
          <w:rFonts w:ascii="Noto Sans" w:hAnsi="Noto Sans" w:cs="Noto Sans"/>
          <w:sz w:val="20"/>
          <w:szCs w:val="20"/>
          <w:lang w:eastAsia="es-MX"/>
        </w:rPr>
        <w:t xml:space="preserve"> se reserva el derecho de rescindir el contrato c</w:t>
      </w:r>
      <w:r w:rsidR="00F4569A" w:rsidRPr="009A0D62">
        <w:rPr>
          <w:rFonts w:ascii="Noto Sans" w:hAnsi="Noto Sans" w:cs="Noto Sans"/>
          <w:sz w:val="20"/>
          <w:szCs w:val="20"/>
          <w:lang w:eastAsia="es-MX"/>
        </w:rPr>
        <w:t xml:space="preserve">elebrado con </w:t>
      </w:r>
      <w:r w:rsidRPr="009A0D62">
        <w:rPr>
          <w:rFonts w:ascii="Noto Sans" w:hAnsi="Noto Sans" w:cs="Noto Sans"/>
          <w:sz w:val="20"/>
          <w:szCs w:val="20"/>
          <w:lang w:eastAsia="es-MX"/>
        </w:rPr>
        <w:t>“EL LICITANTE”</w:t>
      </w:r>
      <w:r w:rsidR="00F4569A" w:rsidRPr="009A0D62">
        <w:rPr>
          <w:rFonts w:ascii="Noto Sans" w:hAnsi="Noto Sans" w:cs="Noto Sans"/>
          <w:sz w:val="20"/>
          <w:szCs w:val="20"/>
          <w:lang w:eastAsia="es-MX"/>
        </w:rPr>
        <w:t xml:space="preserve"> que resulte adjudicado</w:t>
      </w:r>
      <w:r w:rsidR="00645DF3" w:rsidRPr="009A0D62">
        <w:rPr>
          <w:rFonts w:ascii="Noto Sans" w:hAnsi="Noto Sans" w:cs="Noto Sans"/>
          <w:sz w:val="20"/>
          <w:szCs w:val="20"/>
          <w:lang w:eastAsia="es-MX"/>
        </w:rPr>
        <w:t xml:space="preserve">, </w:t>
      </w:r>
      <w:r w:rsidR="00FC1878" w:rsidRPr="009A0D62">
        <w:rPr>
          <w:rFonts w:ascii="Noto Sans" w:hAnsi="Noto Sans" w:cs="Noto Sans"/>
          <w:sz w:val="20"/>
          <w:szCs w:val="20"/>
          <w:lang w:eastAsia="es-MX"/>
        </w:rPr>
        <w:t xml:space="preserve">cuando éste último incurra en alguno de los supuestos descritos en materia de protección de datos personales, además de tomar las acciones legales conducentes de acuerdo con el supuesto en el que </w:t>
      </w:r>
      <w:r w:rsidRPr="009A0D62">
        <w:rPr>
          <w:rFonts w:ascii="Noto Sans" w:hAnsi="Noto Sans" w:cs="Noto Sans"/>
          <w:sz w:val="20"/>
          <w:szCs w:val="20"/>
          <w:lang w:eastAsia="es-MX"/>
        </w:rPr>
        <w:t>“EL LICITANTE”</w:t>
      </w:r>
      <w:r w:rsidR="00645DF3" w:rsidRPr="009A0D62">
        <w:rPr>
          <w:rFonts w:ascii="Noto Sans" w:hAnsi="Noto Sans" w:cs="Noto Sans"/>
          <w:sz w:val="20"/>
          <w:szCs w:val="20"/>
          <w:lang w:eastAsia="es-MX"/>
        </w:rPr>
        <w:t xml:space="preserve"> </w:t>
      </w:r>
      <w:r w:rsidR="00FC1878" w:rsidRPr="009A0D62">
        <w:rPr>
          <w:rFonts w:ascii="Noto Sans" w:hAnsi="Noto Sans" w:cs="Noto Sans"/>
          <w:sz w:val="20"/>
          <w:szCs w:val="20"/>
          <w:lang w:eastAsia="es-MX"/>
        </w:rPr>
        <w:t>haya incurrido.</w:t>
      </w:r>
    </w:p>
    <w:p w14:paraId="6206DDC7" w14:textId="77777777" w:rsidR="00C93D20" w:rsidRPr="009A0D62" w:rsidRDefault="00C93D20" w:rsidP="00214DF5">
      <w:pPr>
        <w:jc w:val="both"/>
        <w:rPr>
          <w:rFonts w:ascii="Noto Sans" w:hAnsi="Noto Sans" w:cs="Noto Sans"/>
          <w:sz w:val="20"/>
          <w:szCs w:val="20"/>
          <w:lang w:eastAsia="es-MX"/>
        </w:rPr>
      </w:pPr>
    </w:p>
    <w:p w14:paraId="1ECC94AC" w14:textId="497314F3" w:rsidR="009C5696" w:rsidRPr="009A0D62" w:rsidRDefault="009C5696" w:rsidP="00214DF5">
      <w:pPr>
        <w:pStyle w:val="Ttulo2"/>
        <w:tabs>
          <w:tab w:val="center" w:pos="1848"/>
        </w:tabs>
        <w:spacing w:before="0" w:after="0"/>
        <w:ind w:right="51"/>
        <w:jc w:val="both"/>
        <w:rPr>
          <w:rFonts w:ascii="Noto Sans" w:hAnsi="Noto Sans" w:cs="Noto Sans"/>
          <w:sz w:val="20"/>
          <w:szCs w:val="20"/>
        </w:rPr>
      </w:pPr>
      <w:bookmarkStart w:id="16" w:name="_Toc197433974"/>
      <w:r w:rsidRPr="009A0D62">
        <w:rPr>
          <w:rFonts w:ascii="Noto Sans" w:hAnsi="Noto Sans" w:cs="Noto Sans"/>
          <w:sz w:val="20"/>
          <w:szCs w:val="20"/>
        </w:rPr>
        <w:t>Deductivas</w:t>
      </w:r>
      <w:bookmarkEnd w:id="16"/>
    </w:p>
    <w:p w14:paraId="0B65731B" w14:textId="4DFD8F20" w:rsidR="00645DF3" w:rsidRPr="009A0D62" w:rsidRDefault="00645DF3" w:rsidP="00214DF5">
      <w:pPr>
        <w:jc w:val="both"/>
        <w:rPr>
          <w:rFonts w:ascii="Noto Sans" w:hAnsi="Noto Sans" w:cs="Noto Sans"/>
          <w:sz w:val="20"/>
          <w:szCs w:val="20"/>
        </w:rPr>
      </w:pPr>
    </w:p>
    <w:p w14:paraId="49AB2B8E" w14:textId="715B043F" w:rsidR="00645DF3" w:rsidRPr="009A0D62" w:rsidRDefault="00645DF3" w:rsidP="00214DF5">
      <w:pPr>
        <w:jc w:val="both"/>
        <w:rPr>
          <w:rFonts w:ascii="Noto Sans" w:hAnsi="Noto Sans" w:cs="Noto Sans"/>
          <w:sz w:val="20"/>
          <w:szCs w:val="20"/>
          <w:lang w:val="es-ES" w:eastAsia="es-MX"/>
        </w:rPr>
      </w:pPr>
      <w:r w:rsidRPr="009A0D62">
        <w:rPr>
          <w:rFonts w:ascii="Noto Sans" w:hAnsi="Noto Sans" w:cs="Noto Sans"/>
          <w:sz w:val="20"/>
          <w:szCs w:val="20"/>
        </w:rPr>
        <w:t xml:space="preserve">De conformidad con lo establecido en el artículo </w:t>
      </w:r>
      <w:r w:rsidR="00E42C0E" w:rsidRPr="009A0D62">
        <w:rPr>
          <w:rFonts w:ascii="Noto Sans" w:hAnsi="Noto Sans" w:cs="Noto Sans"/>
          <w:sz w:val="20"/>
          <w:szCs w:val="20"/>
        </w:rPr>
        <w:t>76</w:t>
      </w:r>
      <w:r w:rsidRPr="009A0D62">
        <w:rPr>
          <w:rFonts w:ascii="Noto Sans" w:hAnsi="Noto Sans" w:cs="Noto Sans"/>
          <w:sz w:val="20"/>
          <w:szCs w:val="20"/>
        </w:rPr>
        <w:t xml:space="preserve"> de la Ley de Adquisiciones, Arrendamientos y Servicios del Sector Público</w:t>
      </w:r>
      <w:r w:rsidR="00E42C0E" w:rsidRPr="009A0D62">
        <w:rPr>
          <w:rFonts w:ascii="Noto Sans" w:hAnsi="Noto Sans" w:cs="Noto Sans"/>
          <w:sz w:val="20"/>
          <w:szCs w:val="20"/>
        </w:rPr>
        <w:t xml:space="preserve"> </w:t>
      </w:r>
      <w:r w:rsidR="00E42C0E" w:rsidRPr="009A0D62">
        <w:rPr>
          <w:rFonts w:ascii="Noto Sans" w:hAnsi="Noto Sans" w:cs="Noto Sans"/>
          <w:sz w:val="20"/>
          <w:szCs w:val="20"/>
          <w:lang w:val="es-ES" w:eastAsia="es-MX"/>
        </w:rPr>
        <w:t>publicada en el Diario Oficial de la Federación en fecha 16 de abril de 2025</w:t>
      </w:r>
      <w:r w:rsidRPr="009A0D62">
        <w:rPr>
          <w:rFonts w:ascii="Noto Sans" w:hAnsi="Noto Sans" w:cs="Noto Sans"/>
          <w:sz w:val="20"/>
          <w:szCs w:val="20"/>
        </w:rPr>
        <w:t>, así como en el numeral 5.5.8. de las Políticas, Bases y Lineamientos en Materia de Adquisiciones, Arrendamientos y Servicios del Instituto Mexicano del Seguro Social, se aplicará deducciones al pago de cualquier tipo de servicio. En cualquier caso, dicha deducción no podrá exceder del monto de la garantía de cumplimiento del contrato.</w:t>
      </w:r>
    </w:p>
    <w:p w14:paraId="46B2D003" w14:textId="77777777" w:rsidR="00645DF3" w:rsidRPr="009A0D62" w:rsidRDefault="00645DF3" w:rsidP="00214DF5">
      <w:pPr>
        <w:jc w:val="both"/>
        <w:rPr>
          <w:rFonts w:ascii="Noto Sans" w:hAnsi="Noto Sans" w:cs="Noto Sans"/>
          <w:sz w:val="20"/>
          <w:szCs w:val="20"/>
        </w:rPr>
      </w:pPr>
    </w:p>
    <w:p w14:paraId="54E2CC5E" w14:textId="5B046806" w:rsidR="00645DF3" w:rsidRPr="009A0D62" w:rsidRDefault="00645DF3" w:rsidP="00214DF5">
      <w:pPr>
        <w:jc w:val="both"/>
        <w:rPr>
          <w:rFonts w:ascii="Noto Sans" w:hAnsi="Noto Sans" w:cs="Noto Sans"/>
          <w:sz w:val="20"/>
          <w:szCs w:val="20"/>
        </w:rPr>
      </w:pPr>
      <w:r w:rsidRPr="009A0D62">
        <w:rPr>
          <w:rFonts w:ascii="Noto Sans" w:hAnsi="Noto Sans" w:cs="Noto Sans"/>
          <w:sz w:val="20"/>
          <w:szCs w:val="20"/>
        </w:rPr>
        <w:t>La aplicación de deductivas cumple con lo establecido en el artículo 97 del Reglamento de la Ley de Adquisiciones, Arrendamientos y Servicios del Sector Público, que a la letra dice:</w:t>
      </w:r>
    </w:p>
    <w:p w14:paraId="1BC724B7" w14:textId="77777777" w:rsidR="00645DF3" w:rsidRPr="009A0D62" w:rsidRDefault="00645DF3" w:rsidP="00214DF5">
      <w:pPr>
        <w:jc w:val="both"/>
        <w:rPr>
          <w:rFonts w:ascii="Noto Sans" w:hAnsi="Noto Sans" w:cs="Noto Sans"/>
          <w:sz w:val="20"/>
          <w:szCs w:val="20"/>
        </w:rPr>
      </w:pPr>
    </w:p>
    <w:p w14:paraId="227E3F70" w14:textId="2032121B" w:rsidR="00645DF3" w:rsidRPr="009A0D62" w:rsidRDefault="00413B5C" w:rsidP="00413B5C">
      <w:pPr>
        <w:ind w:left="709"/>
        <w:jc w:val="both"/>
        <w:rPr>
          <w:rFonts w:ascii="Noto Sans" w:hAnsi="Noto Sans" w:cs="Noto Sans"/>
          <w:sz w:val="20"/>
          <w:szCs w:val="20"/>
        </w:rPr>
      </w:pPr>
      <w:r w:rsidRPr="009A0D62">
        <w:rPr>
          <w:rFonts w:ascii="Noto Sans" w:hAnsi="Noto Sans" w:cs="Noto Sans"/>
          <w:b/>
          <w:bCs/>
          <w:i/>
          <w:iCs/>
          <w:sz w:val="20"/>
          <w:szCs w:val="20"/>
        </w:rPr>
        <w:t>“</w:t>
      </w:r>
      <w:r w:rsidR="00645DF3" w:rsidRPr="009A0D62">
        <w:rPr>
          <w:rFonts w:ascii="Noto Sans" w:hAnsi="Noto Sans" w:cs="Noto Sans"/>
          <w:b/>
          <w:bCs/>
          <w:i/>
          <w:iCs/>
          <w:sz w:val="20"/>
          <w:szCs w:val="20"/>
        </w:rPr>
        <w:t>Artículo 97.-</w:t>
      </w:r>
      <w:r w:rsidR="00645DF3" w:rsidRPr="009A0D62">
        <w:rPr>
          <w:rFonts w:ascii="Noto Sans" w:hAnsi="Noto Sans" w:cs="Noto Sans"/>
          <w:sz w:val="20"/>
          <w:szCs w:val="20"/>
        </w:rPr>
        <w:t xml:space="preserve"> </w:t>
      </w:r>
      <w:r w:rsidRPr="009A0D62">
        <w:rPr>
          <w:rFonts w:ascii="Noto Sans" w:hAnsi="Noto Sans" w:cs="Noto Sans"/>
          <w:i/>
          <w:iCs/>
          <w:sz w:val="20"/>
          <w:szCs w:val="20"/>
        </w:rPr>
        <w:t>Las deducciones al pago de bienes o servicios previstos en el artículo 53 Bis de la Ley serán determinadas en función de los bienes entregados o servicios prestados de manera parcial o deficiente. Dichas deducciones deberán calcularse hasta la fecha en que materialmente se cumpla la obligación y sin que cada concepto de deducciones exceda a la parte proporcional de la garantía de cumplimiento que le corresponda del monto total del contrato.</w:t>
      </w:r>
      <w:r w:rsidR="00645DF3" w:rsidRPr="009A0D62">
        <w:rPr>
          <w:rFonts w:ascii="Noto Sans" w:hAnsi="Noto Sans" w:cs="Noto Sans"/>
          <w:sz w:val="20"/>
          <w:szCs w:val="20"/>
        </w:rPr>
        <w:t>…”</w:t>
      </w:r>
    </w:p>
    <w:p w14:paraId="143EF9CF" w14:textId="77777777" w:rsidR="00645DF3" w:rsidRPr="009A0D62" w:rsidRDefault="00645DF3" w:rsidP="00214DF5">
      <w:pPr>
        <w:jc w:val="both"/>
        <w:rPr>
          <w:rFonts w:ascii="Noto Sans" w:hAnsi="Noto Sans" w:cs="Noto Sans"/>
          <w:sz w:val="20"/>
          <w:szCs w:val="20"/>
        </w:rPr>
      </w:pPr>
    </w:p>
    <w:p w14:paraId="1A40BA43" w14:textId="48BB977A" w:rsidR="00413B5C" w:rsidRPr="009A0D62" w:rsidRDefault="00413B5C" w:rsidP="00214DF5">
      <w:pPr>
        <w:jc w:val="both"/>
        <w:rPr>
          <w:rFonts w:ascii="Noto Sans" w:hAnsi="Noto Sans" w:cs="Noto Sans"/>
          <w:sz w:val="20"/>
          <w:szCs w:val="20"/>
        </w:rPr>
      </w:pPr>
      <w:r w:rsidRPr="009A0D62">
        <w:rPr>
          <w:rFonts w:ascii="Noto Sans" w:hAnsi="Noto Sans" w:cs="Noto Sans"/>
          <w:sz w:val="20"/>
          <w:szCs w:val="20"/>
        </w:rPr>
        <w:lastRenderedPageBreak/>
        <w:t xml:space="preserve">Lo anterior, de conformidad con el Transitorio 4 de la Ley de Adquisiciones, Arrendamientos y Servicios del Sector Público publicada en el Diario Oficial de la Federación el 26 de abril de 2025, que ala letra indica: </w:t>
      </w:r>
    </w:p>
    <w:p w14:paraId="102BF5DD" w14:textId="77777777" w:rsidR="00413B5C" w:rsidRPr="009A0D62" w:rsidRDefault="00413B5C" w:rsidP="00214DF5">
      <w:pPr>
        <w:jc w:val="both"/>
        <w:rPr>
          <w:rFonts w:ascii="Noto Sans" w:hAnsi="Noto Sans" w:cs="Noto Sans"/>
          <w:sz w:val="20"/>
          <w:szCs w:val="20"/>
        </w:rPr>
      </w:pPr>
    </w:p>
    <w:p w14:paraId="385EDE57" w14:textId="3E608A70" w:rsidR="00413B5C" w:rsidRPr="009A0D62" w:rsidRDefault="00413B5C" w:rsidP="00413B5C">
      <w:pPr>
        <w:ind w:left="709"/>
        <w:jc w:val="both"/>
        <w:rPr>
          <w:rFonts w:ascii="Noto Sans" w:hAnsi="Noto Sans" w:cs="Noto Sans"/>
          <w:i/>
          <w:iCs/>
          <w:sz w:val="20"/>
          <w:szCs w:val="20"/>
        </w:rPr>
      </w:pPr>
      <w:r w:rsidRPr="009A0D62">
        <w:rPr>
          <w:rFonts w:ascii="Noto Sans" w:hAnsi="Noto Sans" w:cs="Noto Sans"/>
          <w:b/>
          <w:bCs/>
          <w:i/>
          <w:iCs/>
          <w:sz w:val="20"/>
          <w:szCs w:val="20"/>
        </w:rPr>
        <w:t>“Cuarto</w:t>
      </w:r>
      <w:r w:rsidRPr="009A0D62">
        <w:rPr>
          <w:rFonts w:ascii="Noto Sans" w:hAnsi="Noto Sans" w:cs="Noto Sans"/>
          <w:i/>
          <w:iCs/>
          <w:sz w:val="20"/>
          <w:szCs w:val="20"/>
        </w:rPr>
        <w:t>.- El Ejecutivo Federal deberá realizar las reformas necesarias al Reglamento de la Ley de Adquisiciones, Arrendamientos y Servicios del Sector Público en un plazo no mayor de noventa días hábiles, contados a partir de la entrada en vigor del presente Decreto, a fin de adecuarlo al contenido del mismo. Hasta en tanto eso suceda, se continuará aplicando el Reglamento vigente en lo que no se opongan al presente instrumento….”</w:t>
      </w:r>
    </w:p>
    <w:p w14:paraId="000B064F" w14:textId="77777777" w:rsidR="00413B5C" w:rsidRPr="009A0D62" w:rsidRDefault="00413B5C" w:rsidP="00214DF5">
      <w:pPr>
        <w:jc w:val="both"/>
        <w:rPr>
          <w:rFonts w:ascii="Noto Sans" w:hAnsi="Noto Sans" w:cs="Noto Sans"/>
          <w:sz w:val="20"/>
          <w:szCs w:val="20"/>
        </w:rPr>
      </w:pPr>
    </w:p>
    <w:p w14:paraId="60548274" w14:textId="7ED6DF3C" w:rsidR="00645DF3" w:rsidRPr="009A0D62" w:rsidRDefault="00645DF3" w:rsidP="00214DF5">
      <w:pPr>
        <w:jc w:val="both"/>
        <w:rPr>
          <w:rFonts w:ascii="Noto Sans" w:hAnsi="Noto Sans" w:cs="Noto Sans"/>
          <w:sz w:val="20"/>
          <w:szCs w:val="20"/>
        </w:rPr>
      </w:pPr>
      <w:r w:rsidRPr="009A0D62">
        <w:rPr>
          <w:rFonts w:ascii="Noto Sans" w:hAnsi="Noto Sans" w:cs="Noto Sans"/>
          <w:sz w:val="20"/>
          <w:szCs w:val="20"/>
        </w:rPr>
        <w:t>Cabe señalar que el porcentaje de garantía de este contrato es del 10% sobre el monto total del contrato que en su momento sea adjudicado.</w:t>
      </w:r>
    </w:p>
    <w:p w14:paraId="251D8305" w14:textId="77777777" w:rsidR="00645DF3" w:rsidRPr="009A0D62" w:rsidRDefault="00645DF3" w:rsidP="00214DF5">
      <w:pPr>
        <w:jc w:val="both"/>
        <w:rPr>
          <w:rFonts w:ascii="Noto Sans" w:hAnsi="Noto Sans" w:cs="Noto Sans"/>
          <w:sz w:val="20"/>
          <w:szCs w:val="20"/>
        </w:rPr>
      </w:pPr>
    </w:p>
    <w:p w14:paraId="7838195A" w14:textId="77777777" w:rsidR="00645DF3" w:rsidRPr="009A0D62" w:rsidRDefault="00645DF3" w:rsidP="00214DF5">
      <w:pPr>
        <w:jc w:val="both"/>
        <w:rPr>
          <w:rFonts w:ascii="Noto Sans" w:hAnsi="Noto Sans" w:cs="Noto Sans"/>
          <w:sz w:val="20"/>
          <w:szCs w:val="20"/>
        </w:rPr>
      </w:pPr>
      <w:r w:rsidRPr="009A0D62">
        <w:rPr>
          <w:rFonts w:ascii="Noto Sans" w:hAnsi="Noto Sans" w:cs="Noto Sans"/>
          <w:sz w:val="20"/>
          <w:szCs w:val="20"/>
        </w:rPr>
        <w:t>Las deductivas por incumplimiento parcial o deficiente de los Niveles de Servicio se verificarán de manera mensual y se aplicarán en cada ocasión que el Proveedor entregue cualquier servicio que no cumpla con los niveles de servicio establecidos en el Anexo Técnico.</w:t>
      </w:r>
    </w:p>
    <w:p w14:paraId="1B3176ED" w14:textId="77777777" w:rsidR="00645DF3" w:rsidRPr="009A0D62" w:rsidRDefault="00645DF3" w:rsidP="00214DF5">
      <w:pPr>
        <w:jc w:val="both"/>
        <w:rPr>
          <w:rFonts w:ascii="Noto Sans" w:hAnsi="Noto Sans" w:cs="Noto Sans"/>
          <w:sz w:val="20"/>
          <w:szCs w:val="20"/>
        </w:rPr>
      </w:pPr>
    </w:p>
    <w:p w14:paraId="53AC24DC" w14:textId="77777777" w:rsidR="00645DF3" w:rsidRPr="009A0D62" w:rsidRDefault="00645DF3" w:rsidP="00214DF5">
      <w:pPr>
        <w:jc w:val="both"/>
        <w:rPr>
          <w:rFonts w:ascii="Noto Sans" w:hAnsi="Noto Sans" w:cs="Noto Sans"/>
          <w:sz w:val="20"/>
          <w:szCs w:val="20"/>
        </w:rPr>
      </w:pPr>
      <w:r w:rsidRPr="009A0D62">
        <w:rPr>
          <w:rFonts w:ascii="Noto Sans" w:hAnsi="Noto Sans" w:cs="Noto Sans"/>
          <w:sz w:val="20"/>
          <w:szCs w:val="20"/>
        </w:rPr>
        <w:t>La aplicación de las deductivas será con respecto a lo especificado en la presente sección y éstas se verificarán y tomarán en cuenta al momento de efectuar la validación de los servicios.</w:t>
      </w:r>
    </w:p>
    <w:p w14:paraId="0E0EDFB2" w14:textId="77777777" w:rsidR="00645DF3" w:rsidRPr="009A0D62" w:rsidRDefault="00645DF3" w:rsidP="00214DF5">
      <w:pPr>
        <w:jc w:val="both"/>
        <w:rPr>
          <w:rFonts w:ascii="Noto Sans" w:hAnsi="Noto Sans" w:cs="Noto Sans"/>
          <w:sz w:val="20"/>
          <w:szCs w:val="20"/>
        </w:rPr>
      </w:pPr>
    </w:p>
    <w:p w14:paraId="6BA865FC" w14:textId="77777777" w:rsidR="00645DF3" w:rsidRPr="009A0D62" w:rsidRDefault="00645DF3" w:rsidP="00214DF5">
      <w:pPr>
        <w:jc w:val="both"/>
        <w:rPr>
          <w:rFonts w:ascii="Noto Sans" w:hAnsi="Noto Sans" w:cs="Noto Sans"/>
          <w:sz w:val="20"/>
          <w:szCs w:val="20"/>
        </w:rPr>
      </w:pPr>
      <w:r w:rsidRPr="009A0D62">
        <w:rPr>
          <w:rFonts w:ascii="Noto Sans" w:hAnsi="Noto Sans" w:cs="Noto Sans"/>
          <w:sz w:val="20"/>
          <w:szCs w:val="20"/>
        </w:rPr>
        <w:t>Si los requerimientos no se entregan en los tiempos establecidos y/o no se entregan con las características y parámetros solicitados en el presente documento, se aplicará una deductiva por cada vez que no se cumplan dichos tiempos.</w:t>
      </w:r>
    </w:p>
    <w:p w14:paraId="365D68D6" w14:textId="77777777" w:rsidR="00645DF3" w:rsidRPr="009A0D62" w:rsidRDefault="00645DF3" w:rsidP="00214DF5">
      <w:pPr>
        <w:jc w:val="both"/>
        <w:rPr>
          <w:rFonts w:ascii="Noto Sans" w:hAnsi="Noto Sans" w:cs="Noto Sans"/>
          <w:sz w:val="20"/>
          <w:szCs w:val="20"/>
        </w:rPr>
      </w:pPr>
    </w:p>
    <w:p w14:paraId="300070AE" w14:textId="77777777" w:rsidR="009520A9" w:rsidRPr="009A0D62" w:rsidRDefault="009520A9" w:rsidP="00214DF5">
      <w:pPr>
        <w:jc w:val="both"/>
        <w:rPr>
          <w:rFonts w:ascii="Noto Sans" w:hAnsi="Noto Sans" w:cs="Noto Sans"/>
          <w:sz w:val="20"/>
          <w:szCs w:val="20"/>
        </w:rPr>
      </w:pPr>
      <w:r w:rsidRPr="009A0D62">
        <w:rPr>
          <w:rFonts w:ascii="Noto Sans" w:hAnsi="Noto Sans" w:cs="Noto Sans"/>
          <w:sz w:val="20"/>
          <w:szCs w:val="20"/>
        </w:rPr>
        <w:t xml:space="preserve">En caso de que la falla de un componente afecte la operación de uno o más componentes, entonces se entenderá para propósitos de deductivas que todo el grupo de componentes que no estuvieron disponibles para la operación son sujetos a las deductivas por deficiencias en la prestación del servicio, esto es, por ejemplo, la falla de un switch, que deje sin operación a la infraestructura tecnológica física y lógica adicional al switch que falló, ocasionará que la deductiva se aplique a toda la infraestructura que dejó de prestar el servicio o a la infraestructura física o lógica a la cual el IMSS no tuvo acceso de manera directa o indirecta con motivo de la falla en este ejemplo del switch de comunicaciones y todos los componentes afectados por la falla directa o indirecta correspondiente. </w:t>
      </w:r>
    </w:p>
    <w:p w14:paraId="1BEF9569" w14:textId="77777777" w:rsidR="009520A9" w:rsidRPr="009A0D62" w:rsidRDefault="009520A9" w:rsidP="00214DF5">
      <w:pPr>
        <w:jc w:val="both"/>
        <w:rPr>
          <w:rFonts w:ascii="Noto Sans" w:hAnsi="Noto Sans" w:cs="Noto Sans"/>
          <w:sz w:val="20"/>
          <w:szCs w:val="20"/>
        </w:rPr>
      </w:pPr>
    </w:p>
    <w:p w14:paraId="51439A96" w14:textId="5801613A" w:rsidR="009520A9" w:rsidRPr="009A0D62" w:rsidRDefault="009520A9" w:rsidP="00214DF5">
      <w:pPr>
        <w:jc w:val="both"/>
        <w:rPr>
          <w:rFonts w:ascii="Noto Sans" w:hAnsi="Noto Sans" w:cs="Noto Sans"/>
          <w:sz w:val="20"/>
          <w:szCs w:val="20"/>
        </w:rPr>
      </w:pPr>
      <w:r w:rsidRPr="009A0D62">
        <w:rPr>
          <w:rFonts w:ascii="Noto Sans" w:hAnsi="Noto Sans" w:cs="Noto Sans"/>
          <w:sz w:val="20"/>
          <w:szCs w:val="20"/>
        </w:rPr>
        <w:t>La siguiente tabla clasifica las deductivas aplicables de manera particular a los servicios del presente documento.</w:t>
      </w:r>
    </w:p>
    <w:p w14:paraId="47FBC73C" w14:textId="2117287C" w:rsidR="009B1E20" w:rsidRPr="009A0D62" w:rsidRDefault="009B1E20" w:rsidP="00214DF5">
      <w:pPr>
        <w:jc w:val="both"/>
        <w:rPr>
          <w:rFonts w:ascii="Noto Sans" w:hAnsi="Noto Sans" w:cs="Noto Sans"/>
          <w:sz w:val="20"/>
          <w:szCs w:val="20"/>
        </w:rPr>
      </w:pPr>
    </w:p>
    <w:tbl>
      <w:tblPr>
        <w:tblStyle w:val="Tablaconcuadrcula"/>
        <w:tblW w:w="9923" w:type="dxa"/>
        <w:jc w:val="center"/>
        <w:tblLayout w:type="fixed"/>
        <w:tblLook w:val="04A0" w:firstRow="1" w:lastRow="0" w:firstColumn="1" w:lastColumn="0" w:noHBand="0" w:noVBand="1"/>
      </w:tblPr>
      <w:tblGrid>
        <w:gridCol w:w="4111"/>
        <w:gridCol w:w="2835"/>
        <w:gridCol w:w="2977"/>
      </w:tblGrid>
      <w:tr w:rsidR="009B1E20" w:rsidRPr="009A0D62" w14:paraId="0A9588EA" w14:textId="77777777" w:rsidTr="00214DF5">
        <w:trPr>
          <w:tblHeader/>
          <w:jc w:val="center"/>
        </w:trPr>
        <w:tc>
          <w:tcPr>
            <w:tcW w:w="4111" w:type="dxa"/>
            <w:shd w:val="clear" w:color="auto" w:fill="000000"/>
          </w:tcPr>
          <w:p w14:paraId="0108BD08" w14:textId="77777777" w:rsidR="009B1E20" w:rsidRPr="009A0D62" w:rsidRDefault="009B1E20" w:rsidP="00214DF5">
            <w:pPr>
              <w:jc w:val="center"/>
              <w:rPr>
                <w:rFonts w:ascii="Noto Sans" w:hAnsi="Noto Sans" w:cs="Noto Sans"/>
                <w:sz w:val="20"/>
                <w:szCs w:val="20"/>
              </w:rPr>
            </w:pPr>
            <w:r w:rsidRPr="009A0D62">
              <w:rPr>
                <w:rFonts w:ascii="Noto Sans" w:hAnsi="Noto Sans" w:cs="Noto Sans"/>
                <w:b/>
                <w:bCs/>
                <w:sz w:val="20"/>
                <w:szCs w:val="20"/>
              </w:rPr>
              <w:t>Entregable</w:t>
            </w:r>
          </w:p>
        </w:tc>
        <w:tc>
          <w:tcPr>
            <w:tcW w:w="2835" w:type="dxa"/>
            <w:shd w:val="clear" w:color="auto" w:fill="000000"/>
          </w:tcPr>
          <w:p w14:paraId="474892BC" w14:textId="7D20ADE5" w:rsidR="009B1E20" w:rsidRPr="009A0D62" w:rsidRDefault="009B1E20" w:rsidP="00214DF5">
            <w:pPr>
              <w:jc w:val="center"/>
              <w:rPr>
                <w:rFonts w:ascii="Noto Sans" w:hAnsi="Noto Sans" w:cs="Noto Sans"/>
                <w:sz w:val="20"/>
                <w:szCs w:val="20"/>
              </w:rPr>
            </w:pPr>
            <w:r w:rsidRPr="009A0D62">
              <w:rPr>
                <w:rFonts w:ascii="Noto Sans" w:hAnsi="Noto Sans" w:cs="Noto Sans"/>
                <w:b/>
                <w:bCs/>
                <w:sz w:val="20"/>
                <w:szCs w:val="20"/>
              </w:rPr>
              <w:t>Plazo y medio de entrega</w:t>
            </w:r>
          </w:p>
        </w:tc>
        <w:tc>
          <w:tcPr>
            <w:tcW w:w="2977" w:type="dxa"/>
            <w:shd w:val="clear" w:color="auto" w:fill="000000"/>
          </w:tcPr>
          <w:p w14:paraId="4632167D" w14:textId="26DEF9A1" w:rsidR="009B1E20" w:rsidRPr="009A0D62" w:rsidRDefault="0014124D" w:rsidP="00214DF5">
            <w:pPr>
              <w:jc w:val="center"/>
              <w:rPr>
                <w:rFonts w:ascii="Noto Sans" w:hAnsi="Noto Sans" w:cs="Noto Sans"/>
                <w:sz w:val="20"/>
                <w:szCs w:val="20"/>
              </w:rPr>
            </w:pPr>
            <w:r w:rsidRPr="009A0D62">
              <w:rPr>
                <w:rFonts w:ascii="Noto Sans" w:hAnsi="Noto Sans" w:cs="Noto Sans"/>
                <w:b/>
                <w:bCs/>
                <w:sz w:val="20"/>
                <w:szCs w:val="20"/>
              </w:rPr>
              <w:t>Deductiva</w:t>
            </w:r>
          </w:p>
        </w:tc>
      </w:tr>
      <w:tr w:rsidR="009B1E20" w:rsidRPr="009A0D62" w14:paraId="037AB826" w14:textId="77777777" w:rsidTr="00214DF5">
        <w:trPr>
          <w:jc w:val="center"/>
        </w:trPr>
        <w:tc>
          <w:tcPr>
            <w:tcW w:w="4111" w:type="dxa"/>
          </w:tcPr>
          <w:p w14:paraId="3DC65536" w14:textId="7F1DCD0D" w:rsidR="009B1E20" w:rsidRPr="009A0D62" w:rsidRDefault="00E81BB7" w:rsidP="00214DF5">
            <w:pPr>
              <w:jc w:val="both"/>
              <w:rPr>
                <w:rFonts w:ascii="Noto Sans" w:hAnsi="Noto Sans" w:cs="Noto Sans"/>
                <w:sz w:val="20"/>
                <w:szCs w:val="20"/>
              </w:rPr>
            </w:pPr>
            <w:r w:rsidRPr="009A0D62">
              <w:rPr>
                <w:rFonts w:ascii="Noto Sans" w:hAnsi="Noto Sans" w:cs="Noto Sans"/>
                <w:sz w:val="20"/>
                <w:szCs w:val="20"/>
              </w:rPr>
              <w:t xml:space="preserve">Dentro de los 3 </w:t>
            </w:r>
            <w:r w:rsidR="00DF2FE5" w:rsidRPr="009A0D62">
              <w:rPr>
                <w:rFonts w:ascii="Noto Sans" w:hAnsi="Noto Sans" w:cs="Noto Sans"/>
                <w:sz w:val="20"/>
                <w:szCs w:val="20"/>
              </w:rPr>
              <w:t xml:space="preserve">(tres) </w:t>
            </w:r>
            <w:r w:rsidRPr="009A0D62">
              <w:rPr>
                <w:rFonts w:ascii="Noto Sans" w:hAnsi="Noto Sans" w:cs="Noto Sans"/>
                <w:sz w:val="20"/>
                <w:szCs w:val="20"/>
              </w:rPr>
              <w:t xml:space="preserve">días naturales posteriores al de la fecha de notificación del fallo, el licitante deberá presentar nuevamente el </w:t>
            </w:r>
            <w:r w:rsidRPr="009A0D62">
              <w:rPr>
                <w:rFonts w:ascii="Noto Sans" w:hAnsi="Noto Sans" w:cs="Noto Sans"/>
                <w:b/>
                <w:bCs/>
                <w:i/>
                <w:iCs/>
                <w:sz w:val="20"/>
                <w:szCs w:val="20"/>
              </w:rPr>
              <w:t>“plan de entrega de la operación</w:t>
            </w:r>
            <w:r w:rsidRPr="009A0D62">
              <w:rPr>
                <w:rFonts w:ascii="Noto Sans" w:hAnsi="Noto Sans" w:cs="Noto Sans"/>
                <w:sz w:val="20"/>
                <w:szCs w:val="20"/>
              </w:rPr>
              <w:t xml:space="preserve">” en donde personalice (incluyendo curriculum vitae por rubro) y detalle el responsable de la habilitación </w:t>
            </w:r>
            <w:r w:rsidRPr="009A0D62">
              <w:rPr>
                <w:rFonts w:ascii="Noto Sans" w:hAnsi="Noto Sans" w:cs="Noto Sans"/>
                <w:sz w:val="20"/>
                <w:szCs w:val="20"/>
              </w:rPr>
              <w:lastRenderedPageBreak/>
              <w:t xml:space="preserve">de cada uno de servicios y componentes, incluyendo los entregables correspondientes a la Planeación previa a la Habilitación y Migración, mismos que a continuación se </w:t>
            </w:r>
            <w:r w:rsidR="00767A39" w:rsidRPr="009A0D62">
              <w:rPr>
                <w:rFonts w:ascii="Noto Sans" w:hAnsi="Noto Sans" w:cs="Noto Sans"/>
                <w:sz w:val="20"/>
                <w:szCs w:val="20"/>
              </w:rPr>
              <w:t>relacionan:</w:t>
            </w:r>
          </w:p>
          <w:p w14:paraId="12383D5D" w14:textId="77777777" w:rsidR="00E81BB7" w:rsidRPr="009A0D62" w:rsidRDefault="00E81BB7" w:rsidP="00214DF5">
            <w:pPr>
              <w:jc w:val="both"/>
              <w:rPr>
                <w:rFonts w:ascii="Noto Sans" w:hAnsi="Noto Sans" w:cs="Noto Sans"/>
                <w:sz w:val="20"/>
                <w:szCs w:val="20"/>
              </w:rPr>
            </w:pPr>
          </w:p>
          <w:p w14:paraId="7CBFDFDD" w14:textId="5B93F625" w:rsidR="009B1E20" w:rsidRPr="009A0D62" w:rsidRDefault="009B1E20" w:rsidP="00214DF5">
            <w:pPr>
              <w:ind w:left="319" w:hanging="283"/>
              <w:jc w:val="both"/>
              <w:rPr>
                <w:rFonts w:ascii="Noto Sans" w:hAnsi="Noto Sans" w:cs="Noto Sans"/>
                <w:sz w:val="20"/>
                <w:szCs w:val="20"/>
              </w:rPr>
            </w:pPr>
            <w:r w:rsidRPr="009A0D62">
              <w:rPr>
                <w:rFonts w:ascii="Noto Sans" w:hAnsi="Noto Sans" w:cs="Noto Sans"/>
                <w:b/>
                <w:bCs/>
                <w:sz w:val="20"/>
                <w:szCs w:val="20"/>
              </w:rPr>
              <w:t>A.</w:t>
            </w:r>
            <w:r w:rsidRPr="009A0D62">
              <w:rPr>
                <w:rFonts w:ascii="Noto Sans" w:hAnsi="Noto Sans" w:cs="Noto Sans"/>
                <w:sz w:val="20"/>
                <w:szCs w:val="20"/>
              </w:rPr>
              <w:tab/>
            </w:r>
            <w:r w:rsidR="00E81BB7" w:rsidRPr="009A0D62">
              <w:rPr>
                <w:rFonts w:ascii="Noto Sans" w:hAnsi="Noto Sans" w:cs="Noto Sans"/>
                <w:sz w:val="20"/>
                <w:szCs w:val="20"/>
              </w:rPr>
              <w:t>Plan de trabajo para la Habilitación y Migración, describiendo todo lo necesario para su realización, incluyendo plazos (tiempo de migración y tiempos de afectación a la operación durante el periodo de habilitación, migración e inicio de operación de la infraestructura física y lógica objeto del presente procedimiento de contratación).</w:t>
            </w:r>
          </w:p>
          <w:p w14:paraId="67FC2D06" w14:textId="77777777" w:rsidR="009B1E20" w:rsidRPr="009A0D62" w:rsidRDefault="009B1E20" w:rsidP="00214DF5">
            <w:pPr>
              <w:ind w:left="319" w:hanging="283"/>
              <w:jc w:val="both"/>
              <w:rPr>
                <w:rFonts w:ascii="Noto Sans" w:hAnsi="Noto Sans" w:cs="Noto Sans"/>
                <w:sz w:val="20"/>
                <w:szCs w:val="20"/>
              </w:rPr>
            </w:pPr>
            <w:r w:rsidRPr="009A0D62">
              <w:rPr>
                <w:rFonts w:ascii="Noto Sans" w:hAnsi="Noto Sans" w:cs="Noto Sans"/>
                <w:b/>
                <w:bCs/>
                <w:sz w:val="20"/>
                <w:szCs w:val="20"/>
              </w:rPr>
              <w:t>B.</w:t>
            </w:r>
            <w:r w:rsidRPr="009A0D62">
              <w:rPr>
                <w:rFonts w:ascii="Noto Sans" w:hAnsi="Noto Sans" w:cs="Noto Sans"/>
                <w:sz w:val="20"/>
                <w:szCs w:val="20"/>
              </w:rPr>
              <w:tab/>
              <w:t>Plantilla de personal que llevará a cabo la Habilitación y Migración.</w:t>
            </w:r>
          </w:p>
          <w:p w14:paraId="5058363D" w14:textId="77777777" w:rsidR="009B1E20" w:rsidRPr="009A0D62" w:rsidRDefault="009B1E20" w:rsidP="00214DF5">
            <w:pPr>
              <w:ind w:left="319" w:hanging="283"/>
              <w:jc w:val="both"/>
              <w:rPr>
                <w:rFonts w:ascii="Noto Sans" w:hAnsi="Noto Sans" w:cs="Noto Sans"/>
                <w:sz w:val="20"/>
                <w:szCs w:val="20"/>
              </w:rPr>
            </w:pPr>
            <w:r w:rsidRPr="009A0D62">
              <w:rPr>
                <w:rFonts w:ascii="Noto Sans" w:hAnsi="Noto Sans" w:cs="Noto Sans"/>
                <w:b/>
                <w:bCs/>
                <w:sz w:val="20"/>
                <w:szCs w:val="20"/>
              </w:rPr>
              <w:t>C.</w:t>
            </w:r>
            <w:r w:rsidRPr="009A0D62">
              <w:rPr>
                <w:rFonts w:ascii="Noto Sans" w:hAnsi="Noto Sans" w:cs="Noto Sans"/>
                <w:sz w:val="20"/>
                <w:szCs w:val="20"/>
              </w:rPr>
              <w:tab/>
              <w:t>Dependencias tecnológicas y funcionales.</w:t>
            </w:r>
          </w:p>
          <w:p w14:paraId="6325B40D" w14:textId="77777777" w:rsidR="009B1E20" w:rsidRPr="009A0D62" w:rsidRDefault="009B1E20" w:rsidP="00214DF5">
            <w:pPr>
              <w:ind w:left="319" w:hanging="283"/>
              <w:jc w:val="both"/>
              <w:rPr>
                <w:rFonts w:ascii="Noto Sans" w:hAnsi="Noto Sans" w:cs="Noto Sans"/>
                <w:sz w:val="20"/>
                <w:szCs w:val="20"/>
              </w:rPr>
            </w:pPr>
            <w:r w:rsidRPr="009A0D62">
              <w:rPr>
                <w:rFonts w:ascii="Noto Sans" w:hAnsi="Noto Sans" w:cs="Noto Sans"/>
                <w:b/>
                <w:bCs/>
                <w:sz w:val="20"/>
                <w:szCs w:val="20"/>
              </w:rPr>
              <w:t>D.</w:t>
            </w:r>
            <w:r w:rsidRPr="009A0D62">
              <w:rPr>
                <w:rFonts w:ascii="Noto Sans" w:hAnsi="Noto Sans" w:cs="Noto Sans"/>
                <w:sz w:val="20"/>
                <w:szCs w:val="20"/>
              </w:rPr>
              <w:tab/>
              <w:t>Arquitectura tecnológica destino y demostración de que es compatible con la arquitectura tecnológica origen.</w:t>
            </w:r>
          </w:p>
          <w:p w14:paraId="38793429" w14:textId="70B6571E" w:rsidR="009B1E20" w:rsidRPr="009A0D62" w:rsidRDefault="009B1E20" w:rsidP="00214DF5">
            <w:pPr>
              <w:ind w:left="319" w:hanging="283"/>
              <w:jc w:val="both"/>
              <w:rPr>
                <w:rFonts w:ascii="Noto Sans" w:hAnsi="Noto Sans" w:cs="Noto Sans"/>
                <w:sz w:val="20"/>
                <w:szCs w:val="20"/>
              </w:rPr>
            </w:pPr>
            <w:r w:rsidRPr="009A0D62">
              <w:rPr>
                <w:rFonts w:ascii="Noto Sans" w:hAnsi="Noto Sans" w:cs="Noto Sans"/>
                <w:b/>
                <w:bCs/>
                <w:sz w:val="20"/>
                <w:szCs w:val="20"/>
              </w:rPr>
              <w:t>E.</w:t>
            </w:r>
            <w:r w:rsidRPr="009A0D62">
              <w:rPr>
                <w:rFonts w:ascii="Noto Sans" w:hAnsi="Noto Sans" w:cs="Noto Sans"/>
                <w:sz w:val="20"/>
                <w:szCs w:val="20"/>
              </w:rPr>
              <w:tab/>
              <w:t xml:space="preserve">Esquemas de telecomunicaciones y seguridad </w:t>
            </w:r>
            <w:r w:rsidR="0014124D" w:rsidRPr="009A0D62">
              <w:rPr>
                <w:rFonts w:ascii="Noto Sans" w:hAnsi="Noto Sans" w:cs="Noto Sans"/>
                <w:sz w:val="20"/>
                <w:szCs w:val="20"/>
              </w:rPr>
              <w:t>informática</w:t>
            </w:r>
            <w:r w:rsidRPr="009A0D62">
              <w:rPr>
                <w:rFonts w:ascii="Noto Sans" w:hAnsi="Noto Sans" w:cs="Noto Sans"/>
                <w:sz w:val="20"/>
                <w:szCs w:val="20"/>
              </w:rPr>
              <w:t>, compatible con los servicios actuales.</w:t>
            </w:r>
          </w:p>
        </w:tc>
        <w:tc>
          <w:tcPr>
            <w:tcW w:w="2835" w:type="dxa"/>
          </w:tcPr>
          <w:p w14:paraId="02065FC5" w14:textId="77777777" w:rsidR="009B1E20" w:rsidRPr="009A0D62" w:rsidRDefault="009B1E20" w:rsidP="00214DF5">
            <w:pPr>
              <w:jc w:val="both"/>
              <w:rPr>
                <w:rFonts w:ascii="Noto Sans" w:hAnsi="Noto Sans" w:cs="Noto Sans"/>
                <w:sz w:val="20"/>
                <w:szCs w:val="20"/>
              </w:rPr>
            </w:pPr>
            <w:r w:rsidRPr="009A0D62">
              <w:rPr>
                <w:rFonts w:ascii="Noto Sans" w:hAnsi="Noto Sans" w:cs="Noto Sans"/>
                <w:sz w:val="20"/>
                <w:szCs w:val="20"/>
              </w:rPr>
              <w:lastRenderedPageBreak/>
              <w:t>Dentro de los 3 (tres) días naturales posteriores al de la fecha de notificación del fallo.</w:t>
            </w:r>
          </w:p>
          <w:p w14:paraId="6B2C9617" w14:textId="77777777" w:rsidR="009B1E20" w:rsidRPr="009A0D62" w:rsidRDefault="009B1E20" w:rsidP="00214DF5">
            <w:pPr>
              <w:jc w:val="both"/>
              <w:rPr>
                <w:rFonts w:ascii="Noto Sans" w:hAnsi="Noto Sans" w:cs="Noto Sans"/>
                <w:sz w:val="20"/>
                <w:szCs w:val="20"/>
              </w:rPr>
            </w:pPr>
          </w:p>
          <w:p w14:paraId="1CD2CFC7" w14:textId="4FCAA3F1" w:rsidR="009B1E20" w:rsidRPr="009A0D62" w:rsidRDefault="009B1E20" w:rsidP="00214DF5">
            <w:pPr>
              <w:jc w:val="both"/>
              <w:rPr>
                <w:rFonts w:ascii="Noto Sans" w:hAnsi="Noto Sans" w:cs="Noto Sans"/>
                <w:sz w:val="20"/>
                <w:szCs w:val="20"/>
              </w:rPr>
            </w:pPr>
            <w:r w:rsidRPr="009A0D62">
              <w:rPr>
                <w:rFonts w:ascii="Noto Sans" w:hAnsi="Noto Sans" w:cs="Noto Sans"/>
                <w:sz w:val="20"/>
                <w:szCs w:val="20"/>
              </w:rPr>
              <w:t>En medio Electrónico e Impreso</w:t>
            </w:r>
            <w:r w:rsidR="0014124D" w:rsidRPr="009A0D62">
              <w:rPr>
                <w:rFonts w:ascii="Noto Sans" w:hAnsi="Noto Sans" w:cs="Noto Sans"/>
                <w:sz w:val="20"/>
                <w:szCs w:val="20"/>
              </w:rPr>
              <w:t xml:space="preserve"> </w:t>
            </w:r>
            <w:r w:rsidRPr="009A0D62">
              <w:rPr>
                <w:rFonts w:ascii="Noto Sans" w:hAnsi="Noto Sans" w:cs="Noto Sans"/>
                <w:color w:val="000000"/>
                <w:sz w:val="20"/>
                <w:szCs w:val="20"/>
                <w:shd w:val="clear" w:color="auto" w:fill="FFFFFF"/>
              </w:rPr>
              <w:t xml:space="preserve">debidamente </w:t>
            </w:r>
            <w:r w:rsidRPr="009A0D62">
              <w:rPr>
                <w:rFonts w:ascii="Noto Sans" w:hAnsi="Noto Sans" w:cs="Noto Sans"/>
                <w:color w:val="000000"/>
                <w:sz w:val="20"/>
                <w:szCs w:val="20"/>
                <w:shd w:val="clear" w:color="auto" w:fill="FFFFFF"/>
              </w:rPr>
              <w:lastRenderedPageBreak/>
              <w:t>formalizados por el Administrador del Contrato y Administrador del Proyecto de “EL LICITANTE</w:t>
            </w:r>
            <w:r w:rsidR="0014124D" w:rsidRPr="009A0D62">
              <w:rPr>
                <w:rFonts w:ascii="Noto Sans" w:hAnsi="Noto Sans" w:cs="Noto Sans"/>
                <w:color w:val="000000"/>
                <w:sz w:val="20"/>
                <w:szCs w:val="20"/>
                <w:shd w:val="clear" w:color="auto" w:fill="FFFFFF"/>
              </w:rPr>
              <w:t>.</w:t>
            </w:r>
          </w:p>
        </w:tc>
        <w:tc>
          <w:tcPr>
            <w:tcW w:w="2977" w:type="dxa"/>
          </w:tcPr>
          <w:p w14:paraId="5E79D8B0" w14:textId="028A5E0E" w:rsidR="0014124D" w:rsidRPr="009A0D62" w:rsidRDefault="0014124D" w:rsidP="00214DF5">
            <w:pPr>
              <w:jc w:val="both"/>
              <w:rPr>
                <w:rFonts w:ascii="Noto Sans" w:hAnsi="Noto Sans" w:cs="Noto Sans"/>
                <w:sz w:val="20"/>
                <w:szCs w:val="20"/>
              </w:rPr>
            </w:pPr>
            <w:r w:rsidRPr="009A0D62">
              <w:rPr>
                <w:rFonts w:ascii="Noto Sans" w:hAnsi="Noto Sans" w:cs="Noto Sans"/>
                <w:sz w:val="20"/>
                <w:szCs w:val="20"/>
              </w:rPr>
              <w:lastRenderedPageBreak/>
              <w:t xml:space="preserve">El equivalente a 0.2% del costo correspondiente al concepto de servicio </w:t>
            </w:r>
            <w:r w:rsidRPr="009A0D62">
              <w:rPr>
                <w:rFonts w:ascii="Noto Sans" w:hAnsi="Noto Sans" w:cs="Noto Sans"/>
                <w:b/>
                <w:sz w:val="20"/>
                <w:szCs w:val="20"/>
              </w:rPr>
              <w:t xml:space="preserve">1. </w:t>
            </w:r>
            <w:r w:rsidR="00446CA9" w:rsidRPr="009A0D62">
              <w:rPr>
                <w:rFonts w:ascii="Noto Sans" w:hAnsi="Noto Sans" w:cs="Noto Sans"/>
                <w:b/>
                <w:sz w:val="20"/>
                <w:szCs w:val="20"/>
              </w:rPr>
              <w:t xml:space="preserve">Habilitación de la infraestructura tecnológica (física y lógica) del IMSS en el Centro de </w:t>
            </w:r>
            <w:r w:rsidR="00767A39" w:rsidRPr="009A0D62">
              <w:rPr>
                <w:rFonts w:ascii="Noto Sans" w:hAnsi="Noto Sans" w:cs="Noto Sans"/>
                <w:b/>
                <w:sz w:val="20"/>
                <w:szCs w:val="20"/>
              </w:rPr>
              <w:t xml:space="preserve">Datos </w:t>
            </w:r>
            <w:r w:rsidR="00767A39" w:rsidRPr="009A0D62">
              <w:rPr>
                <w:rFonts w:ascii="Noto Sans" w:hAnsi="Noto Sans" w:cs="Noto Sans"/>
                <w:b/>
                <w:sz w:val="20"/>
                <w:szCs w:val="20"/>
              </w:rPr>
              <w:lastRenderedPageBreak/>
              <w:t>ofertados</w:t>
            </w:r>
            <w:r w:rsidR="00446CA9" w:rsidRPr="009A0D62">
              <w:rPr>
                <w:rFonts w:ascii="Noto Sans" w:hAnsi="Noto Sans" w:cs="Noto Sans"/>
                <w:b/>
                <w:sz w:val="20"/>
                <w:szCs w:val="20"/>
              </w:rPr>
              <w:t xml:space="preserve"> por “EL LICITANTE”</w:t>
            </w:r>
            <w:r w:rsidRPr="009A0D62">
              <w:rPr>
                <w:rFonts w:ascii="Noto Sans" w:hAnsi="Noto Sans" w:cs="Noto Sans"/>
                <w:b/>
                <w:sz w:val="20"/>
                <w:szCs w:val="20"/>
              </w:rPr>
              <w:t>,</w:t>
            </w:r>
            <w:r w:rsidRPr="009A0D62">
              <w:rPr>
                <w:rFonts w:ascii="Noto Sans" w:hAnsi="Noto Sans" w:cs="Noto Sans"/>
                <w:sz w:val="20"/>
                <w:szCs w:val="20"/>
              </w:rPr>
              <w:t xml:space="preserve"> por la entrega parcial o deficiente de cada uno de los documentos al no cumplir con todos los elementos requeridos en “Anexo Técnico” o fuera plazo establecido para su entrega.</w:t>
            </w:r>
          </w:p>
        </w:tc>
      </w:tr>
      <w:tr w:rsidR="009B1E20" w:rsidRPr="009A0D62" w14:paraId="6A5D3AC1" w14:textId="77777777" w:rsidTr="00214DF5">
        <w:trPr>
          <w:jc w:val="center"/>
        </w:trPr>
        <w:tc>
          <w:tcPr>
            <w:tcW w:w="4111" w:type="dxa"/>
          </w:tcPr>
          <w:p w14:paraId="4A4435D3" w14:textId="3DA6D6A8" w:rsidR="009B1E20" w:rsidRPr="009A0D62" w:rsidRDefault="00F51C87" w:rsidP="00214DF5">
            <w:pPr>
              <w:jc w:val="both"/>
              <w:rPr>
                <w:rFonts w:ascii="Noto Sans" w:hAnsi="Noto Sans" w:cs="Noto Sans"/>
                <w:sz w:val="20"/>
                <w:szCs w:val="20"/>
              </w:rPr>
            </w:pPr>
            <w:r w:rsidRPr="009A0D62">
              <w:rPr>
                <w:rFonts w:ascii="Noto Sans" w:hAnsi="Noto Sans" w:cs="Noto Sans"/>
                <w:sz w:val="20"/>
                <w:szCs w:val="20"/>
              </w:rPr>
              <w:lastRenderedPageBreak/>
              <w:t xml:space="preserve">Dentro de los 10 días naturales posteriores a la Habilitación y Migración de cada parte funcional de la infraestructura del IMSS a </w:t>
            </w:r>
            <w:r w:rsidR="004024A9" w:rsidRPr="009A0D62">
              <w:rPr>
                <w:rFonts w:ascii="Noto Sans" w:hAnsi="Noto Sans" w:cs="Noto Sans"/>
                <w:sz w:val="20"/>
                <w:szCs w:val="20"/>
              </w:rPr>
              <w:t>el</w:t>
            </w:r>
            <w:r w:rsidRPr="009A0D62">
              <w:rPr>
                <w:rFonts w:ascii="Noto Sans" w:hAnsi="Noto Sans" w:cs="Noto Sans"/>
                <w:sz w:val="20"/>
                <w:szCs w:val="20"/>
              </w:rPr>
              <w:t xml:space="preserve"> centro de datos ofertado por “EL LICITANTE” (durante y posterior a la Habilitación y Migración).</w:t>
            </w:r>
          </w:p>
          <w:p w14:paraId="5ECB40F7" w14:textId="77777777" w:rsidR="00F51C87" w:rsidRPr="009A0D62" w:rsidRDefault="00F51C87" w:rsidP="00214DF5">
            <w:pPr>
              <w:jc w:val="both"/>
              <w:rPr>
                <w:rFonts w:ascii="Noto Sans" w:hAnsi="Noto Sans" w:cs="Noto Sans"/>
                <w:sz w:val="20"/>
                <w:szCs w:val="20"/>
              </w:rPr>
            </w:pPr>
          </w:p>
          <w:p w14:paraId="35D1CDB9" w14:textId="77777777" w:rsidR="009B1E20" w:rsidRPr="009A0D62" w:rsidRDefault="009B1E20" w:rsidP="00214DF5">
            <w:pPr>
              <w:ind w:left="319" w:hanging="283"/>
              <w:jc w:val="both"/>
              <w:rPr>
                <w:rFonts w:ascii="Noto Sans" w:hAnsi="Noto Sans" w:cs="Noto Sans"/>
                <w:sz w:val="20"/>
                <w:szCs w:val="20"/>
              </w:rPr>
            </w:pPr>
            <w:r w:rsidRPr="009A0D62">
              <w:rPr>
                <w:rFonts w:ascii="Noto Sans" w:hAnsi="Noto Sans" w:cs="Noto Sans"/>
                <w:b/>
                <w:bCs/>
                <w:sz w:val="20"/>
                <w:szCs w:val="20"/>
              </w:rPr>
              <w:t>F.</w:t>
            </w:r>
            <w:r w:rsidRPr="009A0D62">
              <w:rPr>
                <w:rFonts w:ascii="Noto Sans" w:hAnsi="Noto Sans" w:cs="Noto Sans"/>
                <w:b/>
                <w:bCs/>
                <w:sz w:val="20"/>
                <w:szCs w:val="20"/>
              </w:rPr>
              <w:tab/>
            </w:r>
            <w:r w:rsidRPr="009A0D62">
              <w:rPr>
                <w:rFonts w:ascii="Noto Sans" w:hAnsi="Noto Sans" w:cs="Noto Sans"/>
                <w:sz w:val="20"/>
                <w:szCs w:val="20"/>
              </w:rPr>
              <w:t>Memorias técnicas y operativas de los procesos de habilitación y migración durante y posterior a la migración (evidencia operativa), incluyendo todos los aplicativos, herramientas tecnológicas transversales, infraestructura de telecomunicaciones y seguridad lógica perimetral.</w:t>
            </w:r>
          </w:p>
          <w:p w14:paraId="4CCE0587" w14:textId="77777777" w:rsidR="009B1E20" w:rsidRPr="009A0D62" w:rsidRDefault="009B1E20" w:rsidP="00214DF5">
            <w:pPr>
              <w:ind w:left="319" w:hanging="283"/>
              <w:jc w:val="both"/>
              <w:rPr>
                <w:rFonts w:ascii="Noto Sans" w:hAnsi="Noto Sans" w:cs="Noto Sans"/>
                <w:sz w:val="20"/>
                <w:szCs w:val="20"/>
              </w:rPr>
            </w:pPr>
            <w:r w:rsidRPr="009A0D62">
              <w:rPr>
                <w:rFonts w:ascii="Noto Sans" w:hAnsi="Noto Sans" w:cs="Noto Sans"/>
                <w:b/>
                <w:bCs/>
                <w:sz w:val="20"/>
                <w:szCs w:val="20"/>
              </w:rPr>
              <w:lastRenderedPageBreak/>
              <w:t>G.</w:t>
            </w:r>
            <w:r w:rsidRPr="009A0D62">
              <w:rPr>
                <w:rFonts w:ascii="Noto Sans" w:hAnsi="Noto Sans" w:cs="Noto Sans"/>
                <w:b/>
                <w:bCs/>
                <w:sz w:val="20"/>
                <w:szCs w:val="20"/>
              </w:rPr>
              <w:tab/>
            </w:r>
            <w:r w:rsidRPr="009A0D62">
              <w:rPr>
                <w:rFonts w:ascii="Noto Sans" w:hAnsi="Noto Sans" w:cs="Noto Sans"/>
                <w:sz w:val="20"/>
                <w:szCs w:val="20"/>
              </w:rPr>
              <w:t xml:space="preserve">Set de pruebas y resultado de dichas pruebas en su operación, </w:t>
            </w:r>
          </w:p>
          <w:p w14:paraId="16B6E549" w14:textId="77777777" w:rsidR="009B1E20" w:rsidRPr="009A0D62" w:rsidRDefault="009B1E20" w:rsidP="00214DF5">
            <w:pPr>
              <w:ind w:left="319" w:hanging="283"/>
              <w:jc w:val="both"/>
              <w:rPr>
                <w:rFonts w:ascii="Noto Sans" w:hAnsi="Noto Sans" w:cs="Noto Sans"/>
                <w:sz w:val="20"/>
                <w:szCs w:val="20"/>
              </w:rPr>
            </w:pPr>
            <w:r w:rsidRPr="009A0D62">
              <w:rPr>
                <w:rFonts w:ascii="Noto Sans" w:hAnsi="Noto Sans" w:cs="Noto Sans"/>
                <w:b/>
                <w:bCs/>
                <w:sz w:val="20"/>
                <w:szCs w:val="20"/>
              </w:rPr>
              <w:t>H.</w:t>
            </w:r>
            <w:r w:rsidRPr="009A0D62">
              <w:rPr>
                <w:rFonts w:ascii="Noto Sans" w:hAnsi="Noto Sans" w:cs="Noto Sans"/>
                <w:b/>
                <w:bCs/>
                <w:sz w:val="20"/>
                <w:szCs w:val="20"/>
              </w:rPr>
              <w:tab/>
            </w:r>
            <w:r w:rsidRPr="009A0D62">
              <w:rPr>
                <w:rFonts w:ascii="Noto Sans" w:hAnsi="Noto Sans" w:cs="Noto Sans"/>
                <w:sz w:val="20"/>
                <w:szCs w:val="20"/>
              </w:rPr>
              <w:t xml:space="preserve">Validaciones funcionales por parte de las áreas usuarios de los aplicativos. </w:t>
            </w:r>
          </w:p>
          <w:p w14:paraId="0186E1D0" w14:textId="1C5C1245" w:rsidR="0014124D" w:rsidRPr="009A0D62" w:rsidRDefault="009B1E20" w:rsidP="002D3474">
            <w:pPr>
              <w:ind w:left="319" w:hanging="283"/>
              <w:jc w:val="both"/>
              <w:rPr>
                <w:rFonts w:ascii="Noto Sans" w:hAnsi="Noto Sans" w:cs="Noto Sans"/>
                <w:sz w:val="20"/>
                <w:szCs w:val="20"/>
              </w:rPr>
            </w:pPr>
            <w:r w:rsidRPr="009A0D62">
              <w:rPr>
                <w:rFonts w:ascii="Noto Sans" w:hAnsi="Noto Sans" w:cs="Noto Sans"/>
                <w:b/>
                <w:bCs/>
                <w:sz w:val="20"/>
                <w:szCs w:val="20"/>
              </w:rPr>
              <w:t>I.</w:t>
            </w:r>
            <w:r w:rsidRPr="009A0D62">
              <w:rPr>
                <w:rFonts w:ascii="Noto Sans" w:hAnsi="Noto Sans" w:cs="Noto Sans"/>
                <w:b/>
                <w:bCs/>
                <w:sz w:val="20"/>
                <w:szCs w:val="20"/>
              </w:rPr>
              <w:tab/>
            </w:r>
            <w:r w:rsidRPr="009A0D62">
              <w:rPr>
                <w:rFonts w:ascii="Noto Sans" w:hAnsi="Noto Sans" w:cs="Noto Sans"/>
                <w:sz w:val="20"/>
                <w:szCs w:val="20"/>
              </w:rPr>
              <w:t>Validaciones funcionales incluyendo el Ecosistema tecnológico institucional.</w:t>
            </w:r>
          </w:p>
        </w:tc>
        <w:tc>
          <w:tcPr>
            <w:tcW w:w="2835" w:type="dxa"/>
          </w:tcPr>
          <w:p w14:paraId="00E8A586" w14:textId="28599411" w:rsidR="009B1E20" w:rsidRPr="009A0D62" w:rsidRDefault="009B1E20" w:rsidP="00214DF5">
            <w:pPr>
              <w:jc w:val="both"/>
              <w:rPr>
                <w:rFonts w:ascii="Noto Sans" w:hAnsi="Noto Sans" w:cs="Noto Sans"/>
                <w:sz w:val="20"/>
                <w:szCs w:val="20"/>
              </w:rPr>
            </w:pPr>
            <w:r w:rsidRPr="009A0D62">
              <w:rPr>
                <w:rFonts w:ascii="Noto Sans" w:hAnsi="Noto Sans" w:cs="Noto Sans"/>
                <w:sz w:val="20"/>
                <w:szCs w:val="20"/>
              </w:rPr>
              <w:lastRenderedPageBreak/>
              <w:t xml:space="preserve">Dentro de los 10 </w:t>
            </w:r>
            <w:r w:rsidRPr="009A0D62">
              <w:rPr>
                <w:rFonts w:ascii="Noto Sans" w:hAnsi="Noto Sans" w:cs="Noto Sans"/>
                <w:color w:val="000000"/>
                <w:sz w:val="20"/>
                <w:szCs w:val="20"/>
                <w:shd w:val="clear" w:color="auto" w:fill="FFFFFF"/>
              </w:rPr>
              <w:t xml:space="preserve">(diez) </w:t>
            </w:r>
            <w:r w:rsidRPr="009A0D62">
              <w:rPr>
                <w:rFonts w:ascii="Noto Sans" w:hAnsi="Noto Sans" w:cs="Noto Sans"/>
                <w:sz w:val="20"/>
                <w:szCs w:val="20"/>
              </w:rPr>
              <w:t>días naturales posteriores a la Habilitación y Migración de cada parte funcional de la infraestructura del IMSS a los centros de datos propuestos por “EL LICITANTE”.</w:t>
            </w:r>
          </w:p>
          <w:p w14:paraId="66936BCC" w14:textId="77777777" w:rsidR="0014124D" w:rsidRPr="009A0D62" w:rsidRDefault="0014124D" w:rsidP="00214DF5">
            <w:pPr>
              <w:jc w:val="both"/>
              <w:rPr>
                <w:rFonts w:ascii="Noto Sans" w:hAnsi="Noto Sans" w:cs="Noto Sans"/>
                <w:sz w:val="20"/>
                <w:szCs w:val="20"/>
              </w:rPr>
            </w:pPr>
          </w:p>
          <w:p w14:paraId="2E919632" w14:textId="1793A6A0" w:rsidR="0014124D" w:rsidRPr="009A0D62" w:rsidRDefault="0014124D" w:rsidP="00214DF5">
            <w:pPr>
              <w:jc w:val="both"/>
              <w:rPr>
                <w:rFonts w:ascii="Noto Sans" w:hAnsi="Noto Sans" w:cs="Noto Sans"/>
                <w:sz w:val="20"/>
                <w:szCs w:val="20"/>
              </w:rPr>
            </w:pPr>
            <w:r w:rsidRPr="009A0D62">
              <w:rPr>
                <w:rFonts w:ascii="Noto Sans" w:hAnsi="Noto Sans" w:cs="Noto Sans"/>
                <w:sz w:val="20"/>
                <w:szCs w:val="20"/>
              </w:rPr>
              <w:t xml:space="preserve">En medio Electrónico e Impreso </w:t>
            </w:r>
            <w:r w:rsidRPr="009A0D62">
              <w:rPr>
                <w:rFonts w:ascii="Noto Sans" w:hAnsi="Noto Sans" w:cs="Noto Sans"/>
                <w:color w:val="000000"/>
                <w:sz w:val="20"/>
                <w:szCs w:val="20"/>
                <w:shd w:val="clear" w:color="auto" w:fill="FFFFFF"/>
              </w:rPr>
              <w:t>debidamente formalizados por el Administrador del Contrato y Administrador del Proyecto de “EL LICITANTE</w:t>
            </w:r>
          </w:p>
        </w:tc>
        <w:tc>
          <w:tcPr>
            <w:tcW w:w="2977" w:type="dxa"/>
          </w:tcPr>
          <w:p w14:paraId="223BC765" w14:textId="35010326" w:rsidR="009B1E20" w:rsidRPr="009A0D62" w:rsidRDefault="0014124D" w:rsidP="00214DF5">
            <w:pPr>
              <w:jc w:val="both"/>
              <w:rPr>
                <w:rFonts w:ascii="Noto Sans" w:hAnsi="Noto Sans" w:cs="Noto Sans"/>
                <w:sz w:val="20"/>
                <w:szCs w:val="20"/>
              </w:rPr>
            </w:pPr>
            <w:r w:rsidRPr="009A0D62">
              <w:rPr>
                <w:rFonts w:ascii="Noto Sans" w:hAnsi="Noto Sans" w:cs="Noto Sans"/>
                <w:sz w:val="20"/>
                <w:szCs w:val="20"/>
              </w:rPr>
              <w:t xml:space="preserve">El equivalente a 0.2% del costo correspondiente al concepto de servicio </w:t>
            </w:r>
            <w:r w:rsidRPr="009A0D62">
              <w:rPr>
                <w:rFonts w:ascii="Noto Sans" w:hAnsi="Noto Sans" w:cs="Noto Sans"/>
                <w:b/>
                <w:sz w:val="20"/>
                <w:szCs w:val="20"/>
              </w:rPr>
              <w:t xml:space="preserve">1. </w:t>
            </w:r>
            <w:r w:rsidR="00446CA9" w:rsidRPr="009A0D62">
              <w:rPr>
                <w:rFonts w:ascii="Noto Sans" w:hAnsi="Noto Sans" w:cs="Noto Sans"/>
                <w:b/>
                <w:sz w:val="20"/>
                <w:szCs w:val="20"/>
              </w:rPr>
              <w:t xml:space="preserve">Habilitación de la infraestructura tecnológica (física y lógica) del IMSS en el Centro de </w:t>
            </w:r>
            <w:r w:rsidR="00767A39" w:rsidRPr="009A0D62">
              <w:rPr>
                <w:rFonts w:ascii="Noto Sans" w:hAnsi="Noto Sans" w:cs="Noto Sans"/>
                <w:b/>
                <w:sz w:val="20"/>
                <w:szCs w:val="20"/>
              </w:rPr>
              <w:t>Datos ofertados</w:t>
            </w:r>
            <w:r w:rsidR="00446CA9" w:rsidRPr="009A0D62">
              <w:rPr>
                <w:rFonts w:ascii="Noto Sans" w:hAnsi="Noto Sans" w:cs="Noto Sans"/>
                <w:b/>
                <w:sz w:val="20"/>
                <w:szCs w:val="20"/>
              </w:rPr>
              <w:t xml:space="preserve"> por “EL LICITANTE</w:t>
            </w:r>
            <w:r w:rsidR="00F51C87" w:rsidRPr="009A0D62">
              <w:rPr>
                <w:rFonts w:ascii="Noto Sans" w:hAnsi="Noto Sans" w:cs="Noto Sans"/>
                <w:b/>
                <w:sz w:val="20"/>
                <w:szCs w:val="20"/>
              </w:rPr>
              <w:t>”</w:t>
            </w:r>
            <w:r w:rsidRPr="009A0D62">
              <w:rPr>
                <w:rFonts w:ascii="Noto Sans" w:hAnsi="Noto Sans" w:cs="Noto Sans"/>
                <w:b/>
                <w:sz w:val="20"/>
                <w:szCs w:val="20"/>
              </w:rPr>
              <w:t>,</w:t>
            </w:r>
            <w:r w:rsidRPr="009A0D62">
              <w:rPr>
                <w:rFonts w:ascii="Noto Sans" w:hAnsi="Noto Sans" w:cs="Noto Sans"/>
                <w:sz w:val="20"/>
                <w:szCs w:val="20"/>
              </w:rPr>
              <w:t xml:space="preserve"> por la entrega parcial o deficiente de cada uno de los documentos al no cumplir con todos los elementos requeridos en “Anexo Técnico” o fuera plazo establecido para su entrega.</w:t>
            </w:r>
          </w:p>
        </w:tc>
      </w:tr>
      <w:tr w:rsidR="009B1E20" w:rsidRPr="009A0D62" w14:paraId="068636BA" w14:textId="77777777" w:rsidTr="00214DF5">
        <w:trPr>
          <w:jc w:val="center"/>
        </w:trPr>
        <w:tc>
          <w:tcPr>
            <w:tcW w:w="4111" w:type="dxa"/>
          </w:tcPr>
          <w:p w14:paraId="15A3E422" w14:textId="744FBE72" w:rsidR="009B1E20" w:rsidRPr="009A0D62" w:rsidRDefault="009B1E20" w:rsidP="00214DF5">
            <w:pPr>
              <w:jc w:val="both"/>
              <w:rPr>
                <w:rFonts w:ascii="Noto Sans" w:hAnsi="Noto Sans" w:cs="Noto Sans"/>
                <w:sz w:val="20"/>
                <w:szCs w:val="20"/>
              </w:rPr>
            </w:pPr>
            <w:r w:rsidRPr="009A0D62">
              <w:rPr>
                <w:rFonts w:ascii="Noto Sans" w:hAnsi="Noto Sans" w:cs="Noto Sans"/>
                <w:iCs/>
                <w:color w:val="000000"/>
                <w:sz w:val="20"/>
                <w:szCs w:val="20"/>
              </w:rPr>
              <w:t xml:space="preserve">A la conclusión de la </w:t>
            </w:r>
            <w:r w:rsidRPr="009A0D62">
              <w:rPr>
                <w:rFonts w:ascii="Noto Sans" w:hAnsi="Noto Sans" w:cs="Noto Sans"/>
                <w:sz w:val="20"/>
                <w:szCs w:val="20"/>
              </w:rPr>
              <w:t xml:space="preserve">Habilitación y Migración de cada parte funcional de la infraestructura del IMSS </w:t>
            </w:r>
            <w:r w:rsidR="004024A9" w:rsidRPr="009A0D62">
              <w:rPr>
                <w:rFonts w:ascii="Noto Sans" w:hAnsi="Noto Sans" w:cs="Noto Sans"/>
                <w:sz w:val="20"/>
                <w:szCs w:val="20"/>
              </w:rPr>
              <w:t>a el</w:t>
            </w:r>
            <w:r w:rsidRPr="009A0D62">
              <w:rPr>
                <w:rFonts w:ascii="Noto Sans" w:hAnsi="Noto Sans" w:cs="Noto Sans"/>
                <w:sz w:val="20"/>
                <w:szCs w:val="20"/>
              </w:rPr>
              <w:t xml:space="preserve"> centro de datos </w:t>
            </w:r>
            <w:r w:rsidR="004024A9" w:rsidRPr="009A0D62">
              <w:rPr>
                <w:rFonts w:ascii="Noto Sans" w:hAnsi="Noto Sans" w:cs="Noto Sans"/>
                <w:sz w:val="20"/>
                <w:szCs w:val="20"/>
              </w:rPr>
              <w:t xml:space="preserve">ofertado </w:t>
            </w:r>
            <w:r w:rsidRPr="009A0D62">
              <w:rPr>
                <w:rFonts w:ascii="Noto Sans" w:hAnsi="Noto Sans" w:cs="Noto Sans"/>
                <w:sz w:val="20"/>
                <w:szCs w:val="20"/>
              </w:rPr>
              <w:t>por “EL LICITANTE”:</w:t>
            </w:r>
          </w:p>
          <w:p w14:paraId="4B739842" w14:textId="77777777" w:rsidR="009B1E20" w:rsidRPr="009A0D62" w:rsidRDefault="009B1E20" w:rsidP="00214DF5">
            <w:pPr>
              <w:jc w:val="both"/>
              <w:rPr>
                <w:rFonts w:ascii="Noto Sans" w:hAnsi="Noto Sans" w:cs="Noto Sans"/>
                <w:sz w:val="20"/>
                <w:szCs w:val="20"/>
              </w:rPr>
            </w:pPr>
          </w:p>
          <w:p w14:paraId="2CA506C0" w14:textId="658CD190" w:rsidR="009B1E20" w:rsidRPr="009A0D62" w:rsidRDefault="009B1E20" w:rsidP="00214DF5">
            <w:pPr>
              <w:jc w:val="both"/>
              <w:rPr>
                <w:rFonts w:ascii="Noto Sans" w:hAnsi="Noto Sans" w:cs="Noto Sans"/>
                <w:iCs/>
                <w:color w:val="000000"/>
                <w:sz w:val="20"/>
                <w:szCs w:val="20"/>
              </w:rPr>
            </w:pPr>
            <w:r w:rsidRPr="009A0D62">
              <w:rPr>
                <w:rFonts w:ascii="Noto Sans" w:hAnsi="Noto Sans" w:cs="Noto Sans"/>
                <w:iCs/>
                <w:color w:val="000000"/>
                <w:sz w:val="20"/>
                <w:szCs w:val="20"/>
              </w:rPr>
              <w:t xml:space="preserve">Memoria técnica formal final del proceso de Habilitación y Migración de toda la infraestructura tecnológica del IMSS, la cual se encuentra relacionada en el </w:t>
            </w:r>
            <w:r w:rsidRPr="009A0D62">
              <w:rPr>
                <w:rFonts w:ascii="Noto Sans" w:hAnsi="Noto Sans" w:cs="Noto Sans"/>
                <w:b/>
                <w:bCs/>
                <w:iCs/>
                <w:color w:val="000000"/>
                <w:sz w:val="20"/>
                <w:szCs w:val="20"/>
              </w:rPr>
              <w:t>Apéndice 1</w:t>
            </w:r>
            <w:r w:rsidR="00F51C87" w:rsidRPr="009A0D62">
              <w:rPr>
                <w:rFonts w:ascii="Noto Sans" w:hAnsi="Noto Sans" w:cs="Noto Sans"/>
                <w:b/>
                <w:bCs/>
                <w:iCs/>
                <w:color w:val="000000"/>
                <w:sz w:val="20"/>
                <w:szCs w:val="20"/>
              </w:rPr>
              <w:t xml:space="preserve">. </w:t>
            </w:r>
            <w:r w:rsidRPr="009A0D62">
              <w:rPr>
                <w:rFonts w:ascii="Noto Sans" w:hAnsi="Noto Sans" w:cs="Noto Sans"/>
                <w:b/>
                <w:bCs/>
                <w:iCs/>
                <w:color w:val="000000"/>
                <w:sz w:val="20"/>
                <w:szCs w:val="20"/>
              </w:rPr>
              <w:t xml:space="preserve">Listado de Infraestructura y </w:t>
            </w:r>
            <w:r w:rsidR="00F51C87" w:rsidRPr="009A0D62">
              <w:rPr>
                <w:rFonts w:ascii="Noto Sans" w:hAnsi="Noto Sans" w:cs="Noto Sans"/>
                <w:b/>
                <w:bCs/>
                <w:iCs/>
                <w:color w:val="000000"/>
                <w:sz w:val="20"/>
                <w:szCs w:val="20"/>
              </w:rPr>
              <w:t xml:space="preserve">Apéndice </w:t>
            </w:r>
            <w:r w:rsidRPr="009A0D62">
              <w:rPr>
                <w:rFonts w:ascii="Noto Sans" w:hAnsi="Noto Sans" w:cs="Noto Sans"/>
                <w:b/>
                <w:bCs/>
                <w:sz w:val="20"/>
                <w:szCs w:val="20"/>
              </w:rPr>
              <w:t>2. Componentes Lógicos</w:t>
            </w:r>
            <w:r w:rsidRPr="009A0D62">
              <w:rPr>
                <w:rFonts w:ascii="Noto Sans" w:hAnsi="Noto Sans" w:cs="Noto Sans"/>
                <w:iCs/>
                <w:color w:val="000000"/>
                <w:sz w:val="20"/>
                <w:szCs w:val="20"/>
              </w:rPr>
              <w:t xml:space="preserve"> del Anexo Técnico.</w:t>
            </w:r>
          </w:p>
          <w:p w14:paraId="5200C75F" w14:textId="77777777" w:rsidR="009B1E20" w:rsidRPr="009A0D62" w:rsidRDefault="009B1E20" w:rsidP="00214DF5">
            <w:pPr>
              <w:ind w:left="319" w:hanging="283"/>
              <w:jc w:val="both"/>
              <w:rPr>
                <w:rFonts w:ascii="Noto Sans" w:hAnsi="Noto Sans" w:cs="Noto Sans"/>
                <w:sz w:val="20"/>
                <w:szCs w:val="20"/>
              </w:rPr>
            </w:pPr>
          </w:p>
        </w:tc>
        <w:tc>
          <w:tcPr>
            <w:tcW w:w="2835" w:type="dxa"/>
          </w:tcPr>
          <w:p w14:paraId="0ADFC5CC" w14:textId="58FAB471" w:rsidR="009B1E20" w:rsidRPr="009A0D62" w:rsidRDefault="009B1E20" w:rsidP="00214DF5">
            <w:pPr>
              <w:jc w:val="both"/>
              <w:rPr>
                <w:rFonts w:ascii="Noto Sans" w:hAnsi="Noto Sans" w:cs="Noto Sans"/>
                <w:iCs/>
                <w:color w:val="000000"/>
                <w:sz w:val="20"/>
                <w:szCs w:val="20"/>
              </w:rPr>
            </w:pPr>
            <w:r w:rsidRPr="009A0D62">
              <w:rPr>
                <w:rFonts w:ascii="Noto Sans" w:hAnsi="Noto Sans" w:cs="Noto Sans"/>
                <w:color w:val="000000"/>
                <w:sz w:val="20"/>
                <w:szCs w:val="20"/>
                <w:shd w:val="clear" w:color="auto" w:fill="FFFFFF"/>
              </w:rPr>
              <w:t xml:space="preserve">En un plazo máximo de </w:t>
            </w:r>
            <w:r w:rsidRPr="009A0D62">
              <w:rPr>
                <w:rFonts w:ascii="Noto Sans" w:hAnsi="Noto Sans" w:cs="Noto Sans"/>
                <w:iCs/>
                <w:color w:val="000000"/>
                <w:sz w:val="20"/>
                <w:szCs w:val="20"/>
              </w:rPr>
              <w:t xml:space="preserve">10 </w:t>
            </w:r>
            <w:r w:rsidRPr="009A0D62">
              <w:rPr>
                <w:rFonts w:ascii="Noto Sans" w:hAnsi="Noto Sans" w:cs="Noto Sans"/>
                <w:color w:val="000000"/>
                <w:sz w:val="20"/>
                <w:szCs w:val="20"/>
                <w:shd w:val="clear" w:color="auto" w:fill="FFFFFF"/>
              </w:rPr>
              <w:t>(</w:t>
            </w:r>
            <w:r w:rsidR="00C93D20" w:rsidRPr="009A0D62">
              <w:rPr>
                <w:rFonts w:ascii="Noto Sans" w:hAnsi="Noto Sans" w:cs="Noto Sans"/>
                <w:color w:val="000000"/>
                <w:sz w:val="20"/>
                <w:szCs w:val="20"/>
                <w:shd w:val="clear" w:color="auto" w:fill="FFFFFF"/>
              </w:rPr>
              <w:t xml:space="preserve">diez) </w:t>
            </w:r>
            <w:r w:rsidR="00C93D20" w:rsidRPr="009A0D62">
              <w:rPr>
                <w:rFonts w:ascii="Noto Sans" w:hAnsi="Noto Sans" w:cs="Noto Sans"/>
                <w:iCs/>
                <w:color w:val="000000"/>
                <w:sz w:val="20"/>
                <w:szCs w:val="20"/>
              </w:rPr>
              <w:t>días</w:t>
            </w:r>
            <w:r w:rsidRPr="009A0D62">
              <w:rPr>
                <w:rFonts w:ascii="Noto Sans" w:hAnsi="Noto Sans" w:cs="Noto Sans"/>
                <w:iCs/>
                <w:color w:val="000000"/>
                <w:sz w:val="20"/>
                <w:szCs w:val="20"/>
              </w:rPr>
              <w:t xml:space="preserve"> naturales a partir del día natural siguiente de la </w:t>
            </w:r>
            <w:r w:rsidR="00767A39" w:rsidRPr="009A0D62">
              <w:rPr>
                <w:rFonts w:ascii="Noto Sans" w:hAnsi="Noto Sans" w:cs="Noto Sans"/>
                <w:iCs/>
                <w:color w:val="000000"/>
                <w:sz w:val="20"/>
                <w:szCs w:val="20"/>
              </w:rPr>
              <w:t>conclusión</w:t>
            </w:r>
            <w:r w:rsidRPr="009A0D62">
              <w:rPr>
                <w:rFonts w:ascii="Noto Sans" w:hAnsi="Noto Sans" w:cs="Noto Sans"/>
                <w:iCs/>
                <w:color w:val="000000"/>
                <w:sz w:val="20"/>
                <w:szCs w:val="20"/>
              </w:rPr>
              <w:t xml:space="preserve"> al 100% el proceso de habilitación y migración.</w:t>
            </w:r>
          </w:p>
          <w:p w14:paraId="2204EA18" w14:textId="77777777" w:rsidR="009F4559" w:rsidRPr="009A0D62" w:rsidRDefault="009F4559" w:rsidP="00214DF5">
            <w:pPr>
              <w:jc w:val="both"/>
              <w:rPr>
                <w:rFonts w:ascii="Noto Sans" w:hAnsi="Noto Sans" w:cs="Noto Sans"/>
                <w:iCs/>
                <w:color w:val="000000"/>
                <w:sz w:val="20"/>
                <w:szCs w:val="20"/>
              </w:rPr>
            </w:pPr>
          </w:p>
          <w:p w14:paraId="02ED5644" w14:textId="6F36D667" w:rsidR="009F4559" w:rsidRPr="009A0D62" w:rsidRDefault="009F4559" w:rsidP="00214DF5">
            <w:pPr>
              <w:jc w:val="both"/>
              <w:rPr>
                <w:rFonts w:ascii="Noto Sans" w:hAnsi="Noto Sans" w:cs="Noto Sans"/>
                <w:color w:val="000000"/>
                <w:sz w:val="20"/>
                <w:szCs w:val="20"/>
                <w:shd w:val="clear" w:color="auto" w:fill="FFFFFF"/>
              </w:rPr>
            </w:pPr>
            <w:r w:rsidRPr="009A0D62">
              <w:rPr>
                <w:rFonts w:ascii="Noto Sans" w:hAnsi="Noto Sans" w:cs="Noto Sans"/>
                <w:sz w:val="20"/>
                <w:szCs w:val="20"/>
              </w:rPr>
              <w:t xml:space="preserve">En medio Electrónico e </w:t>
            </w:r>
            <w:r w:rsidR="00767A39" w:rsidRPr="009A0D62">
              <w:rPr>
                <w:rFonts w:ascii="Noto Sans" w:hAnsi="Noto Sans" w:cs="Noto Sans"/>
                <w:sz w:val="20"/>
                <w:szCs w:val="20"/>
              </w:rPr>
              <w:t>Impreso.</w:t>
            </w:r>
            <w:r w:rsidR="00767A39" w:rsidRPr="009A0D62">
              <w:rPr>
                <w:rFonts w:ascii="Noto Sans" w:hAnsi="Noto Sans" w:cs="Noto Sans"/>
                <w:color w:val="000000"/>
                <w:sz w:val="20"/>
                <w:szCs w:val="20"/>
                <w:shd w:val="clear" w:color="auto" w:fill="FFFFFF"/>
              </w:rPr>
              <w:t xml:space="preserve"> Debidamente</w:t>
            </w:r>
            <w:r w:rsidRPr="009A0D62">
              <w:rPr>
                <w:rFonts w:ascii="Noto Sans" w:hAnsi="Noto Sans" w:cs="Noto Sans"/>
                <w:color w:val="000000"/>
                <w:sz w:val="20"/>
                <w:szCs w:val="20"/>
                <w:shd w:val="clear" w:color="auto" w:fill="FFFFFF"/>
              </w:rPr>
              <w:t xml:space="preserve"> formalizados por el Administrador del Contrato y Administrador del Proyecto de “EL LICITANTE</w:t>
            </w:r>
          </w:p>
        </w:tc>
        <w:tc>
          <w:tcPr>
            <w:tcW w:w="2977" w:type="dxa"/>
          </w:tcPr>
          <w:p w14:paraId="66131E81" w14:textId="4DC5F84F" w:rsidR="009B1E20" w:rsidRPr="009A0D62" w:rsidRDefault="009F4559" w:rsidP="00214DF5">
            <w:pPr>
              <w:jc w:val="both"/>
              <w:rPr>
                <w:rFonts w:ascii="Noto Sans" w:hAnsi="Noto Sans" w:cs="Noto Sans"/>
                <w:sz w:val="20"/>
                <w:szCs w:val="20"/>
              </w:rPr>
            </w:pPr>
            <w:r w:rsidRPr="009A0D62">
              <w:rPr>
                <w:rFonts w:ascii="Noto Sans" w:hAnsi="Noto Sans" w:cs="Noto Sans"/>
                <w:sz w:val="20"/>
                <w:szCs w:val="20"/>
              </w:rPr>
              <w:t xml:space="preserve">El equivalente a 1% del costo correspondiente al concepto de servicio </w:t>
            </w:r>
            <w:r w:rsidRPr="009A0D62">
              <w:rPr>
                <w:rFonts w:ascii="Noto Sans" w:hAnsi="Noto Sans" w:cs="Noto Sans"/>
                <w:b/>
                <w:sz w:val="20"/>
                <w:szCs w:val="20"/>
              </w:rPr>
              <w:t xml:space="preserve">1. </w:t>
            </w:r>
            <w:r w:rsidR="004024A9" w:rsidRPr="009A0D62">
              <w:rPr>
                <w:rFonts w:ascii="Noto Sans" w:hAnsi="Noto Sans" w:cs="Noto Sans"/>
                <w:b/>
                <w:sz w:val="20"/>
                <w:szCs w:val="20"/>
              </w:rPr>
              <w:t xml:space="preserve">Habilitación de la infraestructura tecnológica (física y lógica) del IMSS en el Centro de </w:t>
            </w:r>
            <w:r w:rsidR="00767A39" w:rsidRPr="009A0D62">
              <w:rPr>
                <w:rFonts w:ascii="Noto Sans" w:hAnsi="Noto Sans" w:cs="Noto Sans"/>
                <w:b/>
                <w:sz w:val="20"/>
                <w:szCs w:val="20"/>
              </w:rPr>
              <w:t>Datos ofertados</w:t>
            </w:r>
            <w:r w:rsidR="004024A9" w:rsidRPr="009A0D62">
              <w:rPr>
                <w:rFonts w:ascii="Noto Sans" w:hAnsi="Noto Sans" w:cs="Noto Sans"/>
                <w:b/>
                <w:sz w:val="20"/>
                <w:szCs w:val="20"/>
              </w:rPr>
              <w:t xml:space="preserve"> por “EL LICITANTE”</w:t>
            </w:r>
            <w:r w:rsidRPr="009A0D62">
              <w:rPr>
                <w:rFonts w:ascii="Noto Sans" w:hAnsi="Noto Sans" w:cs="Noto Sans"/>
                <w:b/>
                <w:sz w:val="20"/>
                <w:szCs w:val="20"/>
              </w:rPr>
              <w:t>,</w:t>
            </w:r>
            <w:r w:rsidRPr="009A0D62">
              <w:rPr>
                <w:rFonts w:ascii="Noto Sans" w:hAnsi="Noto Sans" w:cs="Noto Sans"/>
                <w:sz w:val="20"/>
                <w:szCs w:val="20"/>
              </w:rPr>
              <w:t xml:space="preserve"> por la entrega parcial o deficiente de cada uno de los documentos al no cumplir con todos los elementos requeridos en “Anexo Técnico” o fuera plazo establecido para su entrega.</w:t>
            </w:r>
          </w:p>
        </w:tc>
      </w:tr>
      <w:tr w:rsidR="009B1E20" w:rsidRPr="009A0D62" w14:paraId="28C234DD" w14:textId="77777777" w:rsidTr="00214DF5">
        <w:trPr>
          <w:jc w:val="center"/>
        </w:trPr>
        <w:tc>
          <w:tcPr>
            <w:tcW w:w="4111" w:type="dxa"/>
          </w:tcPr>
          <w:p w14:paraId="65EE2B59" w14:textId="26BD43F1" w:rsidR="009B1E20" w:rsidRPr="009A0D62" w:rsidRDefault="009B1E20" w:rsidP="004024A9">
            <w:pPr>
              <w:ind w:left="33"/>
              <w:jc w:val="both"/>
              <w:rPr>
                <w:rFonts w:ascii="Noto Sans" w:hAnsi="Noto Sans" w:cs="Noto Sans"/>
                <w:sz w:val="20"/>
                <w:szCs w:val="20"/>
              </w:rPr>
            </w:pPr>
            <w:r w:rsidRPr="009A0D62">
              <w:rPr>
                <w:rFonts w:ascii="Noto Sans" w:hAnsi="Noto Sans" w:cs="Noto Sans"/>
                <w:b/>
                <w:bCs/>
                <w:sz w:val="20"/>
                <w:szCs w:val="20"/>
              </w:rPr>
              <w:t>J.</w:t>
            </w:r>
            <w:r w:rsidR="004024A9" w:rsidRPr="009A0D62">
              <w:rPr>
                <w:rFonts w:ascii="Noto Sans" w:hAnsi="Noto Sans" w:cs="Noto Sans"/>
                <w:sz w:val="20"/>
                <w:szCs w:val="20"/>
              </w:rPr>
              <w:t xml:space="preserve"> </w:t>
            </w:r>
            <w:r w:rsidRPr="009A0D62">
              <w:rPr>
                <w:rFonts w:ascii="Noto Sans" w:hAnsi="Noto Sans" w:cs="Noto Sans"/>
                <w:sz w:val="20"/>
                <w:szCs w:val="20"/>
              </w:rPr>
              <w:t xml:space="preserve">Reporte Mensual de </w:t>
            </w:r>
            <w:bookmarkStart w:id="17" w:name="_Toc156577755"/>
            <w:bookmarkStart w:id="18" w:name="_Toc156937545"/>
            <w:r w:rsidR="004024A9" w:rsidRPr="009A0D62">
              <w:rPr>
                <w:rFonts w:ascii="Noto Sans" w:hAnsi="Noto Sans" w:cs="Noto Sans"/>
                <w:sz w:val="20"/>
                <w:szCs w:val="20"/>
              </w:rPr>
              <w:t xml:space="preserve">Operación y gestión de la operación a la Infraestructura física y sus componentes en </w:t>
            </w:r>
            <w:r w:rsidR="004024A9" w:rsidRPr="009A0D62">
              <w:rPr>
                <w:rFonts w:ascii="Noto Sans" w:hAnsi="Noto Sans" w:cs="Noto Sans"/>
                <w:sz w:val="20"/>
                <w:szCs w:val="20"/>
                <w:lang w:val="es-ES_tradnl"/>
              </w:rPr>
              <w:t>el</w:t>
            </w:r>
            <w:r w:rsidR="004024A9" w:rsidRPr="009A0D62">
              <w:rPr>
                <w:rFonts w:ascii="Noto Sans" w:hAnsi="Noto Sans" w:cs="Noto Sans"/>
                <w:sz w:val="20"/>
                <w:szCs w:val="20"/>
              </w:rPr>
              <w:t xml:space="preserve"> Centro de Datos ofertado por “EL LICITANTE”</w:t>
            </w:r>
            <w:bookmarkEnd w:id="17"/>
            <w:bookmarkEnd w:id="18"/>
            <w:r w:rsidRPr="009A0D62">
              <w:rPr>
                <w:rFonts w:ascii="Noto Sans" w:hAnsi="Noto Sans" w:cs="Noto Sans"/>
                <w:sz w:val="20"/>
                <w:szCs w:val="20"/>
              </w:rPr>
              <w:t>, el cual deberá contener al menos lo siguiente:</w:t>
            </w:r>
          </w:p>
          <w:p w14:paraId="7D01F4DB" w14:textId="77777777" w:rsidR="009B1E20" w:rsidRPr="009A0D62" w:rsidRDefault="009B1E20" w:rsidP="00214DF5">
            <w:pPr>
              <w:jc w:val="both"/>
              <w:rPr>
                <w:rFonts w:ascii="Noto Sans" w:hAnsi="Noto Sans" w:cs="Noto Sans"/>
                <w:sz w:val="20"/>
                <w:szCs w:val="20"/>
              </w:rPr>
            </w:pPr>
          </w:p>
          <w:p w14:paraId="4F1B7B9B" w14:textId="4A18CB18" w:rsidR="009B1E20" w:rsidRPr="009A0D62" w:rsidRDefault="009B1E20" w:rsidP="00214DF5">
            <w:pPr>
              <w:ind w:left="460" w:hanging="141"/>
              <w:jc w:val="both"/>
              <w:rPr>
                <w:rFonts w:ascii="Noto Sans" w:hAnsi="Noto Sans" w:cs="Noto Sans"/>
                <w:sz w:val="20"/>
                <w:szCs w:val="20"/>
              </w:rPr>
            </w:pPr>
            <w:r w:rsidRPr="009A0D62">
              <w:rPr>
                <w:rFonts w:ascii="Noto Sans" w:hAnsi="Noto Sans" w:cs="Noto Sans"/>
                <w:sz w:val="20"/>
                <w:szCs w:val="20"/>
              </w:rPr>
              <w:t>•</w:t>
            </w:r>
            <w:r w:rsidRPr="009A0D62">
              <w:rPr>
                <w:rFonts w:ascii="Noto Sans" w:hAnsi="Noto Sans" w:cs="Noto Sans"/>
                <w:sz w:val="20"/>
                <w:szCs w:val="20"/>
              </w:rPr>
              <w:tab/>
              <w:t xml:space="preserve"> Disponibilidad de la infraestructura tecnológica</w:t>
            </w:r>
            <w:r w:rsidR="00F51C87" w:rsidRPr="009A0D62">
              <w:rPr>
                <w:rFonts w:ascii="Noto Sans" w:hAnsi="Noto Sans" w:cs="Noto Sans"/>
                <w:sz w:val="20"/>
                <w:szCs w:val="20"/>
              </w:rPr>
              <w:t>.</w:t>
            </w:r>
          </w:p>
          <w:p w14:paraId="6C61C17F" w14:textId="77777777" w:rsidR="009B1E20" w:rsidRPr="009A0D62" w:rsidRDefault="009B1E20" w:rsidP="00214DF5">
            <w:pPr>
              <w:ind w:left="460" w:hanging="141"/>
              <w:jc w:val="both"/>
              <w:rPr>
                <w:rFonts w:ascii="Noto Sans" w:hAnsi="Noto Sans" w:cs="Noto Sans"/>
                <w:sz w:val="20"/>
                <w:szCs w:val="20"/>
              </w:rPr>
            </w:pPr>
            <w:r w:rsidRPr="009A0D62">
              <w:rPr>
                <w:rFonts w:ascii="Noto Sans" w:hAnsi="Noto Sans" w:cs="Noto Sans"/>
                <w:sz w:val="20"/>
                <w:szCs w:val="20"/>
              </w:rPr>
              <w:t>•</w:t>
            </w:r>
            <w:r w:rsidRPr="009A0D62">
              <w:rPr>
                <w:rFonts w:ascii="Noto Sans" w:hAnsi="Noto Sans" w:cs="Noto Sans"/>
                <w:sz w:val="20"/>
                <w:szCs w:val="20"/>
              </w:rPr>
              <w:tab/>
              <w:t>Listado de los incidentes incluyendo Postmortems (en su caso), así como propuestas de solución para mitigación.</w:t>
            </w:r>
          </w:p>
          <w:p w14:paraId="7D491D51" w14:textId="55146048" w:rsidR="009B1E20" w:rsidRPr="009A0D62" w:rsidRDefault="009B1E20" w:rsidP="00214DF5">
            <w:pPr>
              <w:ind w:left="460" w:hanging="141"/>
              <w:jc w:val="both"/>
              <w:rPr>
                <w:rFonts w:ascii="Noto Sans" w:hAnsi="Noto Sans" w:cs="Noto Sans"/>
                <w:sz w:val="20"/>
                <w:szCs w:val="20"/>
              </w:rPr>
            </w:pPr>
            <w:r w:rsidRPr="009A0D62">
              <w:rPr>
                <w:rFonts w:ascii="Noto Sans" w:hAnsi="Noto Sans" w:cs="Noto Sans"/>
                <w:sz w:val="20"/>
                <w:szCs w:val="20"/>
              </w:rPr>
              <w:t>•</w:t>
            </w:r>
            <w:r w:rsidRPr="009A0D62">
              <w:rPr>
                <w:rFonts w:ascii="Noto Sans" w:hAnsi="Noto Sans" w:cs="Noto Sans"/>
                <w:sz w:val="20"/>
                <w:szCs w:val="20"/>
              </w:rPr>
              <w:tab/>
              <w:t xml:space="preserve">Eventos de </w:t>
            </w:r>
            <w:r w:rsidR="00CE0F37" w:rsidRPr="009A0D62">
              <w:rPr>
                <w:rFonts w:ascii="Noto Sans" w:hAnsi="Noto Sans" w:cs="Noto Sans"/>
                <w:sz w:val="20"/>
                <w:szCs w:val="20"/>
              </w:rPr>
              <w:t>observación</w:t>
            </w:r>
            <w:r w:rsidRPr="009A0D62">
              <w:rPr>
                <w:rFonts w:ascii="Noto Sans" w:hAnsi="Noto Sans" w:cs="Noto Sans"/>
                <w:sz w:val="20"/>
                <w:szCs w:val="20"/>
              </w:rPr>
              <w:t>. (Cuando se rebasen los umbrales de operación de componentes de infraestructura acordados con “EL INSTITUTO”).</w:t>
            </w:r>
          </w:p>
          <w:p w14:paraId="78F6BA1D" w14:textId="77777777" w:rsidR="009B1E20" w:rsidRPr="009A0D62" w:rsidRDefault="009B1E20" w:rsidP="00214DF5">
            <w:pPr>
              <w:ind w:left="460" w:hanging="141"/>
              <w:jc w:val="both"/>
              <w:rPr>
                <w:rFonts w:ascii="Noto Sans" w:hAnsi="Noto Sans" w:cs="Noto Sans"/>
                <w:sz w:val="20"/>
                <w:szCs w:val="20"/>
              </w:rPr>
            </w:pPr>
            <w:r w:rsidRPr="009A0D62">
              <w:rPr>
                <w:rFonts w:ascii="Noto Sans" w:hAnsi="Noto Sans" w:cs="Noto Sans"/>
                <w:sz w:val="20"/>
                <w:szCs w:val="20"/>
              </w:rPr>
              <w:t>•</w:t>
            </w:r>
            <w:r w:rsidRPr="009A0D62">
              <w:rPr>
                <w:rFonts w:ascii="Noto Sans" w:hAnsi="Noto Sans" w:cs="Noto Sans"/>
                <w:sz w:val="20"/>
                <w:szCs w:val="20"/>
              </w:rPr>
              <w:tab/>
              <w:t>Cambios a los componentes de infraestructura.</w:t>
            </w:r>
          </w:p>
          <w:p w14:paraId="2C4ED6F5" w14:textId="77777777" w:rsidR="009B1E20" w:rsidRPr="009A0D62" w:rsidRDefault="009B1E20" w:rsidP="00214DF5">
            <w:pPr>
              <w:ind w:left="460" w:hanging="141"/>
              <w:jc w:val="both"/>
              <w:rPr>
                <w:rFonts w:ascii="Noto Sans" w:hAnsi="Noto Sans" w:cs="Noto Sans"/>
                <w:sz w:val="20"/>
                <w:szCs w:val="20"/>
              </w:rPr>
            </w:pPr>
            <w:r w:rsidRPr="009A0D62">
              <w:rPr>
                <w:rFonts w:ascii="Noto Sans" w:hAnsi="Noto Sans" w:cs="Noto Sans"/>
                <w:sz w:val="20"/>
                <w:szCs w:val="20"/>
              </w:rPr>
              <w:t>•</w:t>
            </w:r>
            <w:r w:rsidRPr="009A0D62">
              <w:rPr>
                <w:rFonts w:ascii="Noto Sans" w:hAnsi="Noto Sans" w:cs="Noto Sans"/>
                <w:sz w:val="20"/>
                <w:szCs w:val="20"/>
              </w:rPr>
              <w:tab/>
              <w:t>Seguimientos de problemas.</w:t>
            </w:r>
          </w:p>
          <w:p w14:paraId="6799488C" w14:textId="77777777" w:rsidR="009B1E20" w:rsidRPr="009A0D62" w:rsidRDefault="009B1E20" w:rsidP="00214DF5">
            <w:pPr>
              <w:ind w:left="460" w:hanging="141"/>
              <w:jc w:val="both"/>
              <w:rPr>
                <w:rFonts w:ascii="Noto Sans" w:hAnsi="Noto Sans" w:cs="Noto Sans"/>
                <w:sz w:val="20"/>
                <w:szCs w:val="20"/>
              </w:rPr>
            </w:pPr>
            <w:r w:rsidRPr="009A0D62">
              <w:rPr>
                <w:rFonts w:ascii="Noto Sans" w:hAnsi="Noto Sans" w:cs="Noto Sans"/>
                <w:sz w:val="20"/>
                <w:szCs w:val="20"/>
              </w:rPr>
              <w:t>•</w:t>
            </w:r>
            <w:r w:rsidRPr="009A0D62">
              <w:rPr>
                <w:rFonts w:ascii="Noto Sans" w:hAnsi="Noto Sans" w:cs="Noto Sans"/>
                <w:sz w:val="20"/>
                <w:szCs w:val="20"/>
              </w:rPr>
              <w:tab/>
              <w:t>Desviaciones en los niveles de servicio.</w:t>
            </w:r>
          </w:p>
        </w:tc>
        <w:tc>
          <w:tcPr>
            <w:tcW w:w="2835" w:type="dxa"/>
          </w:tcPr>
          <w:p w14:paraId="23FADC1E" w14:textId="77777777" w:rsidR="009F4559" w:rsidRPr="009A0D62" w:rsidRDefault="009B1E20" w:rsidP="00214DF5">
            <w:pPr>
              <w:jc w:val="both"/>
              <w:rPr>
                <w:rFonts w:ascii="Noto Sans" w:hAnsi="Noto Sans" w:cs="Noto Sans"/>
                <w:color w:val="000000"/>
                <w:sz w:val="20"/>
                <w:szCs w:val="20"/>
                <w:shd w:val="clear" w:color="auto" w:fill="FFFFFF"/>
              </w:rPr>
            </w:pPr>
            <w:r w:rsidRPr="009A0D62">
              <w:rPr>
                <w:rFonts w:ascii="Noto Sans" w:hAnsi="Noto Sans" w:cs="Noto Sans"/>
                <w:color w:val="000000"/>
                <w:sz w:val="20"/>
                <w:szCs w:val="20"/>
                <w:shd w:val="clear" w:color="auto" w:fill="FFFFFF"/>
              </w:rPr>
              <w:t>Dentro de los 10 (diez) días naturales posteriores al mes que se reporta</w:t>
            </w:r>
            <w:r w:rsidR="009F4559" w:rsidRPr="009A0D62">
              <w:rPr>
                <w:rFonts w:ascii="Noto Sans" w:hAnsi="Noto Sans" w:cs="Noto Sans"/>
                <w:color w:val="000000"/>
                <w:sz w:val="20"/>
                <w:szCs w:val="20"/>
                <w:shd w:val="clear" w:color="auto" w:fill="FFFFFF"/>
              </w:rPr>
              <w:t>.</w:t>
            </w:r>
          </w:p>
          <w:p w14:paraId="19791466" w14:textId="77777777" w:rsidR="009F4559" w:rsidRPr="009A0D62" w:rsidRDefault="009F4559" w:rsidP="00214DF5">
            <w:pPr>
              <w:jc w:val="both"/>
              <w:rPr>
                <w:rFonts w:ascii="Noto Sans" w:hAnsi="Noto Sans" w:cs="Noto Sans"/>
                <w:color w:val="000000"/>
                <w:sz w:val="20"/>
                <w:szCs w:val="20"/>
                <w:shd w:val="clear" w:color="auto" w:fill="FFFFFF"/>
              </w:rPr>
            </w:pPr>
          </w:p>
          <w:p w14:paraId="34E3C9FB" w14:textId="6CD0DD35" w:rsidR="00F51C87" w:rsidRPr="009A0D62" w:rsidRDefault="00F51C87" w:rsidP="00214DF5">
            <w:pPr>
              <w:jc w:val="both"/>
              <w:rPr>
                <w:rFonts w:ascii="Noto Sans" w:hAnsi="Noto Sans" w:cs="Noto Sans"/>
                <w:color w:val="000000"/>
                <w:sz w:val="20"/>
                <w:szCs w:val="20"/>
                <w:shd w:val="clear" w:color="auto" w:fill="FFFFFF"/>
              </w:rPr>
            </w:pPr>
            <w:r w:rsidRPr="009A0D62">
              <w:rPr>
                <w:rFonts w:ascii="Noto Sans" w:hAnsi="Noto Sans" w:cs="Noto Sans"/>
                <w:color w:val="000000"/>
                <w:sz w:val="20"/>
                <w:szCs w:val="20"/>
                <w:shd w:val="clear" w:color="auto" w:fill="FFFFFF"/>
              </w:rPr>
              <w:t>En medio Electrónico y en medio Impreso debidamente formalizados por el Administrador del Contrato y Administrador del Proyecto de “EL LICITANTE".</w:t>
            </w:r>
          </w:p>
          <w:p w14:paraId="21C86000" w14:textId="77777777" w:rsidR="00F51C87" w:rsidRPr="009A0D62" w:rsidRDefault="00F51C87" w:rsidP="00214DF5">
            <w:pPr>
              <w:jc w:val="both"/>
              <w:rPr>
                <w:rFonts w:ascii="Noto Sans" w:hAnsi="Noto Sans" w:cs="Noto Sans"/>
                <w:color w:val="000000"/>
                <w:sz w:val="20"/>
                <w:szCs w:val="20"/>
                <w:shd w:val="clear" w:color="auto" w:fill="FFFFFF"/>
              </w:rPr>
            </w:pPr>
          </w:p>
          <w:p w14:paraId="7E811100" w14:textId="5582FCB4" w:rsidR="009F4559" w:rsidRPr="009A0D62" w:rsidRDefault="00F51C87" w:rsidP="00214DF5">
            <w:pPr>
              <w:jc w:val="both"/>
              <w:rPr>
                <w:rFonts w:ascii="Noto Sans" w:hAnsi="Noto Sans" w:cs="Noto Sans"/>
                <w:color w:val="000000"/>
                <w:sz w:val="20"/>
                <w:szCs w:val="20"/>
                <w:shd w:val="clear" w:color="auto" w:fill="FFFFFF"/>
              </w:rPr>
            </w:pPr>
            <w:r w:rsidRPr="009A0D62">
              <w:rPr>
                <w:rFonts w:ascii="Noto Sans" w:hAnsi="Noto Sans" w:cs="Noto Sans"/>
                <w:color w:val="000000"/>
                <w:sz w:val="20"/>
                <w:szCs w:val="20"/>
                <w:shd w:val="clear" w:color="auto" w:fill="FFFFFF"/>
              </w:rPr>
              <w:t xml:space="preserve">La información correspondiente a la Disponibilidad de la infraestructura </w:t>
            </w:r>
            <w:r w:rsidR="00C93D20" w:rsidRPr="009A0D62">
              <w:rPr>
                <w:rFonts w:ascii="Noto Sans" w:hAnsi="Noto Sans" w:cs="Noto Sans"/>
                <w:color w:val="000000"/>
                <w:sz w:val="20"/>
                <w:szCs w:val="20"/>
                <w:shd w:val="clear" w:color="auto" w:fill="FFFFFF"/>
              </w:rPr>
              <w:t>tecnológica</w:t>
            </w:r>
            <w:r w:rsidRPr="009A0D62">
              <w:rPr>
                <w:rFonts w:ascii="Noto Sans" w:hAnsi="Noto Sans" w:cs="Noto Sans"/>
                <w:color w:val="000000"/>
                <w:sz w:val="20"/>
                <w:szCs w:val="20"/>
                <w:shd w:val="clear" w:color="auto" w:fill="FFFFFF"/>
              </w:rPr>
              <w:t xml:space="preserve"> deberá ser entregada en medio electrónico, sin </w:t>
            </w:r>
            <w:r w:rsidR="00214DF5" w:rsidRPr="009A0D62">
              <w:rPr>
                <w:rFonts w:ascii="Noto Sans" w:hAnsi="Noto Sans" w:cs="Noto Sans"/>
                <w:color w:val="000000"/>
                <w:sz w:val="20"/>
                <w:szCs w:val="20"/>
                <w:shd w:val="clear" w:color="auto" w:fill="FFFFFF"/>
              </w:rPr>
              <w:t>embargo,</w:t>
            </w:r>
            <w:r w:rsidRPr="009A0D62">
              <w:rPr>
                <w:rFonts w:ascii="Noto Sans" w:hAnsi="Noto Sans" w:cs="Noto Sans"/>
                <w:color w:val="000000"/>
                <w:sz w:val="20"/>
                <w:szCs w:val="20"/>
                <w:shd w:val="clear" w:color="auto" w:fill="FFFFFF"/>
              </w:rPr>
              <w:t xml:space="preserve"> deberá estar integrada como parte del reporte.</w:t>
            </w:r>
          </w:p>
        </w:tc>
        <w:tc>
          <w:tcPr>
            <w:tcW w:w="2977" w:type="dxa"/>
          </w:tcPr>
          <w:p w14:paraId="38762DA7" w14:textId="1729D74E" w:rsidR="009B1E20" w:rsidRPr="009A0D62" w:rsidRDefault="009F4559" w:rsidP="00214DF5">
            <w:pPr>
              <w:jc w:val="both"/>
              <w:rPr>
                <w:rFonts w:ascii="Noto Sans" w:hAnsi="Noto Sans" w:cs="Noto Sans"/>
                <w:sz w:val="20"/>
                <w:szCs w:val="20"/>
              </w:rPr>
            </w:pPr>
            <w:r w:rsidRPr="009A0D62">
              <w:rPr>
                <w:rFonts w:ascii="Noto Sans" w:hAnsi="Noto Sans" w:cs="Noto Sans"/>
                <w:sz w:val="20"/>
                <w:szCs w:val="20"/>
              </w:rPr>
              <w:t xml:space="preserve">El equivalente a 1% del costo total correspondiente al concepto de servicio </w:t>
            </w:r>
            <w:r w:rsidRPr="009A0D62">
              <w:rPr>
                <w:rFonts w:ascii="Noto Sans" w:hAnsi="Noto Sans" w:cs="Noto Sans"/>
                <w:b/>
                <w:sz w:val="20"/>
                <w:szCs w:val="20"/>
              </w:rPr>
              <w:t xml:space="preserve">2.- </w:t>
            </w:r>
            <w:r w:rsidR="004024A9" w:rsidRPr="009A0D62">
              <w:rPr>
                <w:rFonts w:ascii="Noto Sans" w:hAnsi="Noto Sans" w:cs="Noto Sans"/>
                <w:b/>
                <w:sz w:val="20"/>
                <w:szCs w:val="20"/>
              </w:rPr>
              <w:t>Operación y gestión de la operación a la Infraestructura física y sus componentes en el Centro de Datos ofertado por “EL LICITANTE”</w:t>
            </w:r>
            <w:r w:rsidRPr="009A0D62">
              <w:rPr>
                <w:rFonts w:ascii="Noto Sans" w:hAnsi="Noto Sans" w:cs="Noto Sans"/>
                <w:b/>
                <w:sz w:val="20"/>
                <w:szCs w:val="20"/>
              </w:rPr>
              <w:t>,</w:t>
            </w:r>
            <w:r w:rsidRPr="009A0D62">
              <w:rPr>
                <w:rFonts w:ascii="Noto Sans" w:hAnsi="Noto Sans" w:cs="Noto Sans"/>
                <w:sz w:val="20"/>
                <w:szCs w:val="20"/>
              </w:rPr>
              <w:t xml:space="preserve"> por la entrega parcial o deficiente de cada uno de los documentos al no cumplir con todos los elementos requeridos en “Anexo Técnico” o fuera plazo establecido para su entrega.</w:t>
            </w:r>
          </w:p>
        </w:tc>
      </w:tr>
      <w:tr w:rsidR="009B1E20" w:rsidRPr="009A0D62" w14:paraId="1254671B" w14:textId="77777777" w:rsidTr="00214DF5">
        <w:trPr>
          <w:jc w:val="center"/>
        </w:trPr>
        <w:tc>
          <w:tcPr>
            <w:tcW w:w="4111" w:type="dxa"/>
          </w:tcPr>
          <w:p w14:paraId="3D72C9EB" w14:textId="1335A87A" w:rsidR="009B1E20" w:rsidRPr="009A0D62" w:rsidRDefault="009B1E20" w:rsidP="00214DF5">
            <w:pPr>
              <w:ind w:left="319" w:hanging="319"/>
              <w:jc w:val="both"/>
              <w:rPr>
                <w:rFonts w:ascii="Noto Sans" w:hAnsi="Noto Sans" w:cs="Noto Sans"/>
                <w:sz w:val="20"/>
                <w:szCs w:val="20"/>
              </w:rPr>
            </w:pPr>
            <w:r w:rsidRPr="009A0D62">
              <w:rPr>
                <w:rFonts w:ascii="Noto Sans" w:hAnsi="Noto Sans" w:cs="Noto Sans"/>
                <w:sz w:val="20"/>
                <w:szCs w:val="20"/>
              </w:rPr>
              <w:lastRenderedPageBreak/>
              <w:t>K.</w:t>
            </w:r>
            <w:r w:rsidRPr="009A0D62">
              <w:rPr>
                <w:rFonts w:ascii="Noto Sans" w:hAnsi="Noto Sans" w:cs="Noto Sans"/>
                <w:sz w:val="20"/>
                <w:szCs w:val="20"/>
              </w:rPr>
              <w:tab/>
              <w:t>Memorias técnicas (en caso de modificar activos, o en su caso de cambios en la infraestructura tecnológica)</w:t>
            </w:r>
            <w:r w:rsidR="002D3474" w:rsidRPr="009A0D62">
              <w:rPr>
                <w:rFonts w:ascii="Noto Sans" w:hAnsi="Noto Sans" w:cs="Noto Sans"/>
                <w:sz w:val="20"/>
                <w:szCs w:val="20"/>
              </w:rPr>
              <w:t>.</w:t>
            </w:r>
          </w:p>
        </w:tc>
        <w:tc>
          <w:tcPr>
            <w:tcW w:w="2835" w:type="dxa"/>
          </w:tcPr>
          <w:p w14:paraId="30095725" w14:textId="056BE1F2" w:rsidR="009B1E20" w:rsidRPr="009A0D62" w:rsidRDefault="009B1E20" w:rsidP="00214DF5">
            <w:pPr>
              <w:jc w:val="both"/>
              <w:rPr>
                <w:rFonts w:ascii="Noto Sans" w:hAnsi="Noto Sans" w:cs="Noto Sans"/>
                <w:color w:val="000000"/>
                <w:sz w:val="20"/>
                <w:szCs w:val="20"/>
                <w:shd w:val="clear" w:color="auto" w:fill="FFFFFF"/>
              </w:rPr>
            </w:pPr>
            <w:r w:rsidRPr="009A0D62">
              <w:rPr>
                <w:rFonts w:ascii="Noto Sans" w:hAnsi="Noto Sans" w:cs="Noto Sans"/>
                <w:color w:val="000000"/>
                <w:sz w:val="20"/>
                <w:szCs w:val="20"/>
                <w:shd w:val="clear" w:color="auto" w:fill="FFFFFF"/>
              </w:rPr>
              <w:t>Dentro de los 10 (diez) días naturales posteriores al mes que se reporta</w:t>
            </w:r>
            <w:r w:rsidR="00F51C87" w:rsidRPr="009A0D62">
              <w:rPr>
                <w:rFonts w:ascii="Noto Sans" w:hAnsi="Noto Sans" w:cs="Noto Sans"/>
                <w:color w:val="000000"/>
                <w:sz w:val="20"/>
                <w:szCs w:val="20"/>
                <w:shd w:val="clear" w:color="auto" w:fill="FFFFFF"/>
              </w:rPr>
              <w:t>.</w:t>
            </w:r>
          </w:p>
          <w:p w14:paraId="2C91D2AA" w14:textId="77777777" w:rsidR="009F4559" w:rsidRPr="009A0D62" w:rsidRDefault="009F4559" w:rsidP="00214DF5">
            <w:pPr>
              <w:jc w:val="both"/>
              <w:rPr>
                <w:rFonts w:ascii="Noto Sans" w:hAnsi="Noto Sans" w:cs="Noto Sans"/>
                <w:color w:val="000000"/>
                <w:sz w:val="20"/>
                <w:szCs w:val="20"/>
                <w:shd w:val="clear" w:color="auto" w:fill="FFFFFF"/>
              </w:rPr>
            </w:pPr>
          </w:p>
          <w:p w14:paraId="77B908B8" w14:textId="760A0346" w:rsidR="009F4559" w:rsidRPr="009A0D62" w:rsidRDefault="009F4559" w:rsidP="00214DF5">
            <w:pPr>
              <w:jc w:val="both"/>
              <w:rPr>
                <w:rFonts w:ascii="Noto Sans" w:hAnsi="Noto Sans" w:cs="Noto Sans"/>
                <w:sz w:val="20"/>
                <w:szCs w:val="20"/>
              </w:rPr>
            </w:pPr>
            <w:r w:rsidRPr="009A0D62">
              <w:rPr>
                <w:rFonts w:ascii="Noto Sans" w:hAnsi="Noto Sans" w:cs="Noto Sans"/>
                <w:sz w:val="20"/>
                <w:szCs w:val="20"/>
              </w:rPr>
              <w:t>En medio Electrónico e Impreso</w:t>
            </w:r>
            <w:r w:rsidR="00F51C87" w:rsidRPr="009A0D62">
              <w:rPr>
                <w:rFonts w:ascii="Noto Sans" w:hAnsi="Noto Sans" w:cs="Noto Sans"/>
                <w:sz w:val="20"/>
                <w:szCs w:val="20"/>
              </w:rPr>
              <w:t xml:space="preserve"> </w:t>
            </w:r>
            <w:r w:rsidRPr="009A0D62">
              <w:rPr>
                <w:rFonts w:ascii="Noto Sans" w:hAnsi="Noto Sans" w:cs="Noto Sans"/>
                <w:color w:val="000000"/>
                <w:sz w:val="20"/>
                <w:szCs w:val="20"/>
                <w:shd w:val="clear" w:color="auto" w:fill="FFFFFF"/>
              </w:rPr>
              <w:t>debidamente formalizados por el Administrador del Contrato y Administrador del Proyecto de “EL LICITANTE</w:t>
            </w:r>
          </w:p>
        </w:tc>
        <w:tc>
          <w:tcPr>
            <w:tcW w:w="2977" w:type="dxa"/>
          </w:tcPr>
          <w:p w14:paraId="10907E92" w14:textId="3D15C048" w:rsidR="009B1E20" w:rsidRPr="009A0D62" w:rsidRDefault="009F4559" w:rsidP="00214DF5">
            <w:pPr>
              <w:jc w:val="both"/>
              <w:rPr>
                <w:rFonts w:ascii="Noto Sans" w:hAnsi="Noto Sans" w:cs="Noto Sans"/>
                <w:sz w:val="20"/>
                <w:szCs w:val="20"/>
              </w:rPr>
            </w:pPr>
            <w:r w:rsidRPr="009A0D62">
              <w:rPr>
                <w:rFonts w:ascii="Noto Sans" w:hAnsi="Noto Sans" w:cs="Noto Sans"/>
                <w:sz w:val="20"/>
                <w:szCs w:val="20"/>
              </w:rPr>
              <w:t xml:space="preserve">El equivalente a 1% del costo total correspondiente al precio unitario ofertado por el equipo (hardware) correspondiente concepto de servicio </w:t>
            </w:r>
            <w:r w:rsidRPr="009A0D62">
              <w:rPr>
                <w:rFonts w:ascii="Noto Sans" w:hAnsi="Noto Sans" w:cs="Noto Sans"/>
                <w:b/>
                <w:sz w:val="20"/>
                <w:szCs w:val="20"/>
              </w:rPr>
              <w:t>2.-</w:t>
            </w:r>
            <w:r w:rsidR="00F51C87" w:rsidRPr="009A0D62">
              <w:rPr>
                <w:rFonts w:ascii="Noto Sans" w:hAnsi="Noto Sans" w:cs="Noto Sans"/>
                <w:b/>
                <w:sz w:val="20"/>
                <w:szCs w:val="20"/>
              </w:rPr>
              <w:t xml:space="preserve"> </w:t>
            </w:r>
            <w:r w:rsidR="002D3474" w:rsidRPr="009A0D62">
              <w:rPr>
                <w:rFonts w:ascii="Noto Sans" w:hAnsi="Noto Sans" w:cs="Noto Sans"/>
                <w:b/>
                <w:sz w:val="20"/>
                <w:szCs w:val="20"/>
              </w:rPr>
              <w:t>Operación y gestión de la operación a la Infraestructura física y sus componentes en el Centro de Datos ofertado por “EL LICITANTE”</w:t>
            </w:r>
            <w:r w:rsidRPr="009A0D62">
              <w:rPr>
                <w:rFonts w:ascii="Noto Sans" w:hAnsi="Noto Sans" w:cs="Noto Sans"/>
                <w:b/>
                <w:sz w:val="20"/>
                <w:szCs w:val="20"/>
              </w:rPr>
              <w:t>,</w:t>
            </w:r>
            <w:r w:rsidRPr="009A0D62">
              <w:rPr>
                <w:rFonts w:ascii="Noto Sans" w:hAnsi="Noto Sans" w:cs="Noto Sans"/>
                <w:sz w:val="20"/>
                <w:szCs w:val="20"/>
              </w:rPr>
              <w:t xml:space="preserve"> por la entrega parcial o deficiente de cada uno de los documentos al no cumplir con todos los elementos requeridos en “Anexo Técnico” o fuera plazo establecido para su entrega.</w:t>
            </w:r>
          </w:p>
        </w:tc>
      </w:tr>
      <w:tr w:rsidR="009B1E20" w:rsidRPr="009A0D62" w14:paraId="54C0997D" w14:textId="77777777" w:rsidTr="00214DF5">
        <w:trPr>
          <w:jc w:val="center"/>
        </w:trPr>
        <w:tc>
          <w:tcPr>
            <w:tcW w:w="4111" w:type="dxa"/>
          </w:tcPr>
          <w:p w14:paraId="4B0435E6" w14:textId="792A6594" w:rsidR="009B1E20" w:rsidRPr="009A0D62" w:rsidRDefault="009B1E20" w:rsidP="00214DF5">
            <w:pPr>
              <w:ind w:left="319" w:hanging="319"/>
              <w:jc w:val="both"/>
              <w:rPr>
                <w:rFonts w:ascii="Noto Sans" w:hAnsi="Noto Sans" w:cs="Noto Sans"/>
                <w:sz w:val="20"/>
                <w:szCs w:val="20"/>
              </w:rPr>
            </w:pPr>
            <w:r w:rsidRPr="009A0D62">
              <w:rPr>
                <w:rFonts w:ascii="Noto Sans" w:hAnsi="Noto Sans" w:cs="Noto Sans"/>
                <w:sz w:val="20"/>
                <w:szCs w:val="20"/>
              </w:rPr>
              <w:t>L.</w:t>
            </w:r>
            <w:r w:rsidRPr="009A0D62">
              <w:rPr>
                <w:rFonts w:ascii="Noto Sans" w:hAnsi="Noto Sans" w:cs="Noto Sans"/>
                <w:sz w:val="20"/>
                <w:szCs w:val="20"/>
              </w:rPr>
              <w:tab/>
              <w:t xml:space="preserve">Reporte Postmortem </w:t>
            </w:r>
            <w:r w:rsidR="00C93D20" w:rsidRPr="009A0D62">
              <w:rPr>
                <w:rFonts w:ascii="Noto Sans" w:hAnsi="Noto Sans" w:cs="Noto Sans"/>
                <w:sz w:val="20"/>
                <w:szCs w:val="20"/>
              </w:rPr>
              <w:t>(en</w:t>
            </w:r>
            <w:r w:rsidRPr="009A0D62">
              <w:rPr>
                <w:rFonts w:ascii="Noto Sans" w:hAnsi="Noto Sans" w:cs="Noto Sans"/>
                <w:sz w:val="20"/>
                <w:szCs w:val="20"/>
              </w:rPr>
              <w:t xml:space="preserve"> caso de incidentes derivados de fallas en la infraestructura física)</w:t>
            </w:r>
          </w:p>
        </w:tc>
        <w:tc>
          <w:tcPr>
            <w:tcW w:w="2835" w:type="dxa"/>
          </w:tcPr>
          <w:p w14:paraId="7B949024" w14:textId="7C86D800" w:rsidR="009B1E20" w:rsidRPr="009A0D62" w:rsidRDefault="009B1E20" w:rsidP="00214DF5">
            <w:pPr>
              <w:jc w:val="both"/>
              <w:rPr>
                <w:rFonts w:ascii="Noto Sans" w:hAnsi="Noto Sans" w:cs="Noto Sans"/>
                <w:sz w:val="20"/>
                <w:szCs w:val="20"/>
              </w:rPr>
            </w:pPr>
            <w:r w:rsidRPr="009A0D62">
              <w:rPr>
                <w:rFonts w:ascii="Noto Sans" w:hAnsi="Noto Sans" w:cs="Noto Sans"/>
                <w:sz w:val="20"/>
                <w:szCs w:val="20"/>
              </w:rPr>
              <w:t xml:space="preserve">En un plazo no mayor a 3 (tres) días </w:t>
            </w:r>
            <w:r w:rsidR="00F51C87" w:rsidRPr="009A0D62">
              <w:rPr>
                <w:rFonts w:ascii="Noto Sans" w:hAnsi="Noto Sans" w:cs="Noto Sans"/>
                <w:sz w:val="20"/>
                <w:szCs w:val="20"/>
              </w:rPr>
              <w:t xml:space="preserve">naturales </w:t>
            </w:r>
            <w:r w:rsidRPr="009A0D62">
              <w:rPr>
                <w:rFonts w:ascii="Noto Sans" w:hAnsi="Noto Sans" w:cs="Noto Sans"/>
                <w:sz w:val="20"/>
                <w:szCs w:val="20"/>
              </w:rPr>
              <w:t>posteriores a la solución del incidente.</w:t>
            </w:r>
          </w:p>
          <w:p w14:paraId="6954BEC4" w14:textId="732744BC" w:rsidR="009F4559" w:rsidRPr="009A0D62" w:rsidRDefault="009F4559" w:rsidP="00214DF5">
            <w:pPr>
              <w:jc w:val="both"/>
              <w:rPr>
                <w:rFonts w:ascii="Noto Sans" w:hAnsi="Noto Sans" w:cs="Noto Sans"/>
                <w:sz w:val="20"/>
                <w:szCs w:val="20"/>
              </w:rPr>
            </w:pPr>
          </w:p>
          <w:p w14:paraId="0D6AC23F" w14:textId="2027A3E7" w:rsidR="009B1E20" w:rsidRPr="009A0D62" w:rsidRDefault="009F4559" w:rsidP="00214DF5">
            <w:pPr>
              <w:jc w:val="both"/>
              <w:rPr>
                <w:rFonts w:ascii="Noto Sans" w:hAnsi="Noto Sans" w:cs="Noto Sans"/>
                <w:sz w:val="20"/>
                <w:szCs w:val="20"/>
              </w:rPr>
            </w:pPr>
            <w:r w:rsidRPr="009A0D62">
              <w:rPr>
                <w:rFonts w:ascii="Noto Sans" w:hAnsi="Noto Sans" w:cs="Noto Sans"/>
                <w:sz w:val="20"/>
                <w:szCs w:val="20"/>
              </w:rPr>
              <w:t>En medio Electrónico e Impreso</w:t>
            </w:r>
            <w:r w:rsidR="00DF2FE5" w:rsidRPr="009A0D62">
              <w:rPr>
                <w:rFonts w:ascii="Noto Sans" w:hAnsi="Noto Sans" w:cs="Noto Sans"/>
                <w:sz w:val="20"/>
                <w:szCs w:val="20"/>
              </w:rPr>
              <w:t xml:space="preserve"> </w:t>
            </w:r>
            <w:r w:rsidRPr="009A0D62">
              <w:rPr>
                <w:rFonts w:ascii="Noto Sans" w:hAnsi="Noto Sans" w:cs="Noto Sans"/>
                <w:color w:val="000000"/>
                <w:sz w:val="20"/>
                <w:szCs w:val="20"/>
                <w:shd w:val="clear" w:color="auto" w:fill="FFFFFF"/>
              </w:rPr>
              <w:t>debidamente formalizados por el Administrador del Contrato y Administrador del Proyecto de “EL LICITANTE</w:t>
            </w:r>
          </w:p>
        </w:tc>
        <w:tc>
          <w:tcPr>
            <w:tcW w:w="2977" w:type="dxa"/>
          </w:tcPr>
          <w:p w14:paraId="0A909A5B" w14:textId="33EBC89F" w:rsidR="009B1E20" w:rsidRPr="009A0D62" w:rsidRDefault="009F4559" w:rsidP="00214DF5">
            <w:pPr>
              <w:jc w:val="both"/>
              <w:rPr>
                <w:rFonts w:ascii="Noto Sans" w:hAnsi="Noto Sans" w:cs="Noto Sans"/>
                <w:sz w:val="20"/>
                <w:szCs w:val="20"/>
              </w:rPr>
            </w:pPr>
            <w:r w:rsidRPr="009A0D62">
              <w:rPr>
                <w:rFonts w:ascii="Noto Sans" w:hAnsi="Noto Sans" w:cs="Noto Sans"/>
                <w:sz w:val="20"/>
                <w:szCs w:val="20"/>
              </w:rPr>
              <w:t xml:space="preserve">El equivalente a 1% del costo total correspondiente al precio unitario ofertado por el equipo (hardware) correspondiente concepto de servicio </w:t>
            </w:r>
            <w:r w:rsidRPr="009A0D62">
              <w:rPr>
                <w:rFonts w:ascii="Noto Sans" w:hAnsi="Noto Sans" w:cs="Noto Sans"/>
                <w:b/>
                <w:sz w:val="20"/>
                <w:szCs w:val="20"/>
              </w:rPr>
              <w:t>2.-</w:t>
            </w:r>
            <w:r w:rsidR="00F51C87" w:rsidRPr="009A0D62">
              <w:rPr>
                <w:rFonts w:ascii="Noto Sans" w:hAnsi="Noto Sans" w:cs="Noto Sans"/>
                <w:b/>
                <w:sz w:val="20"/>
                <w:szCs w:val="20"/>
              </w:rPr>
              <w:t xml:space="preserve"> </w:t>
            </w:r>
            <w:r w:rsidR="002D3474" w:rsidRPr="009A0D62">
              <w:rPr>
                <w:rFonts w:ascii="Noto Sans" w:hAnsi="Noto Sans" w:cs="Noto Sans"/>
                <w:b/>
                <w:sz w:val="20"/>
                <w:szCs w:val="20"/>
              </w:rPr>
              <w:t>Operación y gestión de la operación a la Infraestructura física y sus componentes en el Centro de Datos ofertado por “EL LICITANTE”</w:t>
            </w:r>
            <w:r w:rsidRPr="009A0D62">
              <w:rPr>
                <w:rFonts w:ascii="Noto Sans" w:hAnsi="Noto Sans" w:cs="Noto Sans"/>
                <w:b/>
                <w:sz w:val="20"/>
                <w:szCs w:val="20"/>
              </w:rPr>
              <w:t>,</w:t>
            </w:r>
            <w:r w:rsidRPr="009A0D62">
              <w:rPr>
                <w:rFonts w:ascii="Noto Sans" w:hAnsi="Noto Sans" w:cs="Noto Sans"/>
                <w:sz w:val="20"/>
                <w:szCs w:val="20"/>
              </w:rPr>
              <w:t xml:space="preserve"> por la entrega parcial o deficiente de cada uno de los documentos al no cumplir con todos los elementos requeridos en “Anexo Técnico” o fuera plazo establecido para su entrega.</w:t>
            </w:r>
          </w:p>
          <w:p w14:paraId="53AAA674" w14:textId="687E4B28" w:rsidR="009F4559" w:rsidRPr="009A0D62" w:rsidRDefault="009F4559" w:rsidP="00214DF5">
            <w:pPr>
              <w:jc w:val="both"/>
              <w:rPr>
                <w:rFonts w:ascii="Noto Sans" w:hAnsi="Noto Sans" w:cs="Noto Sans"/>
                <w:sz w:val="20"/>
                <w:szCs w:val="20"/>
              </w:rPr>
            </w:pPr>
          </w:p>
        </w:tc>
      </w:tr>
      <w:tr w:rsidR="009B1E20" w:rsidRPr="009A0D62" w14:paraId="47FD2788" w14:textId="77777777" w:rsidTr="00214DF5">
        <w:trPr>
          <w:jc w:val="center"/>
        </w:trPr>
        <w:tc>
          <w:tcPr>
            <w:tcW w:w="4111" w:type="dxa"/>
          </w:tcPr>
          <w:p w14:paraId="7BCD3915" w14:textId="77777777" w:rsidR="009B1E20" w:rsidRPr="009A0D62" w:rsidRDefault="009B1E20" w:rsidP="00214DF5">
            <w:pPr>
              <w:ind w:left="319" w:hanging="319"/>
              <w:jc w:val="both"/>
              <w:rPr>
                <w:rFonts w:ascii="Noto Sans" w:hAnsi="Noto Sans" w:cs="Noto Sans"/>
                <w:sz w:val="20"/>
                <w:szCs w:val="20"/>
              </w:rPr>
            </w:pPr>
            <w:r w:rsidRPr="009A0D62">
              <w:rPr>
                <w:rFonts w:ascii="Noto Sans" w:hAnsi="Noto Sans" w:cs="Noto Sans"/>
                <w:b/>
                <w:bCs/>
                <w:sz w:val="20"/>
                <w:szCs w:val="20"/>
              </w:rPr>
              <w:t>M.</w:t>
            </w:r>
            <w:r w:rsidRPr="009A0D62">
              <w:rPr>
                <w:rFonts w:ascii="Noto Sans" w:hAnsi="Noto Sans" w:cs="Noto Sans"/>
                <w:sz w:val="20"/>
                <w:szCs w:val="20"/>
              </w:rPr>
              <w:tab/>
              <w:t>Reporte mensual de Soporte, Mantenimientos Preventivos y Correctivos, el cual deberá contener al menos lo siguiente:</w:t>
            </w:r>
          </w:p>
          <w:p w14:paraId="0B13D152" w14:textId="77777777" w:rsidR="009B1E20" w:rsidRPr="009A0D62" w:rsidRDefault="009B1E20" w:rsidP="00214DF5">
            <w:pPr>
              <w:ind w:left="602" w:hanging="283"/>
              <w:jc w:val="both"/>
              <w:rPr>
                <w:rFonts w:ascii="Noto Sans" w:hAnsi="Noto Sans" w:cs="Noto Sans"/>
                <w:sz w:val="20"/>
                <w:szCs w:val="20"/>
              </w:rPr>
            </w:pPr>
          </w:p>
          <w:p w14:paraId="1251DF7A" w14:textId="77777777" w:rsidR="009B1E20" w:rsidRPr="009A0D62" w:rsidRDefault="009B1E20" w:rsidP="00214DF5">
            <w:pPr>
              <w:ind w:left="602" w:hanging="283"/>
              <w:jc w:val="both"/>
              <w:rPr>
                <w:rFonts w:ascii="Noto Sans" w:hAnsi="Noto Sans" w:cs="Noto Sans"/>
                <w:sz w:val="20"/>
                <w:szCs w:val="20"/>
              </w:rPr>
            </w:pPr>
            <w:r w:rsidRPr="009A0D62">
              <w:rPr>
                <w:rFonts w:ascii="Noto Sans" w:hAnsi="Noto Sans" w:cs="Noto Sans"/>
                <w:sz w:val="20"/>
                <w:szCs w:val="20"/>
              </w:rPr>
              <w:t>•</w:t>
            </w:r>
            <w:r w:rsidRPr="009A0D62">
              <w:rPr>
                <w:rFonts w:ascii="Noto Sans" w:hAnsi="Noto Sans" w:cs="Noto Sans"/>
                <w:sz w:val="20"/>
                <w:szCs w:val="20"/>
              </w:rPr>
              <w:tab/>
              <w:t xml:space="preserve">Listado de refacciones o componentes necesarios para </w:t>
            </w:r>
            <w:r w:rsidRPr="009A0D62">
              <w:rPr>
                <w:rFonts w:ascii="Noto Sans" w:hAnsi="Noto Sans" w:cs="Noto Sans"/>
                <w:sz w:val="20"/>
                <w:szCs w:val="20"/>
              </w:rPr>
              <w:lastRenderedPageBreak/>
              <w:t>ejecutar los mantenimientos preventivos programados</w:t>
            </w:r>
          </w:p>
          <w:p w14:paraId="69F716FF" w14:textId="77777777" w:rsidR="009B1E20" w:rsidRPr="009A0D62" w:rsidRDefault="009B1E20" w:rsidP="00214DF5">
            <w:pPr>
              <w:ind w:left="602" w:hanging="283"/>
              <w:jc w:val="both"/>
              <w:rPr>
                <w:rFonts w:ascii="Noto Sans" w:hAnsi="Noto Sans" w:cs="Noto Sans"/>
                <w:sz w:val="20"/>
                <w:szCs w:val="20"/>
              </w:rPr>
            </w:pPr>
            <w:r w:rsidRPr="009A0D62">
              <w:rPr>
                <w:rFonts w:ascii="Noto Sans" w:hAnsi="Noto Sans" w:cs="Noto Sans"/>
                <w:sz w:val="20"/>
                <w:szCs w:val="20"/>
              </w:rPr>
              <w:t>•</w:t>
            </w:r>
            <w:r w:rsidRPr="009A0D62">
              <w:rPr>
                <w:rFonts w:ascii="Noto Sans" w:hAnsi="Noto Sans" w:cs="Noto Sans"/>
                <w:sz w:val="20"/>
                <w:szCs w:val="20"/>
              </w:rPr>
              <w:tab/>
              <w:t>Pólizas de mantenimiento de la infraestructura indicada en el Apéndice 1. Listado de Infraestructura.</w:t>
            </w:r>
          </w:p>
          <w:p w14:paraId="473A2002" w14:textId="77777777" w:rsidR="009B1E20" w:rsidRPr="009A0D62" w:rsidRDefault="009B1E20" w:rsidP="00214DF5">
            <w:pPr>
              <w:ind w:left="602" w:hanging="283"/>
              <w:jc w:val="both"/>
              <w:rPr>
                <w:rFonts w:ascii="Noto Sans" w:hAnsi="Noto Sans" w:cs="Noto Sans"/>
                <w:sz w:val="20"/>
                <w:szCs w:val="20"/>
              </w:rPr>
            </w:pPr>
            <w:r w:rsidRPr="009A0D62">
              <w:rPr>
                <w:rFonts w:ascii="Noto Sans" w:hAnsi="Noto Sans" w:cs="Noto Sans"/>
                <w:sz w:val="20"/>
                <w:szCs w:val="20"/>
              </w:rPr>
              <w:t>•</w:t>
            </w:r>
            <w:r w:rsidRPr="009A0D62">
              <w:rPr>
                <w:rFonts w:ascii="Noto Sans" w:hAnsi="Noto Sans" w:cs="Noto Sans"/>
                <w:sz w:val="20"/>
                <w:szCs w:val="20"/>
              </w:rPr>
              <w:tab/>
              <w:t>Mantenimientos preventivos y/o correctivos ejecutados en el mes reportado (que finaliza)</w:t>
            </w:r>
          </w:p>
          <w:p w14:paraId="1BEAD1BC" w14:textId="06A3AC1F" w:rsidR="009B1E20" w:rsidRPr="009A0D62" w:rsidRDefault="009B1E20" w:rsidP="00214DF5">
            <w:pPr>
              <w:ind w:left="602" w:hanging="283"/>
              <w:jc w:val="both"/>
              <w:rPr>
                <w:rFonts w:ascii="Noto Sans" w:hAnsi="Noto Sans" w:cs="Noto Sans"/>
                <w:sz w:val="20"/>
                <w:szCs w:val="20"/>
              </w:rPr>
            </w:pPr>
            <w:r w:rsidRPr="009A0D62">
              <w:rPr>
                <w:rFonts w:ascii="Noto Sans" w:hAnsi="Noto Sans" w:cs="Noto Sans"/>
                <w:sz w:val="20"/>
                <w:szCs w:val="20"/>
              </w:rPr>
              <w:t>•</w:t>
            </w:r>
            <w:r w:rsidRPr="009A0D62">
              <w:rPr>
                <w:rFonts w:ascii="Noto Sans" w:hAnsi="Noto Sans" w:cs="Noto Sans"/>
                <w:sz w:val="20"/>
                <w:szCs w:val="20"/>
              </w:rPr>
              <w:tab/>
              <w:t>Actividades realizadas de reconfiguración, instalación, o en su defecto el reemplazo de los componentes de infraestructura dañados</w:t>
            </w:r>
            <w:r w:rsidR="00F51C87" w:rsidRPr="009A0D62">
              <w:rPr>
                <w:rFonts w:ascii="Noto Sans" w:hAnsi="Noto Sans" w:cs="Noto Sans"/>
                <w:sz w:val="20"/>
                <w:szCs w:val="20"/>
              </w:rPr>
              <w:t>.</w:t>
            </w:r>
          </w:p>
          <w:p w14:paraId="1A7CC715" w14:textId="77777777" w:rsidR="009B1E20" w:rsidRPr="009A0D62" w:rsidRDefault="009B1E20" w:rsidP="00214DF5">
            <w:pPr>
              <w:ind w:left="602" w:hanging="283"/>
              <w:jc w:val="both"/>
              <w:rPr>
                <w:rFonts w:ascii="Noto Sans" w:hAnsi="Noto Sans" w:cs="Noto Sans"/>
                <w:sz w:val="20"/>
                <w:szCs w:val="20"/>
              </w:rPr>
            </w:pPr>
            <w:r w:rsidRPr="009A0D62">
              <w:rPr>
                <w:rFonts w:ascii="Noto Sans" w:hAnsi="Noto Sans" w:cs="Noto Sans"/>
                <w:sz w:val="20"/>
                <w:szCs w:val="20"/>
              </w:rPr>
              <w:t>•</w:t>
            </w:r>
            <w:r w:rsidRPr="009A0D62">
              <w:rPr>
                <w:rFonts w:ascii="Noto Sans" w:hAnsi="Noto Sans" w:cs="Noto Sans"/>
                <w:sz w:val="20"/>
                <w:szCs w:val="20"/>
              </w:rPr>
              <w:tab/>
              <w:t>Rutinas de diagnóstico del funcionamiento de la infraestructura realizadas con y sin impacto a la operación</w:t>
            </w:r>
          </w:p>
          <w:p w14:paraId="3FEE236E" w14:textId="77777777" w:rsidR="009B1E20" w:rsidRPr="009A0D62" w:rsidRDefault="009B1E20" w:rsidP="00214DF5">
            <w:pPr>
              <w:ind w:left="602" w:hanging="283"/>
              <w:jc w:val="both"/>
              <w:rPr>
                <w:rFonts w:ascii="Noto Sans" w:hAnsi="Noto Sans" w:cs="Noto Sans"/>
                <w:sz w:val="20"/>
                <w:szCs w:val="20"/>
              </w:rPr>
            </w:pPr>
            <w:r w:rsidRPr="009A0D62">
              <w:rPr>
                <w:rFonts w:ascii="Noto Sans" w:hAnsi="Noto Sans" w:cs="Noto Sans"/>
                <w:sz w:val="20"/>
                <w:szCs w:val="20"/>
              </w:rPr>
              <w:t>•</w:t>
            </w:r>
            <w:r w:rsidRPr="009A0D62">
              <w:rPr>
                <w:rFonts w:ascii="Noto Sans" w:hAnsi="Noto Sans" w:cs="Noto Sans"/>
                <w:sz w:val="20"/>
                <w:szCs w:val="20"/>
              </w:rPr>
              <w:tab/>
              <w:t>Respaldos de configuración realizados de todos los equipos</w:t>
            </w:r>
          </w:p>
          <w:p w14:paraId="2DD212A5" w14:textId="77777777" w:rsidR="009B1E20" w:rsidRPr="009A0D62" w:rsidRDefault="009B1E20" w:rsidP="00214DF5">
            <w:pPr>
              <w:ind w:left="602" w:hanging="283"/>
              <w:jc w:val="both"/>
              <w:rPr>
                <w:rFonts w:ascii="Noto Sans" w:hAnsi="Noto Sans" w:cs="Noto Sans"/>
                <w:sz w:val="20"/>
                <w:szCs w:val="20"/>
              </w:rPr>
            </w:pPr>
            <w:r w:rsidRPr="009A0D62">
              <w:rPr>
                <w:rFonts w:ascii="Noto Sans" w:hAnsi="Noto Sans" w:cs="Noto Sans"/>
                <w:sz w:val="20"/>
                <w:szCs w:val="20"/>
              </w:rPr>
              <w:t>•</w:t>
            </w:r>
            <w:r w:rsidRPr="009A0D62">
              <w:rPr>
                <w:rFonts w:ascii="Noto Sans" w:hAnsi="Noto Sans" w:cs="Noto Sans"/>
                <w:sz w:val="20"/>
                <w:szCs w:val="20"/>
              </w:rPr>
              <w:tab/>
              <w:t>Ventanas de mantenimiento solicitadas y autorizadas para la realización de las actividades de mantenimiento preventivo y correctivo</w:t>
            </w:r>
          </w:p>
          <w:p w14:paraId="6F221C0E" w14:textId="77777777" w:rsidR="009B1E20" w:rsidRPr="009A0D62" w:rsidRDefault="009B1E20" w:rsidP="00214DF5">
            <w:pPr>
              <w:ind w:left="602" w:hanging="283"/>
              <w:jc w:val="both"/>
              <w:rPr>
                <w:rFonts w:ascii="Noto Sans" w:hAnsi="Noto Sans" w:cs="Noto Sans"/>
                <w:sz w:val="20"/>
                <w:szCs w:val="20"/>
              </w:rPr>
            </w:pPr>
            <w:r w:rsidRPr="009A0D62">
              <w:rPr>
                <w:rFonts w:ascii="Noto Sans" w:hAnsi="Noto Sans" w:cs="Noto Sans"/>
                <w:sz w:val="20"/>
                <w:szCs w:val="20"/>
              </w:rPr>
              <w:t>•</w:t>
            </w:r>
            <w:r w:rsidRPr="009A0D62">
              <w:rPr>
                <w:rFonts w:ascii="Noto Sans" w:hAnsi="Noto Sans" w:cs="Noto Sans"/>
                <w:sz w:val="20"/>
                <w:szCs w:val="20"/>
              </w:rPr>
              <w:tab/>
              <w:t>Control de cambios (RFC “Request for Change”) para las actividades de mantenimiento preventivo y correctivo. (En su caso)</w:t>
            </w:r>
          </w:p>
          <w:p w14:paraId="0A9B364E" w14:textId="77777777" w:rsidR="009B1E20" w:rsidRPr="009A0D62" w:rsidRDefault="009B1E20" w:rsidP="00214DF5">
            <w:pPr>
              <w:ind w:left="319" w:hanging="319"/>
              <w:jc w:val="both"/>
              <w:rPr>
                <w:rFonts w:ascii="Noto Sans" w:hAnsi="Noto Sans" w:cs="Noto Sans"/>
                <w:sz w:val="20"/>
                <w:szCs w:val="20"/>
              </w:rPr>
            </w:pPr>
          </w:p>
        </w:tc>
        <w:tc>
          <w:tcPr>
            <w:tcW w:w="2835" w:type="dxa"/>
          </w:tcPr>
          <w:p w14:paraId="609F5C27" w14:textId="77777777" w:rsidR="009B1E20" w:rsidRPr="009A0D62" w:rsidRDefault="009B1E20" w:rsidP="00214DF5">
            <w:pPr>
              <w:jc w:val="both"/>
              <w:rPr>
                <w:rFonts w:ascii="Noto Sans" w:hAnsi="Noto Sans" w:cs="Noto Sans"/>
                <w:color w:val="000000"/>
                <w:sz w:val="20"/>
                <w:szCs w:val="20"/>
                <w:shd w:val="clear" w:color="auto" w:fill="FFFFFF"/>
              </w:rPr>
            </w:pPr>
            <w:r w:rsidRPr="009A0D62">
              <w:rPr>
                <w:rFonts w:ascii="Noto Sans" w:hAnsi="Noto Sans" w:cs="Noto Sans"/>
                <w:color w:val="000000"/>
                <w:sz w:val="20"/>
                <w:szCs w:val="20"/>
                <w:shd w:val="clear" w:color="auto" w:fill="FFFFFF"/>
              </w:rPr>
              <w:lastRenderedPageBreak/>
              <w:t>Dentro de los 10 (diez) días naturales posteriores al mes que se reporta</w:t>
            </w:r>
            <w:r w:rsidR="009F4559" w:rsidRPr="009A0D62">
              <w:rPr>
                <w:rFonts w:ascii="Noto Sans" w:hAnsi="Noto Sans" w:cs="Noto Sans"/>
                <w:color w:val="000000"/>
                <w:sz w:val="20"/>
                <w:szCs w:val="20"/>
                <w:shd w:val="clear" w:color="auto" w:fill="FFFFFF"/>
              </w:rPr>
              <w:t>.</w:t>
            </w:r>
          </w:p>
          <w:p w14:paraId="63EF4F1D" w14:textId="77777777" w:rsidR="009F4559" w:rsidRPr="009A0D62" w:rsidRDefault="009F4559" w:rsidP="00214DF5">
            <w:pPr>
              <w:jc w:val="both"/>
              <w:rPr>
                <w:rFonts w:ascii="Noto Sans" w:hAnsi="Noto Sans" w:cs="Noto Sans"/>
                <w:color w:val="000000"/>
                <w:sz w:val="20"/>
                <w:szCs w:val="20"/>
                <w:shd w:val="clear" w:color="auto" w:fill="FFFFFF"/>
              </w:rPr>
            </w:pPr>
          </w:p>
          <w:p w14:paraId="7F7F137E" w14:textId="34F6BAF6" w:rsidR="009F4559" w:rsidRPr="009A0D62" w:rsidRDefault="009F4559" w:rsidP="00214DF5">
            <w:pPr>
              <w:jc w:val="both"/>
              <w:rPr>
                <w:rFonts w:ascii="Noto Sans" w:hAnsi="Noto Sans" w:cs="Noto Sans"/>
                <w:sz w:val="20"/>
                <w:szCs w:val="20"/>
              </w:rPr>
            </w:pPr>
            <w:r w:rsidRPr="009A0D62">
              <w:rPr>
                <w:rFonts w:ascii="Noto Sans" w:hAnsi="Noto Sans" w:cs="Noto Sans"/>
                <w:sz w:val="20"/>
                <w:szCs w:val="20"/>
              </w:rPr>
              <w:t>En medio Electrónico e Impreso</w:t>
            </w:r>
            <w:r w:rsidR="00DF2FE5" w:rsidRPr="009A0D62">
              <w:rPr>
                <w:rFonts w:ascii="Noto Sans" w:hAnsi="Noto Sans" w:cs="Noto Sans"/>
                <w:sz w:val="20"/>
                <w:szCs w:val="20"/>
              </w:rPr>
              <w:t xml:space="preserve"> </w:t>
            </w:r>
            <w:r w:rsidRPr="009A0D62">
              <w:rPr>
                <w:rFonts w:ascii="Noto Sans" w:hAnsi="Noto Sans" w:cs="Noto Sans"/>
                <w:color w:val="000000"/>
                <w:sz w:val="20"/>
                <w:szCs w:val="20"/>
                <w:shd w:val="clear" w:color="auto" w:fill="FFFFFF"/>
              </w:rPr>
              <w:t xml:space="preserve">debidamente formalizados por el Administrador del Contrato </w:t>
            </w:r>
            <w:r w:rsidRPr="009A0D62">
              <w:rPr>
                <w:rFonts w:ascii="Noto Sans" w:hAnsi="Noto Sans" w:cs="Noto Sans"/>
                <w:color w:val="000000"/>
                <w:sz w:val="20"/>
                <w:szCs w:val="20"/>
                <w:shd w:val="clear" w:color="auto" w:fill="FFFFFF"/>
              </w:rPr>
              <w:lastRenderedPageBreak/>
              <w:t>y Administrador del Proyecto de “EL LICITANTE</w:t>
            </w:r>
          </w:p>
        </w:tc>
        <w:tc>
          <w:tcPr>
            <w:tcW w:w="2977" w:type="dxa"/>
          </w:tcPr>
          <w:p w14:paraId="491BBBB7" w14:textId="2A968D30" w:rsidR="009B1E20" w:rsidRPr="009A0D62" w:rsidRDefault="009F4559" w:rsidP="00214DF5">
            <w:pPr>
              <w:jc w:val="both"/>
              <w:rPr>
                <w:rFonts w:ascii="Noto Sans" w:hAnsi="Noto Sans" w:cs="Noto Sans"/>
                <w:sz w:val="20"/>
                <w:szCs w:val="20"/>
              </w:rPr>
            </w:pPr>
            <w:r w:rsidRPr="009A0D62">
              <w:rPr>
                <w:rFonts w:ascii="Noto Sans" w:hAnsi="Noto Sans" w:cs="Noto Sans"/>
                <w:sz w:val="20"/>
                <w:szCs w:val="20"/>
              </w:rPr>
              <w:lastRenderedPageBreak/>
              <w:t xml:space="preserve">El equivalente a 1% del costo total correspondiente al concepto de servicio </w:t>
            </w:r>
            <w:r w:rsidRPr="009A0D62">
              <w:rPr>
                <w:rFonts w:ascii="Noto Sans" w:hAnsi="Noto Sans" w:cs="Noto Sans"/>
                <w:b/>
                <w:sz w:val="20"/>
                <w:szCs w:val="20"/>
              </w:rPr>
              <w:t>2.-</w:t>
            </w:r>
            <w:r w:rsidR="00F51C87" w:rsidRPr="009A0D62">
              <w:rPr>
                <w:rFonts w:ascii="Noto Sans" w:hAnsi="Noto Sans" w:cs="Noto Sans"/>
                <w:b/>
                <w:sz w:val="20"/>
                <w:szCs w:val="20"/>
              </w:rPr>
              <w:t xml:space="preserve"> </w:t>
            </w:r>
            <w:r w:rsidR="002D3474" w:rsidRPr="009A0D62">
              <w:rPr>
                <w:rFonts w:ascii="Noto Sans" w:hAnsi="Noto Sans" w:cs="Noto Sans"/>
                <w:b/>
                <w:sz w:val="20"/>
                <w:szCs w:val="20"/>
              </w:rPr>
              <w:t xml:space="preserve">Operación y gestión de la operación a la Infraestructura física y sus componentes en el Centro de Datos ofertado por “EL </w:t>
            </w:r>
            <w:r w:rsidR="002D3474" w:rsidRPr="009A0D62">
              <w:rPr>
                <w:rFonts w:ascii="Noto Sans" w:hAnsi="Noto Sans" w:cs="Noto Sans"/>
                <w:b/>
                <w:sz w:val="20"/>
                <w:szCs w:val="20"/>
              </w:rPr>
              <w:lastRenderedPageBreak/>
              <w:t>LICITANTE”</w:t>
            </w:r>
            <w:r w:rsidRPr="009A0D62">
              <w:rPr>
                <w:rFonts w:ascii="Noto Sans" w:hAnsi="Noto Sans" w:cs="Noto Sans"/>
                <w:b/>
                <w:sz w:val="20"/>
                <w:szCs w:val="20"/>
              </w:rPr>
              <w:t>,</w:t>
            </w:r>
            <w:r w:rsidRPr="009A0D62">
              <w:rPr>
                <w:rFonts w:ascii="Noto Sans" w:hAnsi="Noto Sans" w:cs="Noto Sans"/>
                <w:sz w:val="20"/>
                <w:szCs w:val="20"/>
              </w:rPr>
              <w:t xml:space="preserve"> por la entrega parcial o deficiente de cada uno de los documentos al no cumplir con todos los elementos requeridos en “Anexo Técnico” o fuera plazo establecido para su entrega.</w:t>
            </w:r>
          </w:p>
        </w:tc>
      </w:tr>
      <w:tr w:rsidR="009B1E20" w:rsidRPr="009A0D62" w14:paraId="66CD7AB7" w14:textId="77777777" w:rsidTr="00214DF5">
        <w:trPr>
          <w:trHeight w:val="71"/>
          <w:jc w:val="center"/>
        </w:trPr>
        <w:tc>
          <w:tcPr>
            <w:tcW w:w="4111" w:type="dxa"/>
          </w:tcPr>
          <w:p w14:paraId="55E27441" w14:textId="064E120F" w:rsidR="009B1E20" w:rsidRPr="009A0D62" w:rsidRDefault="009B1E20" w:rsidP="002D3474">
            <w:pPr>
              <w:ind w:left="175" w:hanging="175"/>
              <w:jc w:val="both"/>
              <w:rPr>
                <w:rFonts w:ascii="Noto Sans" w:hAnsi="Noto Sans" w:cs="Noto Sans"/>
                <w:sz w:val="20"/>
                <w:szCs w:val="20"/>
              </w:rPr>
            </w:pPr>
            <w:r w:rsidRPr="009A0D62">
              <w:rPr>
                <w:rFonts w:ascii="Noto Sans" w:hAnsi="Noto Sans" w:cs="Noto Sans"/>
                <w:b/>
                <w:bCs/>
                <w:sz w:val="20"/>
                <w:szCs w:val="20"/>
              </w:rPr>
              <w:lastRenderedPageBreak/>
              <w:t>N.</w:t>
            </w:r>
            <w:r w:rsidR="002D3474" w:rsidRPr="009A0D62">
              <w:rPr>
                <w:rFonts w:ascii="Noto Sans" w:hAnsi="Noto Sans" w:cs="Noto Sans"/>
                <w:sz w:val="20"/>
                <w:szCs w:val="20"/>
              </w:rPr>
              <w:t xml:space="preserve"> </w:t>
            </w:r>
            <w:r w:rsidRPr="009A0D62">
              <w:rPr>
                <w:rFonts w:ascii="Noto Sans" w:hAnsi="Noto Sans" w:cs="Noto Sans"/>
                <w:sz w:val="20"/>
                <w:szCs w:val="20"/>
              </w:rPr>
              <w:t>Reporte mensual de Operación y gestión de la operación de los componentes lógicos en los centros de datos</w:t>
            </w:r>
            <w:r w:rsidR="00F51C87" w:rsidRPr="009A0D62">
              <w:rPr>
                <w:rFonts w:ascii="Noto Sans" w:hAnsi="Noto Sans" w:cs="Noto Sans"/>
                <w:sz w:val="20"/>
                <w:szCs w:val="20"/>
              </w:rPr>
              <w:t>,</w:t>
            </w:r>
            <w:r w:rsidRPr="009A0D62">
              <w:rPr>
                <w:rFonts w:ascii="Noto Sans" w:hAnsi="Noto Sans" w:cs="Noto Sans"/>
                <w:sz w:val="20"/>
                <w:szCs w:val="20"/>
              </w:rPr>
              <w:t xml:space="preserve"> el cual deberá contener al menos lo siguiente:</w:t>
            </w:r>
          </w:p>
          <w:p w14:paraId="6B92D85F" w14:textId="77777777" w:rsidR="009B1E20" w:rsidRPr="009A0D62" w:rsidRDefault="009B1E20" w:rsidP="002D3474">
            <w:pPr>
              <w:ind w:left="175" w:hanging="284"/>
              <w:jc w:val="both"/>
              <w:rPr>
                <w:rFonts w:ascii="Noto Sans" w:hAnsi="Noto Sans" w:cs="Noto Sans"/>
                <w:sz w:val="20"/>
                <w:szCs w:val="20"/>
              </w:rPr>
            </w:pPr>
          </w:p>
          <w:p w14:paraId="7B83B0E4" w14:textId="77777777" w:rsidR="009B1E20" w:rsidRPr="009A0D62" w:rsidRDefault="009B1E20" w:rsidP="002D3474">
            <w:pPr>
              <w:ind w:left="175" w:hanging="284"/>
              <w:jc w:val="both"/>
              <w:rPr>
                <w:rFonts w:ascii="Noto Sans" w:hAnsi="Noto Sans" w:cs="Noto Sans"/>
                <w:sz w:val="20"/>
                <w:szCs w:val="20"/>
              </w:rPr>
            </w:pPr>
            <w:r w:rsidRPr="009A0D62">
              <w:rPr>
                <w:rFonts w:ascii="Noto Sans" w:hAnsi="Noto Sans" w:cs="Noto Sans"/>
                <w:sz w:val="20"/>
                <w:szCs w:val="20"/>
              </w:rPr>
              <w:t>•</w:t>
            </w:r>
            <w:r w:rsidRPr="009A0D62">
              <w:rPr>
                <w:rFonts w:ascii="Noto Sans" w:hAnsi="Noto Sans" w:cs="Noto Sans"/>
                <w:sz w:val="20"/>
                <w:szCs w:val="20"/>
              </w:rPr>
              <w:tab/>
              <w:t>Disponibilidad de la infraestructura lógica (aplicaciones, servidores de aplicaciones, servidores web, bases de datos, etc.).</w:t>
            </w:r>
          </w:p>
          <w:p w14:paraId="062608C0" w14:textId="77777777" w:rsidR="009B1E20" w:rsidRPr="009A0D62" w:rsidRDefault="009B1E20" w:rsidP="002D3474">
            <w:pPr>
              <w:ind w:left="175" w:hanging="284"/>
              <w:jc w:val="both"/>
              <w:rPr>
                <w:rFonts w:ascii="Noto Sans" w:hAnsi="Noto Sans" w:cs="Noto Sans"/>
                <w:sz w:val="20"/>
                <w:szCs w:val="20"/>
              </w:rPr>
            </w:pPr>
            <w:r w:rsidRPr="009A0D62">
              <w:rPr>
                <w:rFonts w:ascii="Noto Sans" w:hAnsi="Noto Sans" w:cs="Noto Sans"/>
                <w:sz w:val="20"/>
                <w:szCs w:val="20"/>
              </w:rPr>
              <w:t>•</w:t>
            </w:r>
            <w:r w:rsidRPr="009A0D62">
              <w:rPr>
                <w:rFonts w:ascii="Noto Sans" w:hAnsi="Noto Sans" w:cs="Noto Sans"/>
                <w:sz w:val="20"/>
                <w:szCs w:val="20"/>
              </w:rPr>
              <w:tab/>
              <w:t>Listado de Incidentes incluyendo Postmortems (en su caso), así como propuestas de solución para mitigación.</w:t>
            </w:r>
          </w:p>
          <w:p w14:paraId="7C2A7335" w14:textId="708974E3" w:rsidR="009B1E20" w:rsidRPr="009A0D62" w:rsidRDefault="009B1E20" w:rsidP="002D3474">
            <w:pPr>
              <w:ind w:left="175" w:hanging="284"/>
              <w:jc w:val="both"/>
              <w:rPr>
                <w:rFonts w:ascii="Noto Sans" w:hAnsi="Noto Sans" w:cs="Noto Sans"/>
                <w:sz w:val="20"/>
                <w:szCs w:val="20"/>
              </w:rPr>
            </w:pPr>
            <w:r w:rsidRPr="009A0D62">
              <w:rPr>
                <w:rFonts w:ascii="Noto Sans" w:hAnsi="Noto Sans" w:cs="Noto Sans"/>
                <w:sz w:val="20"/>
                <w:szCs w:val="20"/>
              </w:rPr>
              <w:lastRenderedPageBreak/>
              <w:t>•</w:t>
            </w:r>
            <w:r w:rsidRPr="009A0D62">
              <w:rPr>
                <w:rFonts w:ascii="Noto Sans" w:hAnsi="Noto Sans" w:cs="Noto Sans"/>
                <w:sz w:val="20"/>
                <w:szCs w:val="20"/>
              </w:rPr>
              <w:tab/>
              <w:t xml:space="preserve">Eventos de </w:t>
            </w:r>
            <w:r w:rsidR="00CE0F37" w:rsidRPr="009A0D62">
              <w:rPr>
                <w:rFonts w:ascii="Noto Sans" w:hAnsi="Noto Sans" w:cs="Noto Sans"/>
                <w:sz w:val="20"/>
                <w:szCs w:val="20"/>
              </w:rPr>
              <w:t>observación</w:t>
            </w:r>
            <w:r w:rsidRPr="009A0D62">
              <w:rPr>
                <w:rFonts w:ascii="Noto Sans" w:hAnsi="Noto Sans" w:cs="Noto Sans"/>
                <w:sz w:val="20"/>
                <w:szCs w:val="20"/>
              </w:rPr>
              <w:t xml:space="preserve"> (Cuando se rebasen los umbrales de operación de componentes de infraestructura lógica acordados con “EL INSTITUTO”)</w:t>
            </w:r>
          </w:p>
          <w:p w14:paraId="0392A0B5" w14:textId="77777777" w:rsidR="009B1E20" w:rsidRPr="009A0D62" w:rsidRDefault="009B1E20" w:rsidP="002D3474">
            <w:pPr>
              <w:ind w:left="175" w:hanging="284"/>
              <w:jc w:val="both"/>
              <w:rPr>
                <w:rFonts w:ascii="Noto Sans" w:hAnsi="Noto Sans" w:cs="Noto Sans"/>
                <w:sz w:val="20"/>
                <w:szCs w:val="20"/>
              </w:rPr>
            </w:pPr>
            <w:r w:rsidRPr="009A0D62">
              <w:rPr>
                <w:rFonts w:ascii="Noto Sans" w:hAnsi="Noto Sans" w:cs="Noto Sans"/>
                <w:sz w:val="20"/>
                <w:szCs w:val="20"/>
              </w:rPr>
              <w:t>•</w:t>
            </w:r>
            <w:r w:rsidRPr="009A0D62">
              <w:rPr>
                <w:rFonts w:ascii="Noto Sans" w:hAnsi="Noto Sans" w:cs="Noto Sans"/>
                <w:sz w:val="20"/>
                <w:szCs w:val="20"/>
              </w:rPr>
              <w:tab/>
              <w:t>Cambios a los componentes lógicos de infraestructura.</w:t>
            </w:r>
          </w:p>
          <w:p w14:paraId="2B2BFB53" w14:textId="77777777" w:rsidR="009B1E20" w:rsidRPr="009A0D62" w:rsidRDefault="009B1E20" w:rsidP="002D3474">
            <w:pPr>
              <w:ind w:left="175" w:hanging="284"/>
              <w:jc w:val="both"/>
              <w:rPr>
                <w:rFonts w:ascii="Noto Sans" w:hAnsi="Noto Sans" w:cs="Noto Sans"/>
                <w:sz w:val="20"/>
                <w:szCs w:val="20"/>
              </w:rPr>
            </w:pPr>
            <w:r w:rsidRPr="009A0D62">
              <w:rPr>
                <w:rFonts w:ascii="Noto Sans" w:hAnsi="Noto Sans" w:cs="Noto Sans"/>
                <w:sz w:val="20"/>
                <w:szCs w:val="20"/>
              </w:rPr>
              <w:t>•</w:t>
            </w:r>
            <w:r w:rsidRPr="009A0D62">
              <w:rPr>
                <w:rFonts w:ascii="Noto Sans" w:hAnsi="Noto Sans" w:cs="Noto Sans"/>
                <w:sz w:val="20"/>
                <w:szCs w:val="20"/>
              </w:rPr>
              <w:tab/>
              <w:t>Seguimiento de problemas.</w:t>
            </w:r>
          </w:p>
          <w:p w14:paraId="51556223" w14:textId="77777777" w:rsidR="009B1E20" w:rsidRPr="009A0D62" w:rsidRDefault="009B1E20" w:rsidP="002D3474">
            <w:pPr>
              <w:ind w:left="175" w:hanging="284"/>
              <w:jc w:val="both"/>
              <w:rPr>
                <w:rFonts w:ascii="Noto Sans" w:hAnsi="Noto Sans" w:cs="Noto Sans"/>
                <w:sz w:val="20"/>
                <w:szCs w:val="20"/>
              </w:rPr>
            </w:pPr>
            <w:r w:rsidRPr="009A0D62">
              <w:rPr>
                <w:rFonts w:ascii="Noto Sans" w:hAnsi="Noto Sans" w:cs="Noto Sans"/>
                <w:sz w:val="20"/>
                <w:szCs w:val="20"/>
              </w:rPr>
              <w:t>•</w:t>
            </w:r>
            <w:r w:rsidRPr="009A0D62">
              <w:rPr>
                <w:rFonts w:ascii="Noto Sans" w:hAnsi="Noto Sans" w:cs="Noto Sans"/>
                <w:sz w:val="20"/>
                <w:szCs w:val="20"/>
              </w:rPr>
              <w:tab/>
              <w:t>Desviaciones en los niveles de servicio.</w:t>
            </w:r>
          </w:p>
        </w:tc>
        <w:tc>
          <w:tcPr>
            <w:tcW w:w="2835" w:type="dxa"/>
          </w:tcPr>
          <w:p w14:paraId="3649293B" w14:textId="77777777" w:rsidR="009B1E20" w:rsidRPr="009A0D62" w:rsidRDefault="009B1E20" w:rsidP="00214DF5">
            <w:pPr>
              <w:jc w:val="both"/>
              <w:rPr>
                <w:rFonts w:ascii="Noto Sans" w:hAnsi="Noto Sans" w:cs="Noto Sans"/>
                <w:color w:val="000000"/>
                <w:sz w:val="20"/>
                <w:szCs w:val="20"/>
                <w:shd w:val="clear" w:color="auto" w:fill="FFFFFF"/>
              </w:rPr>
            </w:pPr>
            <w:r w:rsidRPr="009A0D62">
              <w:rPr>
                <w:rFonts w:ascii="Noto Sans" w:hAnsi="Noto Sans" w:cs="Noto Sans"/>
                <w:color w:val="000000"/>
                <w:sz w:val="20"/>
                <w:szCs w:val="20"/>
                <w:shd w:val="clear" w:color="auto" w:fill="FFFFFF"/>
              </w:rPr>
              <w:lastRenderedPageBreak/>
              <w:t>Dentro de los 10 (diez) días naturales posteriores al mes que se reporta</w:t>
            </w:r>
            <w:r w:rsidR="009F4559" w:rsidRPr="009A0D62">
              <w:rPr>
                <w:rFonts w:ascii="Noto Sans" w:hAnsi="Noto Sans" w:cs="Noto Sans"/>
                <w:color w:val="000000"/>
                <w:sz w:val="20"/>
                <w:szCs w:val="20"/>
                <w:shd w:val="clear" w:color="auto" w:fill="FFFFFF"/>
              </w:rPr>
              <w:t>.</w:t>
            </w:r>
          </w:p>
          <w:p w14:paraId="61CFC5CD" w14:textId="77777777" w:rsidR="009F4559" w:rsidRPr="009A0D62" w:rsidRDefault="009F4559" w:rsidP="00214DF5">
            <w:pPr>
              <w:jc w:val="both"/>
              <w:rPr>
                <w:rFonts w:ascii="Noto Sans" w:hAnsi="Noto Sans" w:cs="Noto Sans"/>
                <w:color w:val="000000"/>
                <w:sz w:val="20"/>
                <w:szCs w:val="20"/>
                <w:shd w:val="clear" w:color="auto" w:fill="FFFFFF"/>
              </w:rPr>
            </w:pPr>
          </w:p>
          <w:p w14:paraId="3E9070B4" w14:textId="6D1727B6" w:rsidR="00FA1C08" w:rsidRPr="009A0D62" w:rsidRDefault="00FA1C08" w:rsidP="00214DF5">
            <w:pPr>
              <w:jc w:val="both"/>
              <w:rPr>
                <w:rFonts w:ascii="Noto Sans" w:hAnsi="Noto Sans" w:cs="Noto Sans"/>
                <w:sz w:val="20"/>
                <w:szCs w:val="20"/>
              </w:rPr>
            </w:pPr>
            <w:r w:rsidRPr="009A0D62">
              <w:rPr>
                <w:rFonts w:ascii="Noto Sans" w:hAnsi="Noto Sans" w:cs="Noto Sans"/>
                <w:sz w:val="20"/>
                <w:szCs w:val="20"/>
              </w:rPr>
              <w:t>En medio Electrónico e Impreso debidamente formalizados por el Administrador del Contrato y Administrador del Proyecto de “EL LICITANTE".</w:t>
            </w:r>
          </w:p>
          <w:p w14:paraId="46408806" w14:textId="77777777" w:rsidR="00FA1C08" w:rsidRPr="009A0D62" w:rsidRDefault="00FA1C08" w:rsidP="00214DF5">
            <w:pPr>
              <w:jc w:val="both"/>
              <w:rPr>
                <w:rFonts w:ascii="Noto Sans" w:hAnsi="Noto Sans" w:cs="Noto Sans"/>
                <w:sz w:val="20"/>
                <w:szCs w:val="20"/>
              </w:rPr>
            </w:pPr>
          </w:p>
          <w:p w14:paraId="53A2C164" w14:textId="428C6F2B" w:rsidR="009F4559" w:rsidRPr="009A0D62" w:rsidRDefault="00FA1C08" w:rsidP="00214DF5">
            <w:pPr>
              <w:jc w:val="both"/>
              <w:rPr>
                <w:rFonts w:ascii="Noto Sans" w:hAnsi="Noto Sans" w:cs="Noto Sans"/>
                <w:sz w:val="20"/>
                <w:szCs w:val="20"/>
              </w:rPr>
            </w:pPr>
            <w:r w:rsidRPr="009A0D62">
              <w:rPr>
                <w:rFonts w:ascii="Noto Sans" w:hAnsi="Noto Sans" w:cs="Noto Sans"/>
                <w:sz w:val="20"/>
                <w:szCs w:val="20"/>
              </w:rPr>
              <w:t xml:space="preserve">La información correspondiente a la </w:t>
            </w:r>
            <w:r w:rsidRPr="009A0D62">
              <w:rPr>
                <w:rFonts w:ascii="Noto Sans" w:hAnsi="Noto Sans" w:cs="Noto Sans"/>
                <w:sz w:val="20"/>
                <w:szCs w:val="20"/>
              </w:rPr>
              <w:lastRenderedPageBreak/>
              <w:t xml:space="preserve">Disponibilidad de la infraestructura </w:t>
            </w:r>
            <w:r w:rsidR="00C93D20" w:rsidRPr="009A0D62">
              <w:rPr>
                <w:rFonts w:ascii="Noto Sans" w:hAnsi="Noto Sans" w:cs="Noto Sans"/>
                <w:sz w:val="20"/>
                <w:szCs w:val="20"/>
              </w:rPr>
              <w:t>tecnológica</w:t>
            </w:r>
            <w:r w:rsidRPr="009A0D62">
              <w:rPr>
                <w:rFonts w:ascii="Noto Sans" w:hAnsi="Noto Sans" w:cs="Noto Sans"/>
                <w:sz w:val="20"/>
                <w:szCs w:val="20"/>
              </w:rPr>
              <w:t xml:space="preserve"> deberá ser entregada en medio electrónico, sin </w:t>
            </w:r>
            <w:r w:rsidR="00214DF5" w:rsidRPr="009A0D62">
              <w:rPr>
                <w:rFonts w:ascii="Noto Sans" w:hAnsi="Noto Sans" w:cs="Noto Sans"/>
                <w:sz w:val="20"/>
                <w:szCs w:val="20"/>
              </w:rPr>
              <w:t>embargo,</w:t>
            </w:r>
            <w:r w:rsidRPr="009A0D62">
              <w:rPr>
                <w:rFonts w:ascii="Noto Sans" w:hAnsi="Noto Sans" w:cs="Noto Sans"/>
                <w:sz w:val="20"/>
                <w:szCs w:val="20"/>
              </w:rPr>
              <w:t xml:space="preserve"> deberá estar integrada como parte del reporte.</w:t>
            </w:r>
          </w:p>
        </w:tc>
        <w:tc>
          <w:tcPr>
            <w:tcW w:w="2977" w:type="dxa"/>
          </w:tcPr>
          <w:p w14:paraId="51A22863" w14:textId="19C1AE30" w:rsidR="009F4559" w:rsidRPr="009A0D62" w:rsidRDefault="009F4559" w:rsidP="00214DF5">
            <w:pPr>
              <w:jc w:val="both"/>
              <w:rPr>
                <w:rFonts w:ascii="Noto Sans" w:hAnsi="Noto Sans" w:cs="Noto Sans"/>
                <w:sz w:val="20"/>
                <w:szCs w:val="20"/>
              </w:rPr>
            </w:pPr>
            <w:r w:rsidRPr="009A0D62">
              <w:rPr>
                <w:rFonts w:ascii="Noto Sans" w:hAnsi="Noto Sans" w:cs="Noto Sans"/>
                <w:sz w:val="20"/>
                <w:szCs w:val="20"/>
              </w:rPr>
              <w:lastRenderedPageBreak/>
              <w:t xml:space="preserve">El equivalente a 1% del costo total correspondiente al concepto de servicio </w:t>
            </w:r>
            <w:r w:rsidR="002D3474" w:rsidRPr="009A0D62">
              <w:rPr>
                <w:rFonts w:ascii="Noto Sans" w:hAnsi="Noto Sans" w:cs="Noto Sans"/>
                <w:b/>
                <w:sz w:val="20"/>
                <w:szCs w:val="20"/>
              </w:rPr>
              <w:t>3. Operación y gestión de la operación de los componentes lógicos en el centro de datos y la nube ofertados por “EL LICITANTE”</w:t>
            </w:r>
            <w:r w:rsidRPr="009A0D62">
              <w:rPr>
                <w:rFonts w:ascii="Noto Sans" w:hAnsi="Noto Sans" w:cs="Noto Sans"/>
                <w:b/>
                <w:sz w:val="20"/>
                <w:szCs w:val="20"/>
              </w:rPr>
              <w:t>,</w:t>
            </w:r>
            <w:r w:rsidRPr="009A0D62">
              <w:rPr>
                <w:rFonts w:ascii="Noto Sans" w:hAnsi="Noto Sans" w:cs="Noto Sans"/>
                <w:sz w:val="20"/>
                <w:szCs w:val="20"/>
              </w:rPr>
              <w:t xml:space="preserve"> por la entrega parcial o deficiente de cada uno de los documentos al no cumplir con todos los elementos requeridos en </w:t>
            </w:r>
            <w:r w:rsidRPr="009A0D62">
              <w:rPr>
                <w:rFonts w:ascii="Noto Sans" w:hAnsi="Noto Sans" w:cs="Noto Sans"/>
                <w:sz w:val="20"/>
                <w:szCs w:val="20"/>
              </w:rPr>
              <w:lastRenderedPageBreak/>
              <w:t>“Anexo Técnico” o fuera plazo establecido para su entrega.</w:t>
            </w:r>
          </w:p>
          <w:p w14:paraId="3935BE30" w14:textId="77777777" w:rsidR="009F4559" w:rsidRPr="009A0D62" w:rsidRDefault="009F4559" w:rsidP="00214DF5">
            <w:pPr>
              <w:jc w:val="both"/>
              <w:rPr>
                <w:rFonts w:ascii="Noto Sans" w:hAnsi="Noto Sans" w:cs="Noto Sans"/>
                <w:sz w:val="20"/>
                <w:szCs w:val="20"/>
              </w:rPr>
            </w:pPr>
          </w:p>
          <w:p w14:paraId="25E1E9A7" w14:textId="3997D214" w:rsidR="009B1E20" w:rsidRPr="009A0D62" w:rsidRDefault="009B1E20" w:rsidP="00214DF5">
            <w:pPr>
              <w:jc w:val="both"/>
              <w:rPr>
                <w:rFonts w:ascii="Noto Sans" w:hAnsi="Noto Sans" w:cs="Noto Sans"/>
                <w:sz w:val="20"/>
                <w:szCs w:val="20"/>
              </w:rPr>
            </w:pPr>
          </w:p>
        </w:tc>
      </w:tr>
      <w:tr w:rsidR="009B1E20" w:rsidRPr="009A0D62" w14:paraId="259F5691" w14:textId="77777777" w:rsidTr="00214DF5">
        <w:trPr>
          <w:jc w:val="center"/>
        </w:trPr>
        <w:tc>
          <w:tcPr>
            <w:tcW w:w="4111" w:type="dxa"/>
          </w:tcPr>
          <w:p w14:paraId="73E9B085" w14:textId="77777777" w:rsidR="009B1E20" w:rsidRPr="009A0D62" w:rsidRDefault="009B1E20" w:rsidP="00214DF5">
            <w:pPr>
              <w:ind w:left="319" w:hanging="426"/>
              <w:jc w:val="both"/>
              <w:rPr>
                <w:rFonts w:ascii="Noto Sans" w:hAnsi="Noto Sans" w:cs="Noto Sans"/>
                <w:sz w:val="20"/>
                <w:szCs w:val="20"/>
              </w:rPr>
            </w:pPr>
            <w:r w:rsidRPr="009A0D62">
              <w:rPr>
                <w:rFonts w:ascii="Noto Sans" w:hAnsi="Noto Sans" w:cs="Noto Sans"/>
                <w:sz w:val="20"/>
                <w:szCs w:val="20"/>
              </w:rPr>
              <w:lastRenderedPageBreak/>
              <w:t>O.</w:t>
            </w:r>
            <w:r w:rsidRPr="009A0D62">
              <w:rPr>
                <w:rFonts w:ascii="Noto Sans" w:hAnsi="Noto Sans" w:cs="Noto Sans"/>
                <w:sz w:val="20"/>
                <w:szCs w:val="20"/>
              </w:rPr>
              <w:tab/>
              <w:t>Memorias técnicas (en caso de modificar activos, o en su caso de cambios en la infraestructura tecnológica)</w:t>
            </w:r>
          </w:p>
        </w:tc>
        <w:tc>
          <w:tcPr>
            <w:tcW w:w="2835" w:type="dxa"/>
          </w:tcPr>
          <w:p w14:paraId="15EBDEB9" w14:textId="77777777" w:rsidR="009B1E20" w:rsidRPr="009A0D62" w:rsidRDefault="009B1E20" w:rsidP="00214DF5">
            <w:pPr>
              <w:jc w:val="both"/>
              <w:rPr>
                <w:rFonts w:ascii="Noto Sans" w:hAnsi="Noto Sans" w:cs="Noto Sans"/>
                <w:color w:val="000000"/>
                <w:sz w:val="20"/>
                <w:szCs w:val="20"/>
                <w:shd w:val="clear" w:color="auto" w:fill="FFFFFF"/>
              </w:rPr>
            </w:pPr>
            <w:r w:rsidRPr="009A0D62">
              <w:rPr>
                <w:rFonts w:ascii="Noto Sans" w:hAnsi="Noto Sans" w:cs="Noto Sans"/>
                <w:color w:val="000000"/>
                <w:sz w:val="20"/>
                <w:szCs w:val="20"/>
                <w:shd w:val="clear" w:color="auto" w:fill="FFFFFF"/>
              </w:rPr>
              <w:t>Dentro de los 10 (diez) días naturales posteriores al mes que se reporta</w:t>
            </w:r>
            <w:r w:rsidR="00C4430A" w:rsidRPr="009A0D62">
              <w:rPr>
                <w:rFonts w:ascii="Noto Sans" w:hAnsi="Noto Sans" w:cs="Noto Sans"/>
                <w:color w:val="000000"/>
                <w:sz w:val="20"/>
                <w:szCs w:val="20"/>
                <w:shd w:val="clear" w:color="auto" w:fill="FFFFFF"/>
              </w:rPr>
              <w:t>.</w:t>
            </w:r>
          </w:p>
          <w:p w14:paraId="77F20755" w14:textId="77777777" w:rsidR="00C4430A" w:rsidRPr="009A0D62" w:rsidRDefault="00C4430A" w:rsidP="00214DF5">
            <w:pPr>
              <w:jc w:val="both"/>
              <w:rPr>
                <w:rFonts w:ascii="Noto Sans" w:hAnsi="Noto Sans" w:cs="Noto Sans"/>
                <w:color w:val="000000"/>
                <w:sz w:val="20"/>
                <w:szCs w:val="20"/>
                <w:shd w:val="clear" w:color="auto" w:fill="FFFFFF"/>
              </w:rPr>
            </w:pPr>
          </w:p>
          <w:p w14:paraId="6725C9B0" w14:textId="535E52C3" w:rsidR="00C4430A" w:rsidRPr="009A0D62" w:rsidRDefault="00C4430A" w:rsidP="00214DF5">
            <w:pPr>
              <w:jc w:val="both"/>
              <w:rPr>
                <w:rFonts w:ascii="Noto Sans" w:hAnsi="Noto Sans" w:cs="Noto Sans"/>
                <w:sz w:val="20"/>
                <w:szCs w:val="20"/>
              </w:rPr>
            </w:pPr>
            <w:r w:rsidRPr="009A0D62">
              <w:rPr>
                <w:rFonts w:ascii="Noto Sans" w:hAnsi="Noto Sans" w:cs="Noto Sans"/>
                <w:sz w:val="20"/>
                <w:szCs w:val="20"/>
              </w:rPr>
              <w:t>En medio Electrónico e Impreso</w:t>
            </w:r>
            <w:r w:rsidR="00FA1C08" w:rsidRPr="009A0D62">
              <w:rPr>
                <w:rFonts w:ascii="Noto Sans" w:hAnsi="Noto Sans" w:cs="Noto Sans"/>
                <w:sz w:val="20"/>
                <w:szCs w:val="20"/>
              </w:rPr>
              <w:t xml:space="preserve"> </w:t>
            </w:r>
            <w:r w:rsidRPr="009A0D62">
              <w:rPr>
                <w:rFonts w:ascii="Noto Sans" w:hAnsi="Noto Sans" w:cs="Noto Sans"/>
                <w:color w:val="000000"/>
                <w:sz w:val="20"/>
                <w:szCs w:val="20"/>
                <w:shd w:val="clear" w:color="auto" w:fill="FFFFFF"/>
              </w:rPr>
              <w:t>debidamente formalizados por el Administrador del Contrato y Administrador del Proyecto de “EL LICITANTE</w:t>
            </w:r>
          </w:p>
        </w:tc>
        <w:tc>
          <w:tcPr>
            <w:tcW w:w="2977" w:type="dxa"/>
          </w:tcPr>
          <w:p w14:paraId="59A0823E" w14:textId="2DF2DDF0" w:rsidR="00C4430A" w:rsidRPr="009A0D62" w:rsidRDefault="00C4430A" w:rsidP="00214DF5">
            <w:pPr>
              <w:jc w:val="both"/>
              <w:rPr>
                <w:rFonts w:ascii="Noto Sans" w:hAnsi="Noto Sans" w:cs="Noto Sans"/>
                <w:sz w:val="20"/>
                <w:szCs w:val="20"/>
              </w:rPr>
            </w:pPr>
            <w:r w:rsidRPr="009A0D62">
              <w:rPr>
                <w:rFonts w:ascii="Noto Sans" w:hAnsi="Noto Sans" w:cs="Noto Sans"/>
                <w:sz w:val="20"/>
                <w:szCs w:val="20"/>
              </w:rPr>
              <w:t xml:space="preserve">El equivalente a 1% del costo total correspondiente al precio unitario ofertado por el licencia o componente </w:t>
            </w:r>
            <w:r w:rsidR="00767A39" w:rsidRPr="009A0D62">
              <w:rPr>
                <w:rFonts w:ascii="Noto Sans" w:hAnsi="Noto Sans" w:cs="Noto Sans"/>
                <w:sz w:val="20"/>
                <w:szCs w:val="20"/>
              </w:rPr>
              <w:t>tecnológico</w:t>
            </w:r>
            <w:r w:rsidRPr="009A0D62">
              <w:rPr>
                <w:rFonts w:ascii="Noto Sans" w:hAnsi="Noto Sans" w:cs="Noto Sans"/>
                <w:sz w:val="20"/>
                <w:szCs w:val="20"/>
              </w:rPr>
              <w:t xml:space="preserve"> (software) correspondiente concepto de servicio </w:t>
            </w:r>
            <w:r w:rsidR="002D3474" w:rsidRPr="009A0D62">
              <w:rPr>
                <w:rFonts w:ascii="Noto Sans" w:hAnsi="Noto Sans" w:cs="Noto Sans"/>
                <w:b/>
                <w:sz w:val="20"/>
                <w:szCs w:val="20"/>
              </w:rPr>
              <w:t>3.</w:t>
            </w:r>
            <w:r w:rsidRPr="009A0D62">
              <w:rPr>
                <w:rFonts w:ascii="Noto Sans" w:hAnsi="Noto Sans" w:cs="Noto Sans"/>
                <w:b/>
                <w:sz w:val="20"/>
                <w:szCs w:val="20"/>
              </w:rPr>
              <w:t xml:space="preserve"> </w:t>
            </w:r>
            <w:r w:rsidR="002D3474" w:rsidRPr="009A0D62">
              <w:rPr>
                <w:rFonts w:ascii="Noto Sans" w:hAnsi="Noto Sans" w:cs="Noto Sans"/>
                <w:b/>
                <w:sz w:val="20"/>
                <w:szCs w:val="20"/>
              </w:rPr>
              <w:t>Operación y gestión de la operación de los componentes lógicos en el centro de datos y la nube ofertados por “EL LICITANTE”</w:t>
            </w:r>
            <w:r w:rsidRPr="009A0D62">
              <w:rPr>
                <w:rFonts w:ascii="Noto Sans" w:hAnsi="Noto Sans" w:cs="Noto Sans"/>
                <w:b/>
                <w:sz w:val="20"/>
                <w:szCs w:val="20"/>
              </w:rPr>
              <w:t>,</w:t>
            </w:r>
            <w:r w:rsidRPr="009A0D62">
              <w:rPr>
                <w:rFonts w:ascii="Noto Sans" w:hAnsi="Noto Sans" w:cs="Noto Sans"/>
                <w:sz w:val="20"/>
                <w:szCs w:val="20"/>
              </w:rPr>
              <w:t xml:space="preserve"> por la entrega parcial o deficiente de cada uno de los documentos al no cumplir con todos los elementos requeridos en “Anexo Técnico” o fuera plazo establecido para su entrega.</w:t>
            </w:r>
          </w:p>
          <w:p w14:paraId="2FB74A04" w14:textId="59D28900" w:rsidR="009B1E20" w:rsidRPr="009A0D62" w:rsidRDefault="009B1E20" w:rsidP="00214DF5">
            <w:pPr>
              <w:jc w:val="both"/>
              <w:rPr>
                <w:rFonts w:ascii="Noto Sans" w:hAnsi="Noto Sans" w:cs="Noto Sans"/>
                <w:sz w:val="20"/>
                <w:szCs w:val="20"/>
              </w:rPr>
            </w:pPr>
          </w:p>
        </w:tc>
      </w:tr>
      <w:tr w:rsidR="009B1E20" w:rsidRPr="009A0D62" w14:paraId="3A4E2B05" w14:textId="77777777" w:rsidTr="00214DF5">
        <w:trPr>
          <w:jc w:val="center"/>
        </w:trPr>
        <w:tc>
          <w:tcPr>
            <w:tcW w:w="4111" w:type="dxa"/>
          </w:tcPr>
          <w:p w14:paraId="6CC8CDB8" w14:textId="77777777" w:rsidR="009B1E20" w:rsidRPr="009A0D62" w:rsidRDefault="009B1E20" w:rsidP="002D3474">
            <w:pPr>
              <w:ind w:left="319" w:hanging="319"/>
              <w:jc w:val="both"/>
              <w:rPr>
                <w:rFonts w:ascii="Noto Sans" w:hAnsi="Noto Sans" w:cs="Noto Sans"/>
                <w:sz w:val="20"/>
                <w:szCs w:val="20"/>
              </w:rPr>
            </w:pPr>
            <w:r w:rsidRPr="009A0D62">
              <w:rPr>
                <w:rFonts w:ascii="Noto Sans" w:hAnsi="Noto Sans" w:cs="Noto Sans"/>
                <w:sz w:val="20"/>
                <w:szCs w:val="20"/>
              </w:rPr>
              <w:t>P.</w:t>
            </w:r>
            <w:r w:rsidRPr="009A0D62">
              <w:rPr>
                <w:rFonts w:ascii="Noto Sans" w:hAnsi="Noto Sans" w:cs="Noto Sans"/>
                <w:sz w:val="20"/>
                <w:szCs w:val="20"/>
              </w:rPr>
              <w:tab/>
              <w:t>Memorias técnicas relacionadas a la creación o migración de aplicaciones basadas en microservicios y/o máquinas virtuales.</w:t>
            </w:r>
          </w:p>
        </w:tc>
        <w:tc>
          <w:tcPr>
            <w:tcW w:w="2835" w:type="dxa"/>
          </w:tcPr>
          <w:p w14:paraId="76D46B74" w14:textId="77777777" w:rsidR="009B1E20" w:rsidRPr="009A0D62" w:rsidRDefault="009B1E20" w:rsidP="00214DF5">
            <w:pPr>
              <w:jc w:val="both"/>
              <w:rPr>
                <w:rFonts w:ascii="Noto Sans" w:hAnsi="Noto Sans" w:cs="Noto Sans"/>
                <w:color w:val="000000"/>
                <w:sz w:val="20"/>
                <w:szCs w:val="20"/>
                <w:shd w:val="clear" w:color="auto" w:fill="FFFFFF"/>
              </w:rPr>
            </w:pPr>
            <w:r w:rsidRPr="009A0D62">
              <w:rPr>
                <w:rFonts w:ascii="Noto Sans" w:hAnsi="Noto Sans" w:cs="Noto Sans"/>
                <w:color w:val="000000"/>
                <w:sz w:val="20"/>
                <w:szCs w:val="20"/>
                <w:shd w:val="clear" w:color="auto" w:fill="FFFFFF"/>
              </w:rPr>
              <w:t>Dentro de los 10 (diez) días naturales posteriores al mes que se reporta</w:t>
            </w:r>
            <w:r w:rsidR="00FA1C08" w:rsidRPr="009A0D62">
              <w:rPr>
                <w:rFonts w:ascii="Noto Sans" w:hAnsi="Noto Sans" w:cs="Noto Sans"/>
                <w:color w:val="000000"/>
                <w:sz w:val="20"/>
                <w:szCs w:val="20"/>
                <w:shd w:val="clear" w:color="auto" w:fill="FFFFFF"/>
              </w:rPr>
              <w:t>.</w:t>
            </w:r>
          </w:p>
          <w:p w14:paraId="6C6B1F3B" w14:textId="77777777" w:rsidR="00FA1C08" w:rsidRPr="009A0D62" w:rsidRDefault="00FA1C08" w:rsidP="00214DF5">
            <w:pPr>
              <w:jc w:val="both"/>
              <w:rPr>
                <w:rFonts w:ascii="Noto Sans" w:hAnsi="Noto Sans" w:cs="Noto Sans"/>
                <w:color w:val="000000"/>
                <w:sz w:val="20"/>
                <w:szCs w:val="20"/>
                <w:shd w:val="clear" w:color="auto" w:fill="FFFFFF"/>
              </w:rPr>
            </w:pPr>
          </w:p>
          <w:p w14:paraId="6E88EBE6" w14:textId="7C1F20FD" w:rsidR="00FA1C08" w:rsidRPr="009A0D62" w:rsidRDefault="00FA1C08" w:rsidP="00214DF5">
            <w:pPr>
              <w:jc w:val="both"/>
              <w:rPr>
                <w:rFonts w:ascii="Noto Sans" w:hAnsi="Noto Sans" w:cs="Noto Sans"/>
                <w:sz w:val="20"/>
                <w:szCs w:val="20"/>
              </w:rPr>
            </w:pPr>
            <w:r w:rsidRPr="009A0D62">
              <w:rPr>
                <w:rFonts w:ascii="Noto Sans" w:hAnsi="Noto Sans" w:cs="Noto Sans"/>
                <w:sz w:val="20"/>
                <w:szCs w:val="20"/>
              </w:rPr>
              <w:t xml:space="preserve">En medio Electrónico e Impreso </w:t>
            </w:r>
            <w:r w:rsidRPr="009A0D62">
              <w:rPr>
                <w:rFonts w:ascii="Noto Sans" w:hAnsi="Noto Sans" w:cs="Noto Sans"/>
                <w:color w:val="000000"/>
                <w:sz w:val="20"/>
                <w:szCs w:val="20"/>
                <w:shd w:val="clear" w:color="auto" w:fill="FFFFFF"/>
              </w:rPr>
              <w:t>debidamente formalizados por el Administrador del Contrato y Administrador del Proyecto de “EL LICITANTE</w:t>
            </w:r>
          </w:p>
        </w:tc>
        <w:tc>
          <w:tcPr>
            <w:tcW w:w="2977" w:type="dxa"/>
          </w:tcPr>
          <w:p w14:paraId="15CED1AA" w14:textId="154F9F97" w:rsidR="009B1E20" w:rsidRPr="009A0D62" w:rsidRDefault="00C4430A" w:rsidP="00214DF5">
            <w:pPr>
              <w:jc w:val="both"/>
              <w:rPr>
                <w:rFonts w:ascii="Noto Sans" w:hAnsi="Noto Sans" w:cs="Noto Sans"/>
                <w:sz w:val="20"/>
                <w:szCs w:val="20"/>
              </w:rPr>
            </w:pPr>
            <w:r w:rsidRPr="009A0D62">
              <w:rPr>
                <w:rFonts w:ascii="Noto Sans" w:hAnsi="Noto Sans" w:cs="Noto Sans"/>
                <w:sz w:val="20"/>
                <w:szCs w:val="20"/>
              </w:rPr>
              <w:t xml:space="preserve">El equivalente a 1% del costo total correspondiente al precio unitario ofertado por el licencia o componente </w:t>
            </w:r>
            <w:r w:rsidR="00767A39" w:rsidRPr="009A0D62">
              <w:rPr>
                <w:rFonts w:ascii="Noto Sans" w:hAnsi="Noto Sans" w:cs="Noto Sans"/>
                <w:sz w:val="20"/>
                <w:szCs w:val="20"/>
              </w:rPr>
              <w:t>tecnológico</w:t>
            </w:r>
            <w:r w:rsidRPr="009A0D62">
              <w:rPr>
                <w:rFonts w:ascii="Noto Sans" w:hAnsi="Noto Sans" w:cs="Noto Sans"/>
                <w:sz w:val="20"/>
                <w:szCs w:val="20"/>
              </w:rPr>
              <w:t xml:space="preserve"> (software) correspondiente concepto de servicio </w:t>
            </w:r>
            <w:r w:rsidRPr="009A0D62">
              <w:rPr>
                <w:rFonts w:ascii="Noto Sans" w:hAnsi="Noto Sans" w:cs="Noto Sans"/>
                <w:b/>
                <w:sz w:val="20"/>
                <w:szCs w:val="20"/>
              </w:rPr>
              <w:t xml:space="preserve">3. </w:t>
            </w:r>
            <w:r w:rsidR="002D3474" w:rsidRPr="009A0D62">
              <w:rPr>
                <w:rFonts w:ascii="Noto Sans" w:hAnsi="Noto Sans" w:cs="Noto Sans"/>
                <w:b/>
                <w:sz w:val="20"/>
                <w:szCs w:val="20"/>
              </w:rPr>
              <w:t>Operación y gestión de la operación de los componentes lógicos en el centro de datos y la nube ofertados por “EL LICITANTE”</w:t>
            </w:r>
            <w:r w:rsidRPr="009A0D62">
              <w:rPr>
                <w:rFonts w:ascii="Noto Sans" w:hAnsi="Noto Sans" w:cs="Noto Sans"/>
                <w:b/>
                <w:sz w:val="20"/>
                <w:szCs w:val="20"/>
              </w:rPr>
              <w:t>,</w:t>
            </w:r>
            <w:r w:rsidRPr="009A0D62">
              <w:rPr>
                <w:rFonts w:ascii="Noto Sans" w:hAnsi="Noto Sans" w:cs="Noto Sans"/>
                <w:sz w:val="20"/>
                <w:szCs w:val="20"/>
              </w:rPr>
              <w:t xml:space="preserve"> por la entrega parcial o deficiente de cada uno de los documentos al no cumplir con todos los elementos requeridos en </w:t>
            </w:r>
            <w:r w:rsidRPr="009A0D62">
              <w:rPr>
                <w:rFonts w:ascii="Noto Sans" w:hAnsi="Noto Sans" w:cs="Noto Sans"/>
                <w:sz w:val="20"/>
                <w:szCs w:val="20"/>
              </w:rPr>
              <w:lastRenderedPageBreak/>
              <w:t>“Anexo Técnico” o fuera plazo establecido para su entrega.</w:t>
            </w:r>
          </w:p>
        </w:tc>
      </w:tr>
      <w:tr w:rsidR="009B1E20" w:rsidRPr="009A0D62" w14:paraId="1D30F09A" w14:textId="77777777" w:rsidTr="00214DF5">
        <w:trPr>
          <w:jc w:val="center"/>
        </w:trPr>
        <w:tc>
          <w:tcPr>
            <w:tcW w:w="4111" w:type="dxa"/>
          </w:tcPr>
          <w:p w14:paraId="63D5247F" w14:textId="7061CF50" w:rsidR="009B1E20" w:rsidRPr="009A0D62" w:rsidRDefault="009B1E20" w:rsidP="002D3474">
            <w:pPr>
              <w:ind w:left="319" w:hanging="286"/>
              <w:jc w:val="both"/>
              <w:rPr>
                <w:rFonts w:ascii="Noto Sans" w:hAnsi="Noto Sans" w:cs="Noto Sans"/>
                <w:sz w:val="20"/>
                <w:szCs w:val="20"/>
              </w:rPr>
            </w:pPr>
            <w:r w:rsidRPr="009A0D62">
              <w:rPr>
                <w:rFonts w:ascii="Noto Sans" w:hAnsi="Noto Sans" w:cs="Noto Sans"/>
                <w:sz w:val="20"/>
                <w:szCs w:val="20"/>
              </w:rPr>
              <w:lastRenderedPageBreak/>
              <w:t>Q.</w:t>
            </w:r>
            <w:r w:rsidRPr="009A0D62">
              <w:rPr>
                <w:rFonts w:ascii="Noto Sans" w:hAnsi="Noto Sans" w:cs="Noto Sans"/>
                <w:sz w:val="20"/>
                <w:szCs w:val="20"/>
              </w:rPr>
              <w:tab/>
              <w:t>Reporte Postmortem (en caso de incidentes derivados de fallas en la infraestructura lógica).</w:t>
            </w:r>
          </w:p>
        </w:tc>
        <w:tc>
          <w:tcPr>
            <w:tcW w:w="2835" w:type="dxa"/>
          </w:tcPr>
          <w:p w14:paraId="02E6197F" w14:textId="74CD5AE8" w:rsidR="009B1E20" w:rsidRPr="009A0D62" w:rsidRDefault="009B1E20" w:rsidP="00214DF5">
            <w:pPr>
              <w:jc w:val="both"/>
              <w:rPr>
                <w:rFonts w:ascii="Noto Sans" w:hAnsi="Noto Sans" w:cs="Noto Sans"/>
                <w:sz w:val="20"/>
                <w:szCs w:val="20"/>
              </w:rPr>
            </w:pPr>
            <w:r w:rsidRPr="009A0D62">
              <w:rPr>
                <w:rFonts w:ascii="Noto Sans" w:hAnsi="Noto Sans" w:cs="Noto Sans"/>
                <w:sz w:val="20"/>
                <w:szCs w:val="20"/>
              </w:rPr>
              <w:t>En un plazo no mayor a 3 (tres) días</w:t>
            </w:r>
            <w:r w:rsidR="00FA1C08" w:rsidRPr="009A0D62">
              <w:rPr>
                <w:rFonts w:ascii="Noto Sans" w:hAnsi="Noto Sans" w:cs="Noto Sans"/>
                <w:sz w:val="20"/>
                <w:szCs w:val="20"/>
              </w:rPr>
              <w:t xml:space="preserve"> naturales</w:t>
            </w:r>
            <w:r w:rsidRPr="009A0D62">
              <w:rPr>
                <w:rFonts w:ascii="Noto Sans" w:hAnsi="Noto Sans" w:cs="Noto Sans"/>
                <w:sz w:val="20"/>
                <w:szCs w:val="20"/>
              </w:rPr>
              <w:t xml:space="preserve"> posteriores a la solución del incidente.</w:t>
            </w:r>
          </w:p>
          <w:p w14:paraId="5BC902DA" w14:textId="77777777" w:rsidR="009B1E20" w:rsidRPr="009A0D62" w:rsidRDefault="009B1E20" w:rsidP="00214DF5">
            <w:pPr>
              <w:jc w:val="both"/>
              <w:rPr>
                <w:rFonts w:ascii="Noto Sans" w:hAnsi="Noto Sans" w:cs="Noto Sans"/>
                <w:sz w:val="20"/>
                <w:szCs w:val="20"/>
              </w:rPr>
            </w:pPr>
          </w:p>
          <w:p w14:paraId="506CCC31" w14:textId="6E7C47D3" w:rsidR="00C4430A" w:rsidRPr="009A0D62" w:rsidRDefault="00C4430A" w:rsidP="00214DF5">
            <w:pPr>
              <w:jc w:val="both"/>
              <w:rPr>
                <w:rFonts w:ascii="Noto Sans" w:hAnsi="Noto Sans" w:cs="Noto Sans"/>
                <w:sz w:val="20"/>
                <w:szCs w:val="20"/>
              </w:rPr>
            </w:pPr>
            <w:r w:rsidRPr="009A0D62">
              <w:rPr>
                <w:rFonts w:ascii="Noto Sans" w:hAnsi="Noto Sans" w:cs="Noto Sans"/>
                <w:sz w:val="20"/>
                <w:szCs w:val="20"/>
              </w:rPr>
              <w:t>En medio Electrónico e Impreso</w:t>
            </w:r>
            <w:r w:rsidR="00FA1C08" w:rsidRPr="009A0D62">
              <w:rPr>
                <w:rFonts w:ascii="Noto Sans" w:hAnsi="Noto Sans" w:cs="Noto Sans"/>
                <w:sz w:val="20"/>
                <w:szCs w:val="20"/>
              </w:rPr>
              <w:t xml:space="preserve"> </w:t>
            </w:r>
            <w:r w:rsidRPr="009A0D62">
              <w:rPr>
                <w:rFonts w:ascii="Noto Sans" w:hAnsi="Noto Sans" w:cs="Noto Sans"/>
                <w:color w:val="000000"/>
                <w:sz w:val="20"/>
                <w:szCs w:val="20"/>
                <w:shd w:val="clear" w:color="auto" w:fill="FFFFFF"/>
              </w:rPr>
              <w:t>debidamente formalizados por el Administrador del Contrato y Administrador del Proyecto de “EL LICITANTE</w:t>
            </w:r>
            <w:r w:rsidR="002D3474" w:rsidRPr="009A0D62">
              <w:rPr>
                <w:rFonts w:ascii="Noto Sans" w:hAnsi="Noto Sans" w:cs="Noto Sans"/>
                <w:color w:val="000000"/>
                <w:sz w:val="20"/>
                <w:szCs w:val="20"/>
                <w:shd w:val="clear" w:color="auto" w:fill="FFFFFF"/>
              </w:rPr>
              <w:t>”.</w:t>
            </w:r>
          </w:p>
        </w:tc>
        <w:tc>
          <w:tcPr>
            <w:tcW w:w="2977" w:type="dxa"/>
          </w:tcPr>
          <w:p w14:paraId="7EB0BDFF" w14:textId="1AD8EF8F" w:rsidR="00C4430A" w:rsidRPr="009A0D62" w:rsidRDefault="00C4430A" w:rsidP="00214DF5">
            <w:pPr>
              <w:jc w:val="both"/>
              <w:rPr>
                <w:rFonts w:ascii="Noto Sans" w:hAnsi="Noto Sans" w:cs="Noto Sans"/>
                <w:sz w:val="20"/>
                <w:szCs w:val="20"/>
              </w:rPr>
            </w:pPr>
            <w:r w:rsidRPr="009A0D62">
              <w:rPr>
                <w:rFonts w:ascii="Noto Sans" w:hAnsi="Noto Sans" w:cs="Noto Sans"/>
                <w:sz w:val="20"/>
                <w:szCs w:val="20"/>
              </w:rPr>
              <w:t>El equivalente a 1% del costo total correspondiente al precio unitario ofertado por el equipo (hardware) correspondiente concepto de servicio 3.</w:t>
            </w:r>
            <w:r w:rsidR="002D3474" w:rsidRPr="009A0D62">
              <w:rPr>
                <w:rFonts w:ascii="Noto Sans" w:hAnsi="Noto Sans" w:cs="Noto Sans"/>
                <w:sz w:val="20"/>
                <w:szCs w:val="20"/>
              </w:rPr>
              <w:t>3.</w:t>
            </w:r>
            <w:r w:rsidR="00FA1C08" w:rsidRPr="009A0D62">
              <w:rPr>
                <w:rFonts w:ascii="Noto Sans" w:hAnsi="Noto Sans" w:cs="Noto Sans"/>
                <w:sz w:val="20"/>
                <w:szCs w:val="20"/>
              </w:rPr>
              <w:t xml:space="preserve"> </w:t>
            </w:r>
            <w:r w:rsidR="002D3474" w:rsidRPr="009A0D62">
              <w:rPr>
                <w:rFonts w:ascii="Noto Sans" w:hAnsi="Noto Sans" w:cs="Noto Sans"/>
                <w:sz w:val="20"/>
                <w:szCs w:val="20"/>
              </w:rPr>
              <w:t>Operación y gestión de la operación de los componentes lógicos en el centro de datos y la nube ofertados por “EL LICITANTE”</w:t>
            </w:r>
            <w:r w:rsidRPr="009A0D62">
              <w:rPr>
                <w:rFonts w:ascii="Noto Sans" w:hAnsi="Noto Sans" w:cs="Noto Sans"/>
                <w:sz w:val="20"/>
                <w:szCs w:val="20"/>
              </w:rPr>
              <w:t>, por la entrega parcial o deficiente de cada uno de los documentos al no cumplir con todos los elementos requeridos en “Anexo Técnico” o fuera plazo establecido para su entrega.</w:t>
            </w:r>
          </w:p>
          <w:p w14:paraId="78E25056" w14:textId="7087462F" w:rsidR="009B1E20" w:rsidRPr="009A0D62" w:rsidRDefault="009B1E20" w:rsidP="00214DF5">
            <w:pPr>
              <w:jc w:val="both"/>
              <w:rPr>
                <w:rFonts w:ascii="Noto Sans" w:hAnsi="Noto Sans" w:cs="Noto Sans"/>
                <w:sz w:val="20"/>
                <w:szCs w:val="20"/>
              </w:rPr>
            </w:pPr>
          </w:p>
        </w:tc>
      </w:tr>
      <w:tr w:rsidR="009B1E20" w:rsidRPr="009A0D62" w14:paraId="35239FBA" w14:textId="77777777" w:rsidTr="00214DF5">
        <w:trPr>
          <w:trHeight w:val="616"/>
          <w:jc w:val="center"/>
        </w:trPr>
        <w:tc>
          <w:tcPr>
            <w:tcW w:w="4111" w:type="dxa"/>
          </w:tcPr>
          <w:p w14:paraId="798AF312" w14:textId="77777777" w:rsidR="009B1E20" w:rsidRPr="009A0D62" w:rsidRDefault="009B1E20" w:rsidP="002D3474">
            <w:pPr>
              <w:ind w:left="319" w:hanging="319"/>
              <w:jc w:val="both"/>
              <w:rPr>
                <w:rFonts w:ascii="Noto Sans" w:hAnsi="Noto Sans" w:cs="Noto Sans"/>
                <w:sz w:val="20"/>
                <w:szCs w:val="20"/>
              </w:rPr>
            </w:pPr>
            <w:r w:rsidRPr="009A0D62">
              <w:rPr>
                <w:rFonts w:ascii="Noto Sans" w:hAnsi="Noto Sans" w:cs="Noto Sans"/>
                <w:sz w:val="20"/>
                <w:szCs w:val="20"/>
              </w:rPr>
              <w:t>R.</w:t>
            </w:r>
            <w:r w:rsidRPr="009A0D62">
              <w:rPr>
                <w:rFonts w:ascii="Noto Sans" w:hAnsi="Noto Sans" w:cs="Noto Sans"/>
                <w:sz w:val="20"/>
                <w:szCs w:val="20"/>
              </w:rPr>
              <w:tab/>
              <w:t>Reporte mensual de Operación y Gestión de la operación del Licenciamiento el cual deberá contener al menos lo siguiente:</w:t>
            </w:r>
          </w:p>
          <w:p w14:paraId="629C0368" w14:textId="77777777" w:rsidR="009B1E20" w:rsidRPr="009A0D62" w:rsidRDefault="009B1E20" w:rsidP="00214DF5">
            <w:pPr>
              <w:ind w:left="319" w:hanging="426"/>
              <w:jc w:val="both"/>
              <w:rPr>
                <w:rFonts w:ascii="Noto Sans" w:hAnsi="Noto Sans" w:cs="Noto Sans"/>
                <w:sz w:val="20"/>
                <w:szCs w:val="20"/>
              </w:rPr>
            </w:pPr>
          </w:p>
          <w:p w14:paraId="163B8F04" w14:textId="1262DCD2" w:rsidR="009B1E20" w:rsidRPr="009A0D62" w:rsidRDefault="009B1E20" w:rsidP="00214DF5">
            <w:pPr>
              <w:ind w:left="602" w:hanging="283"/>
              <w:jc w:val="both"/>
              <w:rPr>
                <w:rFonts w:ascii="Noto Sans" w:hAnsi="Noto Sans" w:cs="Noto Sans"/>
                <w:sz w:val="20"/>
                <w:szCs w:val="20"/>
              </w:rPr>
            </w:pPr>
            <w:r w:rsidRPr="009A0D62">
              <w:rPr>
                <w:rFonts w:ascii="Noto Sans" w:hAnsi="Noto Sans" w:cs="Noto Sans"/>
                <w:sz w:val="20"/>
                <w:szCs w:val="20"/>
              </w:rPr>
              <w:t>•</w:t>
            </w:r>
            <w:r w:rsidRPr="009A0D62">
              <w:rPr>
                <w:rFonts w:ascii="Noto Sans" w:hAnsi="Noto Sans" w:cs="Noto Sans"/>
                <w:sz w:val="20"/>
                <w:szCs w:val="20"/>
              </w:rPr>
              <w:tab/>
              <w:t>Versiones más recientes liberadas y estables por el fabricante</w:t>
            </w:r>
            <w:r w:rsidR="00FA1C08" w:rsidRPr="009A0D62">
              <w:rPr>
                <w:rFonts w:ascii="Noto Sans" w:hAnsi="Noto Sans" w:cs="Noto Sans"/>
                <w:sz w:val="20"/>
                <w:szCs w:val="20"/>
              </w:rPr>
              <w:t>.</w:t>
            </w:r>
          </w:p>
          <w:p w14:paraId="05EA44F4" w14:textId="0F5A32FD" w:rsidR="009B1E20" w:rsidRPr="009A0D62" w:rsidRDefault="009B1E20" w:rsidP="00214DF5">
            <w:pPr>
              <w:ind w:left="602" w:hanging="283"/>
              <w:jc w:val="both"/>
              <w:rPr>
                <w:rFonts w:ascii="Noto Sans" w:hAnsi="Noto Sans" w:cs="Noto Sans"/>
                <w:sz w:val="20"/>
                <w:szCs w:val="20"/>
              </w:rPr>
            </w:pPr>
            <w:r w:rsidRPr="009A0D62">
              <w:rPr>
                <w:rFonts w:ascii="Noto Sans" w:hAnsi="Noto Sans" w:cs="Noto Sans"/>
                <w:sz w:val="20"/>
                <w:szCs w:val="20"/>
              </w:rPr>
              <w:t>•</w:t>
            </w:r>
            <w:r w:rsidRPr="009A0D62">
              <w:rPr>
                <w:rFonts w:ascii="Noto Sans" w:hAnsi="Noto Sans" w:cs="Noto Sans"/>
                <w:sz w:val="20"/>
                <w:szCs w:val="20"/>
              </w:rPr>
              <w:tab/>
              <w:t>Posibles actualizaciones en los componentes de las aplicaciones con su respectivo plan de trabajo para su implementación</w:t>
            </w:r>
            <w:r w:rsidR="00FA1C08" w:rsidRPr="009A0D62">
              <w:rPr>
                <w:rFonts w:ascii="Noto Sans" w:hAnsi="Noto Sans" w:cs="Noto Sans"/>
                <w:sz w:val="20"/>
                <w:szCs w:val="20"/>
              </w:rPr>
              <w:t>.</w:t>
            </w:r>
          </w:p>
          <w:p w14:paraId="0763F679" w14:textId="77777777" w:rsidR="009B1E20" w:rsidRPr="009A0D62" w:rsidRDefault="009B1E20" w:rsidP="00214DF5">
            <w:pPr>
              <w:ind w:left="602" w:hanging="283"/>
              <w:jc w:val="both"/>
              <w:rPr>
                <w:rFonts w:ascii="Noto Sans" w:hAnsi="Noto Sans" w:cs="Noto Sans"/>
                <w:sz w:val="20"/>
                <w:szCs w:val="20"/>
              </w:rPr>
            </w:pPr>
            <w:r w:rsidRPr="009A0D62">
              <w:rPr>
                <w:rFonts w:ascii="Noto Sans" w:hAnsi="Noto Sans" w:cs="Noto Sans"/>
                <w:sz w:val="20"/>
                <w:szCs w:val="20"/>
              </w:rPr>
              <w:t>•</w:t>
            </w:r>
            <w:r w:rsidRPr="009A0D62">
              <w:rPr>
                <w:rFonts w:ascii="Noto Sans" w:hAnsi="Noto Sans" w:cs="Noto Sans"/>
                <w:sz w:val="20"/>
                <w:szCs w:val="20"/>
              </w:rPr>
              <w:tab/>
              <w:t>Certificados que protegen los distintos portales y aplicaciones indicando su fecha de vencimiento.</w:t>
            </w:r>
          </w:p>
        </w:tc>
        <w:tc>
          <w:tcPr>
            <w:tcW w:w="2835" w:type="dxa"/>
          </w:tcPr>
          <w:p w14:paraId="2D385565" w14:textId="77777777" w:rsidR="009B1E20" w:rsidRPr="009A0D62" w:rsidRDefault="009B1E20" w:rsidP="00214DF5">
            <w:pPr>
              <w:jc w:val="both"/>
              <w:rPr>
                <w:rFonts w:ascii="Noto Sans" w:hAnsi="Noto Sans" w:cs="Noto Sans"/>
                <w:color w:val="000000"/>
                <w:sz w:val="20"/>
                <w:szCs w:val="20"/>
                <w:shd w:val="clear" w:color="auto" w:fill="FFFFFF"/>
              </w:rPr>
            </w:pPr>
            <w:r w:rsidRPr="009A0D62">
              <w:rPr>
                <w:rFonts w:ascii="Noto Sans" w:hAnsi="Noto Sans" w:cs="Noto Sans"/>
                <w:color w:val="000000"/>
                <w:sz w:val="20"/>
                <w:szCs w:val="20"/>
                <w:shd w:val="clear" w:color="auto" w:fill="FFFFFF"/>
              </w:rPr>
              <w:t>Dentro de los 10 (diez) días naturales posteriores al mes que se reporta</w:t>
            </w:r>
            <w:r w:rsidR="00C4430A" w:rsidRPr="009A0D62">
              <w:rPr>
                <w:rFonts w:ascii="Noto Sans" w:hAnsi="Noto Sans" w:cs="Noto Sans"/>
                <w:color w:val="000000"/>
                <w:sz w:val="20"/>
                <w:szCs w:val="20"/>
                <w:shd w:val="clear" w:color="auto" w:fill="FFFFFF"/>
              </w:rPr>
              <w:t>.</w:t>
            </w:r>
          </w:p>
          <w:p w14:paraId="1CC3F232" w14:textId="77777777" w:rsidR="00C4430A" w:rsidRPr="009A0D62" w:rsidRDefault="00C4430A" w:rsidP="00214DF5">
            <w:pPr>
              <w:jc w:val="both"/>
              <w:rPr>
                <w:rFonts w:ascii="Noto Sans" w:hAnsi="Noto Sans" w:cs="Noto Sans"/>
                <w:color w:val="000000"/>
                <w:sz w:val="20"/>
                <w:szCs w:val="20"/>
                <w:shd w:val="clear" w:color="auto" w:fill="FFFFFF"/>
              </w:rPr>
            </w:pPr>
          </w:p>
          <w:p w14:paraId="20F32B6B" w14:textId="0BC5424B" w:rsidR="00C4430A" w:rsidRPr="009A0D62" w:rsidRDefault="00C4430A" w:rsidP="00214DF5">
            <w:pPr>
              <w:jc w:val="both"/>
              <w:rPr>
                <w:rFonts w:ascii="Noto Sans" w:hAnsi="Noto Sans" w:cs="Noto Sans"/>
                <w:sz w:val="20"/>
                <w:szCs w:val="20"/>
              </w:rPr>
            </w:pPr>
            <w:r w:rsidRPr="009A0D62">
              <w:rPr>
                <w:rFonts w:ascii="Noto Sans" w:hAnsi="Noto Sans" w:cs="Noto Sans"/>
                <w:sz w:val="20"/>
                <w:szCs w:val="20"/>
              </w:rPr>
              <w:t>En medio Electrónico e Impreso</w:t>
            </w:r>
            <w:r w:rsidR="00FA1C08" w:rsidRPr="009A0D62">
              <w:rPr>
                <w:rFonts w:ascii="Noto Sans" w:hAnsi="Noto Sans" w:cs="Noto Sans"/>
                <w:sz w:val="20"/>
                <w:szCs w:val="20"/>
              </w:rPr>
              <w:t xml:space="preserve"> </w:t>
            </w:r>
            <w:r w:rsidRPr="009A0D62">
              <w:rPr>
                <w:rFonts w:ascii="Noto Sans" w:hAnsi="Noto Sans" w:cs="Noto Sans"/>
                <w:color w:val="000000"/>
                <w:sz w:val="20"/>
                <w:szCs w:val="20"/>
                <w:shd w:val="clear" w:color="auto" w:fill="FFFFFF"/>
              </w:rPr>
              <w:t>debidamente formalizados por el Administrador del Contrato y Administrador del Proyecto de “EL LICITANTE</w:t>
            </w:r>
          </w:p>
        </w:tc>
        <w:tc>
          <w:tcPr>
            <w:tcW w:w="2977" w:type="dxa"/>
          </w:tcPr>
          <w:p w14:paraId="2BD568D6" w14:textId="1186F131" w:rsidR="009B1E20" w:rsidRPr="009A0D62" w:rsidRDefault="00C4430A" w:rsidP="00214DF5">
            <w:pPr>
              <w:jc w:val="both"/>
              <w:rPr>
                <w:rFonts w:ascii="Noto Sans" w:hAnsi="Noto Sans" w:cs="Noto Sans"/>
                <w:sz w:val="20"/>
                <w:szCs w:val="20"/>
              </w:rPr>
            </w:pPr>
            <w:r w:rsidRPr="009A0D62">
              <w:rPr>
                <w:rFonts w:ascii="Noto Sans" w:hAnsi="Noto Sans" w:cs="Noto Sans"/>
                <w:sz w:val="20"/>
                <w:szCs w:val="20"/>
              </w:rPr>
              <w:t xml:space="preserve">El equivalente a 1% del costo total correspondiente al precio unitario ofertado por </w:t>
            </w:r>
            <w:r w:rsidR="00C93D20" w:rsidRPr="009A0D62">
              <w:rPr>
                <w:rFonts w:ascii="Noto Sans" w:hAnsi="Noto Sans" w:cs="Noto Sans"/>
                <w:sz w:val="20"/>
                <w:szCs w:val="20"/>
              </w:rPr>
              <w:t>la licencia</w:t>
            </w:r>
            <w:r w:rsidRPr="009A0D62">
              <w:rPr>
                <w:rFonts w:ascii="Noto Sans" w:hAnsi="Noto Sans" w:cs="Noto Sans"/>
                <w:sz w:val="20"/>
                <w:szCs w:val="20"/>
              </w:rPr>
              <w:t xml:space="preserve"> (software) correspondiente concepto de servicio </w:t>
            </w:r>
            <w:r w:rsidRPr="009A0D62">
              <w:rPr>
                <w:rFonts w:ascii="Noto Sans" w:hAnsi="Noto Sans" w:cs="Noto Sans"/>
                <w:b/>
                <w:sz w:val="20"/>
                <w:szCs w:val="20"/>
              </w:rPr>
              <w:t>3.</w:t>
            </w:r>
            <w:r w:rsidR="00FA1C08" w:rsidRPr="009A0D62">
              <w:rPr>
                <w:rFonts w:ascii="Noto Sans" w:hAnsi="Noto Sans" w:cs="Noto Sans"/>
                <w:b/>
                <w:sz w:val="20"/>
                <w:szCs w:val="20"/>
              </w:rPr>
              <w:t xml:space="preserve"> </w:t>
            </w:r>
            <w:r w:rsidR="002D3474" w:rsidRPr="009A0D62">
              <w:rPr>
                <w:rFonts w:ascii="Noto Sans" w:hAnsi="Noto Sans" w:cs="Noto Sans"/>
                <w:b/>
                <w:sz w:val="20"/>
                <w:szCs w:val="20"/>
              </w:rPr>
              <w:t>Operación y gestión de la operación de los componentes lógicos en el centro de datos y la nube ofertados por “EL LICITANTE”</w:t>
            </w:r>
            <w:r w:rsidRPr="009A0D62">
              <w:rPr>
                <w:rFonts w:ascii="Noto Sans" w:hAnsi="Noto Sans" w:cs="Noto Sans"/>
                <w:b/>
                <w:sz w:val="20"/>
                <w:szCs w:val="20"/>
              </w:rPr>
              <w:t>,</w:t>
            </w:r>
            <w:r w:rsidRPr="009A0D62">
              <w:rPr>
                <w:rFonts w:ascii="Noto Sans" w:hAnsi="Noto Sans" w:cs="Noto Sans"/>
                <w:sz w:val="20"/>
                <w:szCs w:val="20"/>
              </w:rPr>
              <w:t xml:space="preserve"> por la entrega parcial o deficiente de cada uno de los documentos al no cumplir con todos los elementos requeridos en “Anexo Técnico” o fuera plazo establecido para su entrega.</w:t>
            </w:r>
          </w:p>
        </w:tc>
      </w:tr>
      <w:tr w:rsidR="009B1E20" w:rsidRPr="009A0D62" w14:paraId="66217BE3" w14:textId="77777777" w:rsidTr="00214DF5">
        <w:trPr>
          <w:jc w:val="center"/>
        </w:trPr>
        <w:tc>
          <w:tcPr>
            <w:tcW w:w="4111" w:type="dxa"/>
          </w:tcPr>
          <w:p w14:paraId="32B36F13" w14:textId="2AA2C667" w:rsidR="009B1E20" w:rsidRPr="009A0D62" w:rsidRDefault="009B1E20" w:rsidP="002D3474">
            <w:pPr>
              <w:ind w:left="319" w:hanging="286"/>
              <w:jc w:val="both"/>
              <w:rPr>
                <w:rFonts w:ascii="Noto Sans" w:hAnsi="Noto Sans" w:cs="Noto Sans"/>
                <w:sz w:val="20"/>
                <w:szCs w:val="20"/>
              </w:rPr>
            </w:pPr>
            <w:r w:rsidRPr="009A0D62">
              <w:rPr>
                <w:rFonts w:ascii="Noto Sans" w:hAnsi="Noto Sans" w:cs="Noto Sans"/>
                <w:sz w:val="20"/>
                <w:szCs w:val="20"/>
              </w:rPr>
              <w:t>S.</w:t>
            </w:r>
            <w:r w:rsidRPr="009A0D62">
              <w:rPr>
                <w:rFonts w:ascii="Noto Sans" w:hAnsi="Noto Sans" w:cs="Noto Sans"/>
                <w:sz w:val="20"/>
                <w:szCs w:val="20"/>
              </w:rPr>
              <w:tab/>
              <w:t xml:space="preserve">Reporte mensual de Visibilidad y </w:t>
            </w:r>
            <w:r w:rsidR="00CE0F37" w:rsidRPr="009A0D62">
              <w:rPr>
                <w:rFonts w:ascii="Noto Sans" w:hAnsi="Noto Sans" w:cs="Noto Sans"/>
                <w:sz w:val="20"/>
                <w:szCs w:val="20"/>
              </w:rPr>
              <w:t>Observación</w:t>
            </w:r>
            <w:r w:rsidRPr="009A0D62">
              <w:rPr>
                <w:rFonts w:ascii="Noto Sans" w:hAnsi="Noto Sans" w:cs="Noto Sans"/>
                <w:sz w:val="20"/>
                <w:szCs w:val="20"/>
              </w:rPr>
              <w:t xml:space="preserve"> de componentes en el centro de datos, el cual deberá contener al menos lo siguiente:</w:t>
            </w:r>
          </w:p>
          <w:p w14:paraId="28B8F0D7" w14:textId="77777777" w:rsidR="009B1E20" w:rsidRPr="009A0D62" w:rsidRDefault="009B1E20" w:rsidP="00214DF5">
            <w:pPr>
              <w:ind w:left="319" w:hanging="426"/>
              <w:jc w:val="both"/>
              <w:rPr>
                <w:rFonts w:ascii="Noto Sans" w:hAnsi="Noto Sans" w:cs="Noto Sans"/>
                <w:sz w:val="20"/>
                <w:szCs w:val="20"/>
              </w:rPr>
            </w:pPr>
          </w:p>
          <w:p w14:paraId="59FC1FC7" w14:textId="46ABF91B" w:rsidR="009B1E20" w:rsidRPr="009A0D62" w:rsidRDefault="009B1E20" w:rsidP="00214DF5">
            <w:pPr>
              <w:ind w:left="602" w:hanging="283"/>
              <w:jc w:val="both"/>
              <w:rPr>
                <w:rFonts w:ascii="Noto Sans" w:hAnsi="Noto Sans" w:cs="Noto Sans"/>
                <w:sz w:val="20"/>
                <w:szCs w:val="20"/>
              </w:rPr>
            </w:pPr>
            <w:r w:rsidRPr="009A0D62">
              <w:rPr>
                <w:rFonts w:ascii="Noto Sans" w:hAnsi="Noto Sans" w:cs="Noto Sans"/>
                <w:sz w:val="20"/>
                <w:szCs w:val="20"/>
              </w:rPr>
              <w:lastRenderedPageBreak/>
              <w:t>•</w:t>
            </w:r>
            <w:r w:rsidRPr="009A0D62">
              <w:rPr>
                <w:rFonts w:ascii="Noto Sans" w:hAnsi="Noto Sans" w:cs="Noto Sans"/>
                <w:sz w:val="20"/>
                <w:szCs w:val="20"/>
              </w:rPr>
              <w:tab/>
              <w:t xml:space="preserve">Signos vitales de la infraestructura </w:t>
            </w:r>
            <w:r w:rsidR="00FA1C08" w:rsidRPr="009A0D62">
              <w:rPr>
                <w:rFonts w:ascii="Noto Sans" w:hAnsi="Noto Sans" w:cs="Noto Sans"/>
                <w:sz w:val="20"/>
                <w:szCs w:val="20"/>
              </w:rPr>
              <w:t>física y lógica.</w:t>
            </w:r>
          </w:p>
          <w:p w14:paraId="385BED8F" w14:textId="56F8CA29" w:rsidR="009B1E20" w:rsidRPr="009A0D62" w:rsidRDefault="009B1E20" w:rsidP="00214DF5">
            <w:pPr>
              <w:ind w:left="602" w:hanging="283"/>
              <w:jc w:val="both"/>
              <w:rPr>
                <w:rFonts w:ascii="Noto Sans" w:hAnsi="Noto Sans" w:cs="Noto Sans"/>
                <w:sz w:val="20"/>
                <w:szCs w:val="20"/>
              </w:rPr>
            </w:pPr>
            <w:r w:rsidRPr="009A0D62">
              <w:rPr>
                <w:rFonts w:ascii="Noto Sans" w:hAnsi="Noto Sans" w:cs="Noto Sans"/>
                <w:sz w:val="20"/>
                <w:szCs w:val="20"/>
              </w:rPr>
              <w:t>•</w:t>
            </w:r>
            <w:r w:rsidRPr="009A0D62">
              <w:rPr>
                <w:rFonts w:ascii="Noto Sans" w:hAnsi="Noto Sans" w:cs="Noto Sans"/>
                <w:sz w:val="20"/>
                <w:szCs w:val="20"/>
              </w:rPr>
              <w:tab/>
              <w:t xml:space="preserve">Operación, gestión de la operación y soporte de las herramientas de </w:t>
            </w:r>
            <w:r w:rsidR="00CE0F37" w:rsidRPr="009A0D62">
              <w:rPr>
                <w:rFonts w:ascii="Noto Sans" w:hAnsi="Noto Sans" w:cs="Noto Sans"/>
                <w:sz w:val="20"/>
                <w:szCs w:val="20"/>
              </w:rPr>
              <w:t>observación</w:t>
            </w:r>
            <w:r w:rsidR="00FA1C08" w:rsidRPr="009A0D62">
              <w:rPr>
                <w:rFonts w:ascii="Noto Sans" w:hAnsi="Noto Sans" w:cs="Noto Sans"/>
                <w:sz w:val="20"/>
                <w:szCs w:val="20"/>
              </w:rPr>
              <w:t>.</w:t>
            </w:r>
          </w:p>
          <w:p w14:paraId="39B55FBD" w14:textId="77777777" w:rsidR="009B1E20" w:rsidRPr="009A0D62" w:rsidRDefault="009B1E20" w:rsidP="00214DF5">
            <w:pPr>
              <w:ind w:left="602" w:hanging="283"/>
              <w:jc w:val="both"/>
              <w:rPr>
                <w:rFonts w:ascii="Noto Sans" w:hAnsi="Noto Sans" w:cs="Noto Sans"/>
                <w:sz w:val="20"/>
                <w:szCs w:val="20"/>
              </w:rPr>
            </w:pPr>
            <w:r w:rsidRPr="009A0D62">
              <w:rPr>
                <w:rFonts w:ascii="Noto Sans" w:hAnsi="Noto Sans" w:cs="Noto Sans"/>
                <w:sz w:val="20"/>
                <w:szCs w:val="20"/>
              </w:rPr>
              <w:t>•</w:t>
            </w:r>
            <w:r w:rsidRPr="009A0D62">
              <w:rPr>
                <w:rFonts w:ascii="Noto Sans" w:hAnsi="Noto Sans" w:cs="Noto Sans"/>
                <w:sz w:val="20"/>
                <w:szCs w:val="20"/>
              </w:rPr>
              <w:tab/>
              <w:t>Actividades, componentes, desarrollo de interfaces, o integración de plugins. (En su caso).</w:t>
            </w:r>
          </w:p>
          <w:p w14:paraId="7E26B8DD" w14:textId="030CE03F" w:rsidR="009B1E20" w:rsidRPr="009A0D62" w:rsidRDefault="009B1E20" w:rsidP="00214DF5">
            <w:pPr>
              <w:ind w:left="602" w:hanging="283"/>
              <w:jc w:val="both"/>
              <w:rPr>
                <w:rFonts w:ascii="Noto Sans" w:hAnsi="Noto Sans" w:cs="Noto Sans"/>
                <w:sz w:val="20"/>
                <w:szCs w:val="20"/>
              </w:rPr>
            </w:pPr>
            <w:r w:rsidRPr="009A0D62">
              <w:rPr>
                <w:rFonts w:ascii="Noto Sans" w:hAnsi="Noto Sans" w:cs="Noto Sans"/>
                <w:sz w:val="20"/>
                <w:szCs w:val="20"/>
              </w:rPr>
              <w:t>•</w:t>
            </w:r>
            <w:r w:rsidRPr="009A0D62">
              <w:rPr>
                <w:rFonts w:ascii="Noto Sans" w:hAnsi="Noto Sans" w:cs="Noto Sans"/>
                <w:sz w:val="20"/>
                <w:szCs w:val="20"/>
              </w:rPr>
              <w:tab/>
            </w:r>
            <w:r w:rsidR="00CE0F37" w:rsidRPr="009A0D62">
              <w:rPr>
                <w:rFonts w:ascii="Noto Sans" w:hAnsi="Noto Sans" w:cs="Noto Sans"/>
                <w:sz w:val="20"/>
                <w:szCs w:val="20"/>
              </w:rPr>
              <w:t>Observación</w:t>
            </w:r>
            <w:r w:rsidRPr="009A0D62">
              <w:rPr>
                <w:rFonts w:ascii="Noto Sans" w:hAnsi="Noto Sans" w:cs="Noto Sans"/>
                <w:sz w:val="20"/>
                <w:szCs w:val="20"/>
              </w:rPr>
              <w:t xml:space="preserve"> del estado de los equipos que integran todos los servicios</w:t>
            </w:r>
            <w:r w:rsidR="00FA1C08" w:rsidRPr="009A0D62">
              <w:rPr>
                <w:rFonts w:ascii="Noto Sans" w:hAnsi="Noto Sans" w:cs="Noto Sans"/>
                <w:sz w:val="20"/>
                <w:szCs w:val="20"/>
              </w:rPr>
              <w:t>.</w:t>
            </w:r>
          </w:p>
          <w:p w14:paraId="2E8EE302" w14:textId="73498F47" w:rsidR="009B1E20" w:rsidRPr="009A0D62" w:rsidRDefault="009B1E20" w:rsidP="00214DF5">
            <w:pPr>
              <w:ind w:left="602" w:hanging="283"/>
              <w:jc w:val="both"/>
              <w:rPr>
                <w:rFonts w:ascii="Noto Sans" w:hAnsi="Noto Sans" w:cs="Noto Sans"/>
                <w:sz w:val="20"/>
                <w:szCs w:val="20"/>
              </w:rPr>
            </w:pPr>
            <w:r w:rsidRPr="009A0D62">
              <w:rPr>
                <w:rFonts w:ascii="Noto Sans" w:hAnsi="Noto Sans" w:cs="Noto Sans"/>
                <w:sz w:val="20"/>
                <w:szCs w:val="20"/>
              </w:rPr>
              <w:t>•</w:t>
            </w:r>
            <w:r w:rsidRPr="009A0D62">
              <w:rPr>
                <w:rFonts w:ascii="Noto Sans" w:hAnsi="Noto Sans" w:cs="Noto Sans"/>
                <w:sz w:val="20"/>
                <w:szCs w:val="20"/>
              </w:rPr>
              <w:tab/>
              <w:t xml:space="preserve">Análisis y </w:t>
            </w:r>
            <w:r w:rsidR="00CE0F37" w:rsidRPr="009A0D62">
              <w:rPr>
                <w:rFonts w:ascii="Noto Sans" w:hAnsi="Noto Sans" w:cs="Noto Sans"/>
                <w:sz w:val="20"/>
                <w:szCs w:val="20"/>
              </w:rPr>
              <w:t>observación</w:t>
            </w:r>
            <w:r w:rsidRPr="009A0D62">
              <w:rPr>
                <w:rFonts w:ascii="Noto Sans" w:hAnsi="Noto Sans" w:cs="Noto Sans"/>
                <w:sz w:val="20"/>
                <w:szCs w:val="20"/>
              </w:rPr>
              <w:t xml:space="preserve"> de la disponibilidad, experiencia de usuario, capacidad, rendimiento y tendencias de uso de la infraestructura</w:t>
            </w:r>
            <w:r w:rsidR="00FA1C08" w:rsidRPr="009A0D62">
              <w:rPr>
                <w:rFonts w:ascii="Noto Sans" w:hAnsi="Noto Sans" w:cs="Noto Sans"/>
                <w:sz w:val="20"/>
                <w:szCs w:val="20"/>
              </w:rPr>
              <w:t>.</w:t>
            </w:r>
          </w:p>
          <w:p w14:paraId="3AA78CC8" w14:textId="324F623A" w:rsidR="009B1E20" w:rsidRPr="009A0D62" w:rsidRDefault="009B1E20" w:rsidP="00214DF5">
            <w:pPr>
              <w:ind w:left="602" w:hanging="283"/>
              <w:jc w:val="both"/>
              <w:rPr>
                <w:rFonts w:ascii="Noto Sans" w:hAnsi="Noto Sans" w:cs="Noto Sans"/>
                <w:sz w:val="20"/>
                <w:szCs w:val="20"/>
              </w:rPr>
            </w:pPr>
            <w:r w:rsidRPr="009A0D62">
              <w:rPr>
                <w:rFonts w:ascii="Noto Sans" w:hAnsi="Noto Sans" w:cs="Noto Sans"/>
                <w:sz w:val="20"/>
                <w:szCs w:val="20"/>
              </w:rPr>
              <w:t>•</w:t>
            </w:r>
            <w:r w:rsidRPr="009A0D62">
              <w:rPr>
                <w:rFonts w:ascii="Noto Sans" w:hAnsi="Noto Sans" w:cs="Noto Sans"/>
                <w:sz w:val="20"/>
                <w:szCs w:val="20"/>
              </w:rPr>
              <w:tab/>
              <w:t>Eventos, incidentes o problemas presentados</w:t>
            </w:r>
            <w:r w:rsidR="00FA1C08" w:rsidRPr="009A0D62">
              <w:rPr>
                <w:rFonts w:ascii="Noto Sans" w:hAnsi="Noto Sans" w:cs="Noto Sans"/>
                <w:sz w:val="20"/>
                <w:szCs w:val="20"/>
              </w:rPr>
              <w:t>.</w:t>
            </w:r>
          </w:p>
          <w:p w14:paraId="48D0B251" w14:textId="3F369546" w:rsidR="009B1E20" w:rsidRPr="009A0D62" w:rsidRDefault="009B1E20" w:rsidP="00214DF5">
            <w:pPr>
              <w:ind w:left="602" w:hanging="283"/>
              <w:jc w:val="both"/>
              <w:rPr>
                <w:rFonts w:ascii="Noto Sans" w:hAnsi="Noto Sans" w:cs="Noto Sans"/>
                <w:sz w:val="20"/>
                <w:szCs w:val="20"/>
              </w:rPr>
            </w:pPr>
            <w:r w:rsidRPr="009A0D62">
              <w:rPr>
                <w:rFonts w:ascii="Noto Sans" w:hAnsi="Noto Sans" w:cs="Noto Sans"/>
                <w:sz w:val="20"/>
                <w:szCs w:val="20"/>
              </w:rPr>
              <w:t>•</w:t>
            </w:r>
            <w:r w:rsidRPr="009A0D62">
              <w:rPr>
                <w:rFonts w:ascii="Noto Sans" w:hAnsi="Noto Sans" w:cs="Noto Sans"/>
                <w:sz w:val="20"/>
                <w:szCs w:val="20"/>
              </w:rPr>
              <w:tab/>
              <w:t xml:space="preserve">Cambios realizados en el repositorio de información producto del servicio de Visibilidad y </w:t>
            </w:r>
            <w:r w:rsidR="00CE0F37" w:rsidRPr="009A0D62">
              <w:rPr>
                <w:rFonts w:ascii="Noto Sans" w:hAnsi="Noto Sans" w:cs="Noto Sans"/>
                <w:sz w:val="20"/>
                <w:szCs w:val="20"/>
              </w:rPr>
              <w:t>Observación</w:t>
            </w:r>
            <w:r w:rsidRPr="009A0D62">
              <w:rPr>
                <w:rFonts w:ascii="Noto Sans" w:hAnsi="Noto Sans" w:cs="Noto Sans"/>
                <w:sz w:val="20"/>
                <w:szCs w:val="20"/>
              </w:rPr>
              <w:t>, conservando los históricos</w:t>
            </w:r>
            <w:r w:rsidR="00FA1C08" w:rsidRPr="009A0D62">
              <w:rPr>
                <w:rFonts w:ascii="Noto Sans" w:hAnsi="Noto Sans" w:cs="Noto Sans"/>
                <w:sz w:val="20"/>
                <w:szCs w:val="20"/>
              </w:rPr>
              <w:t>.</w:t>
            </w:r>
          </w:p>
          <w:p w14:paraId="0955A937" w14:textId="3DD32870" w:rsidR="009B1E20" w:rsidRPr="009A0D62" w:rsidRDefault="009B1E20" w:rsidP="00214DF5">
            <w:pPr>
              <w:ind w:left="602" w:hanging="283"/>
              <w:jc w:val="both"/>
              <w:rPr>
                <w:rFonts w:ascii="Noto Sans" w:hAnsi="Noto Sans" w:cs="Noto Sans"/>
                <w:sz w:val="20"/>
                <w:szCs w:val="20"/>
              </w:rPr>
            </w:pPr>
            <w:r w:rsidRPr="009A0D62">
              <w:rPr>
                <w:rFonts w:ascii="Noto Sans" w:hAnsi="Noto Sans" w:cs="Noto Sans"/>
                <w:sz w:val="20"/>
                <w:szCs w:val="20"/>
              </w:rPr>
              <w:t>•</w:t>
            </w:r>
            <w:r w:rsidRPr="009A0D62">
              <w:rPr>
                <w:rFonts w:ascii="Noto Sans" w:hAnsi="Noto Sans" w:cs="Noto Sans"/>
                <w:sz w:val="20"/>
                <w:szCs w:val="20"/>
              </w:rPr>
              <w:tab/>
              <w:t>Actividades realizadas para habilitar, poblar, registrar y actualizar en la CMDB</w:t>
            </w:r>
            <w:r w:rsidR="0098429A" w:rsidRPr="009A0D62">
              <w:rPr>
                <w:rFonts w:ascii="Noto Sans" w:hAnsi="Noto Sans" w:cs="Noto Sans"/>
                <w:sz w:val="20"/>
                <w:szCs w:val="20"/>
              </w:rPr>
              <w:t>.</w:t>
            </w:r>
          </w:p>
          <w:p w14:paraId="36496A03" w14:textId="7A831878" w:rsidR="009B1E20" w:rsidRPr="009A0D62" w:rsidRDefault="009B1E20" w:rsidP="00214DF5">
            <w:pPr>
              <w:ind w:left="602" w:hanging="283"/>
              <w:jc w:val="both"/>
              <w:rPr>
                <w:rFonts w:ascii="Noto Sans" w:hAnsi="Noto Sans" w:cs="Noto Sans"/>
                <w:sz w:val="20"/>
                <w:szCs w:val="20"/>
              </w:rPr>
            </w:pPr>
            <w:r w:rsidRPr="009A0D62">
              <w:rPr>
                <w:rFonts w:ascii="Noto Sans" w:hAnsi="Noto Sans" w:cs="Noto Sans"/>
                <w:sz w:val="20"/>
                <w:szCs w:val="20"/>
              </w:rPr>
              <w:t>•</w:t>
            </w:r>
            <w:r w:rsidRPr="009A0D62">
              <w:rPr>
                <w:rFonts w:ascii="Noto Sans" w:hAnsi="Noto Sans" w:cs="Noto Sans"/>
                <w:sz w:val="20"/>
                <w:szCs w:val="20"/>
              </w:rPr>
              <w:tab/>
              <w:t xml:space="preserve">Tickets generados en la Mesa de Servicio Tecnológico del IMSS desde su centro de </w:t>
            </w:r>
            <w:r w:rsidR="00CE0F37" w:rsidRPr="009A0D62">
              <w:rPr>
                <w:rFonts w:ascii="Noto Sans" w:hAnsi="Noto Sans" w:cs="Noto Sans"/>
                <w:sz w:val="20"/>
                <w:szCs w:val="20"/>
              </w:rPr>
              <w:t>observación</w:t>
            </w:r>
            <w:r w:rsidRPr="009A0D62">
              <w:rPr>
                <w:rFonts w:ascii="Noto Sans" w:hAnsi="Noto Sans" w:cs="Noto Sans"/>
                <w:sz w:val="20"/>
                <w:szCs w:val="20"/>
              </w:rPr>
              <w:t xml:space="preserve"> local.</w:t>
            </w:r>
          </w:p>
          <w:p w14:paraId="3974D66C" w14:textId="68C31552" w:rsidR="009B1E20" w:rsidRPr="009A0D62" w:rsidRDefault="009B1E20" w:rsidP="00214DF5">
            <w:pPr>
              <w:ind w:left="602" w:hanging="283"/>
              <w:jc w:val="both"/>
              <w:rPr>
                <w:rFonts w:ascii="Noto Sans" w:hAnsi="Noto Sans" w:cs="Noto Sans"/>
                <w:sz w:val="20"/>
                <w:szCs w:val="20"/>
              </w:rPr>
            </w:pPr>
            <w:r w:rsidRPr="009A0D62">
              <w:rPr>
                <w:rFonts w:ascii="Noto Sans" w:hAnsi="Noto Sans" w:cs="Noto Sans"/>
                <w:sz w:val="20"/>
                <w:szCs w:val="20"/>
              </w:rPr>
              <w:t>•</w:t>
            </w:r>
            <w:r w:rsidRPr="009A0D62">
              <w:rPr>
                <w:rFonts w:ascii="Noto Sans" w:hAnsi="Noto Sans" w:cs="Noto Sans"/>
                <w:sz w:val="20"/>
                <w:szCs w:val="20"/>
              </w:rPr>
              <w:tab/>
              <w:t>Entrega de acceso remoto vía WEB a los usuarios designados por “EL INSTITUTO”</w:t>
            </w:r>
            <w:r w:rsidR="0098429A" w:rsidRPr="009A0D62">
              <w:rPr>
                <w:rFonts w:ascii="Noto Sans" w:hAnsi="Noto Sans" w:cs="Noto Sans"/>
                <w:sz w:val="20"/>
                <w:szCs w:val="20"/>
              </w:rPr>
              <w:t>.</w:t>
            </w:r>
          </w:p>
          <w:p w14:paraId="5252C533" w14:textId="6D6BEC46" w:rsidR="009B1E20" w:rsidRPr="009A0D62" w:rsidRDefault="009B1E20" w:rsidP="00214DF5">
            <w:pPr>
              <w:ind w:left="602" w:hanging="283"/>
              <w:jc w:val="both"/>
              <w:rPr>
                <w:rFonts w:ascii="Noto Sans" w:hAnsi="Noto Sans" w:cs="Noto Sans"/>
                <w:sz w:val="20"/>
                <w:szCs w:val="20"/>
              </w:rPr>
            </w:pPr>
            <w:r w:rsidRPr="009A0D62">
              <w:rPr>
                <w:rFonts w:ascii="Noto Sans" w:hAnsi="Noto Sans" w:cs="Noto Sans"/>
                <w:sz w:val="20"/>
                <w:szCs w:val="20"/>
              </w:rPr>
              <w:t>•</w:t>
            </w:r>
            <w:r w:rsidRPr="009A0D62">
              <w:rPr>
                <w:rFonts w:ascii="Noto Sans" w:hAnsi="Noto Sans" w:cs="Noto Sans"/>
                <w:sz w:val="20"/>
                <w:szCs w:val="20"/>
              </w:rPr>
              <w:tab/>
              <w:t xml:space="preserve">Estado de la réplica de la base de datos del centro de </w:t>
            </w:r>
            <w:r w:rsidR="00CE0F37" w:rsidRPr="009A0D62">
              <w:rPr>
                <w:rFonts w:ascii="Noto Sans" w:hAnsi="Noto Sans" w:cs="Noto Sans"/>
                <w:sz w:val="20"/>
                <w:szCs w:val="20"/>
              </w:rPr>
              <w:t>observación</w:t>
            </w:r>
            <w:r w:rsidRPr="009A0D62">
              <w:rPr>
                <w:rFonts w:ascii="Noto Sans" w:hAnsi="Noto Sans" w:cs="Noto Sans"/>
                <w:sz w:val="20"/>
                <w:szCs w:val="20"/>
              </w:rPr>
              <w:t xml:space="preserve"> en las Instalaciones de “EL INSTITUTO”.</w:t>
            </w:r>
          </w:p>
          <w:p w14:paraId="4C6418CF" w14:textId="026BDFD6" w:rsidR="009B1E20" w:rsidRPr="009A0D62" w:rsidRDefault="009B1E20" w:rsidP="00214DF5">
            <w:pPr>
              <w:ind w:left="602" w:hanging="283"/>
              <w:jc w:val="both"/>
              <w:rPr>
                <w:rFonts w:ascii="Noto Sans" w:hAnsi="Noto Sans" w:cs="Noto Sans"/>
                <w:sz w:val="20"/>
                <w:szCs w:val="20"/>
              </w:rPr>
            </w:pPr>
            <w:r w:rsidRPr="009A0D62">
              <w:rPr>
                <w:rFonts w:ascii="Noto Sans" w:hAnsi="Noto Sans" w:cs="Noto Sans"/>
                <w:sz w:val="20"/>
                <w:szCs w:val="20"/>
              </w:rPr>
              <w:t>•</w:t>
            </w:r>
            <w:r w:rsidRPr="009A0D62">
              <w:rPr>
                <w:rFonts w:ascii="Noto Sans" w:hAnsi="Noto Sans" w:cs="Noto Sans"/>
                <w:sz w:val="20"/>
                <w:szCs w:val="20"/>
              </w:rPr>
              <w:tab/>
            </w:r>
            <w:r w:rsidR="00CE0F37" w:rsidRPr="009A0D62">
              <w:rPr>
                <w:rFonts w:ascii="Noto Sans" w:hAnsi="Noto Sans" w:cs="Noto Sans"/>
                <w:sz w:val="20"/>
                <w:szCs w:val="20"/>
              </w:rPr>
              <w:t>Observación</w:t>
            </w:r>
            <w:r w:rsidRPr="009A0D62">
              <w:rPr>
                <w:rFonts w:ascii="Noto Sans" w:hAnsi="Noto Sans" w:cs="Noto Sans"/>
                <w:sz w:val="20"/>
                <w:szCs w:val="20"/>
              </w:rPr>
              <w:t xml:space="preserve"> de almacenamiento, procesamiento, memoria y salud de los equipos y software</w:t>
            </w:r>
            <w:r w:rsidR="0098429A" w:rsidRPr="009A0D62">
              <w:rPr>
                <w:rFonts w:ascii="Noto Sans" w:hAnsi="Noto Sans" w:cs="Noto Sans"/>
                <w:sz w:val="20"/>
                <w:szCs w:val="20"/>
              </w:rPr>
              <w:t>.</w:t>
            </w:r>
          </w:p>
          <w:p w14:paraId="37188A87" w14:textId="23588CD0" w:rsidR="009B1E20" w:rsidRPr="009A0D62" w:rsidRDefault="009B1E20" w:rsidP="00214DF5">
            <w:pPr>
              <w:ind w:left="602" w:hanging="283"/>
              <w:jc w:val="both"/>
              <w:rPr>
                <w:rFonts w:ascii="Noto Sans" w:hAnsi="Noto Sans" w:cs="Noto Sans"/>
                <w:sz w:val="20"/>
                <w:szCs w:val="20"/>
              </w:rPr>
            </w:pPr>
            <w:r w:rsidRPr="009A0D62">
              <w:rPr>
                <w:rFonts w:ascii="Noto Sans" w:hAnsi="Noto Sans" w:cs="Noto Sans"/>
                <w:sz w:val="20"/>
                <w:szCs w:val="20"/>
              </w:rPr>
              <w:t>•</w:t>
            </w:r>
            <w:r w:rsidRPr="009A0D62">
              <w:rPr>
                <w:rFonts w:ascii="Noto Sans" w:hAnsi="Noto Sans" w:cs="Noto Sans"/>
                <w:sz w:val="20"/>
                <w:szCs w:val="20"/>
              </w:rPr>
              <w:tab/>
              <w:t>Indicadores de negocio</w:t>
            </w:r>
            <w:r w:rsidR="0098429A" w:rsidRPr="009A0D62">
              <w:rPr>
                <w:rFonts w:ascii="Noto Sans" w:hAnsi="Noto Sans" w:cs="Noto Sans"/>
                <w:sz w:val="20"/>
                <w:szCs w:val="20"/>
              </w:rPr>
              <w:t>.</w:t>
            </w:r>
          </w:p>
          <w:p w14:paraId="438721E7" w14:textId="1EC11EE3" w:rsidR="009B1E20" w:rsidRPr="009A0D62" w:rsidRDefault="009B1E20" w:rsidP="00214DF5">
            <w:pPr>
              <w:ind w:left="602" w:hanging="283"/>
              <w:jc w:val="both"/>
              <w:rPr>
                <w:rFonts w:ascii="Noto Sans" w:hAnsi="Noto Sans" w:cs="Noto Sans"/>
                <w:sz w:val="20"/>
                <w:szCs w:val="20"/>
              </w:rPr>
            </w:pPr>
            <w:r w:rsidRPr="009A0D62">
              <w:rPr>
                <w:rFonts w:ascii="Noto Sans" w:hAnsi="Noto Sans" w:cs="Noto Sans"/>
                <w:sz w:val="20"/>
                <w:szCs w:val="20"/>
              </w:rPr>
              <w:lastRenderedPageBreak/>
              <w:t>•</w:t>
            </w:r>
            <w:r w:rsidRPr="009A0D62">
              <w:rPr>
                <w:rFonts w:ascii="Noto Sans" w:hAnsi="Noto Sans" w:cs="Noto Sans"/>
                <w:sz w:val="20"/>
                <w:szCs w:val="20"/>
              </w:rPr>
              <w:tab/>
              <w:t xml:space="preserve">Integración con herramientas de </w:t>
            </w:r>
            <w:r w:rsidR="00CE0F37" w:rsidRPr="009A0D62">
              <w:rPr>
                <w:rFonts w:ascii="Noto Sans" w:hAnsi="Noto Sans" w:cs="Noto Sans"/>
                <w:sz w:val="20"/>
                <w:szCs w:val="20"/>
              </w:rPr>
              <w:t>monitoreo</w:t>
            </w:r>
            <w:r w:rsidRPr="009A0D62">
              <w:rPr>
                <w:rFonts w:ascii="Noto Sans" w:hAnsi="Noto Sans" w:cs="Noto Sans"/>
                <w:sz w:val="20"/>
                <w:szCs w:val="20"/>
              </w:rPr>
              <w:t xml:space="preserve"> de “EL INSTITUTO” (En su caso).</w:t>
            </w:r>
          </w:p>
          <w:p w14:paraId="322C71FC" w14:textId="77777777" w:rsidR="009B1E20" w:rsidRPr="009A0D62" w:rsidRDefault="009B1E20" w:rsidP="00214DF5">
            <w:pPr>
              <w:ind w:left="602" w:hanging="283"/>
              <w:jc w:val="both"/>
              <w:rPr>
                <w:rFonts w:ascii="Noto Sans" w:hAnsi="Noto Sans" w:cs="Noto Sans"/>
                <w:sz w:val="20"/>
                <w:szCs w:val="20"/>
              </w:rPr>
            </w:pPr>
            <w:r w:rsidRPr="009A0D62">
              <w:rPr>
                <w:rFonts w:ascii="Noto Sans" w:hAnsi="Noto Sans" w:cs="Noto Sans"/>
                <w:sz w:val="20"/>
                <w:szCs w:val="20"/>
              </w:rPr>
              <w:t>•</w:t>
            </w:r>
            <w:r w:rsidRPr="009A0D62">
              <w:rPr>
                <w:rFonts w:ascii="Noto Sans" w:hAnsi="Noto Sans" w:cs="Noto Sans"/>
                <w:sz w:val="20"/>
                <w:szCs w:val="20"/>
              </w:rPr>
              <w:tab/>
              <w:t>Control de consumos y de capacidades de la infraestructura.</w:t>
            </w:r>
          </w:p>
        </w:tc>
        <w:tc>
          <w:tcPr>
            <w:tcW w:w="2835" w:type="dxa"/>
          </w:tcPr>
          <w:p w14:paraId="54DC43DE" w14:textId="77777777" w:rsidR="009B1E20" w:rsidRPr="009A0D62" w:rsidRDefault="009B1E20" w:rsidP="00214DF5">
            <w:pPr>
              <w:jc w:val="both"/>
              <w:rPr>
                <w:rFonts w:ascii="Noto Sans" w:hAnsi="Noto Sans" w:cs="Noto Sans"/>
                <w:color w:val="000000"/>
                <w:sz w:val="20"/>
                <w:szCs w:val="20"/>
                <w:shd w:val="clear" w:color="auto" w:fill="FFFFFF"/>
              </w:rPr>
            </w:pPr>
            <w:r w:rsidRPr="009A0D62">
              <w:rPr>
                <w:rFonts w:ascii="Noto Sans" w:hAnsi="Noto Sans" w:cs="Noto Sans"/>
                <w:color w:val="000000"/>
                <w:sz w:val="20"/>
                <w:szCs w:val="20"/>
                <w:shd w:val="clear" w:color="auto" w:fill="FFFFFF"/>
              </w:rPr>
              <w:lastRenderedPageBreak/>
              <w:t>Dentro de los 10 (diez) días naturales posteriores al mes que se reporta</w:t>
            </w:r>
            <w:r w:rsidR="00C4430A" w:rsidRPr="009A0D62">
              <w:rPr>
                <w:rFonts w:ascii="Noto Sans" w:hAnsi="Noto Sans" w:cs="Noto Sans"/>
                <w:color w:val="000000"/>
                <w:sz w:val="20"/>
                <w:szCs w:val="20"/>
                <w:shd w:val="clear" w:color="auto" w:fill="FFFFFF"/>
              </w:rPr>
              <w:t>.</w:t>
            </w:r>
          </w:p>
          <w:p w14:paraId="0E3D93C7" w14:textId="77777777" w:rsidR="00C4430A" w:rsidRPr="009A0D62" w:rsidRDefault="00C4430A" w:rsidP="00214DF5">
            <w:pPr>
              <w:jc w:val="both"/>
              <w:rPr>
                <w:rFonts w:ascii="Noto Sans" w:hAnsi="Noto Sans" w:cs="Noto Sans"/>
                <w:color w:val="000000"/>
                <w:sz w:val="20"/>
                <w:szCs w:val="20"/>
                <w:shd w:val="clear" w:color="auto" w:fill="FFFFFF"/>
              </w:rPr>
            </w:pPr>
          </w:p>
          <w:p w14:paraId="41A7A81E" w14:textId="788CF367" w:rsidR="0098429A" w:rsidRPr="009A0D62" w:rsidRDefault="0098429A" w:rsidP="00214DF5">
            <w:pPr>
              <w:jc w:val="both"/>
              <w:rPr>
                <w:rFonts w:ascii="Noto Sans" w:hAnsi="Noto Sans" w:cs="Noto Sans"/>
                <w:sz w:val="20"/>
                <w:szCs w:val="20"/>
              </w:rPr>
            </w:pPr>
            <w:r w:rsidRPr="009A0D62">
              <w:rPr>
                <w:rFonts w:ascii="Noto Sans" w:hAnsi="Noto Sans" w:cs="Noto Sans"/>
                <w:sz w:val="20"/>
                <w:szCs w:val="20"/>
              </w:rPr>
              <w:t xml:space="preserve">En medio Electrónico e Impreso debidamente </w:t>
            </w:r>
            <w:r w:rsidRPr="009A0D62">
              <w:rPr>
                <w:rFonts w:ascii="Noto Sans" w:hAnsi="Noto Sans" w:cs="Noto Sans"/>
                <w:sz w:val="20"/>
                <w:szCs w:val="20"/>
              </w:rPr>
              <w:lastRenderedPageBreak/>
              <w:t>formalizados por el Administrador del Contrato y Administrador del Proyecto de “EL LICITANTE".</w:t>
            </w:r>
          </w:p>
          <w:p w14:paraId="57E9580B" w14:textId="77777777" w:rsidR="0098429A" w:rsidRPr="009A0D62" w:rsidRDefault="0098429A" w:rsidP="00214DF5">
            <w:pPr>
              <w:jc w:val="both"/>
              <w:rPr>
                <w:rFonts w:ascii="Noto Sans" w:hAnsi="Noto Sans" w:cs="Noto Sans"/>
                <w:sz w:val="20"/>
                <w:szCs w:val="20"/>
              </w:rPr>
            </w:pPr>
          </w:p>
          <w:p w14:paraId="2DE39356" w14:textId="77777777" w:rsidR="0098429A" w:rsidRPr="009A0D62" w:rsidRDefault="0098429A" w:rsidP="00214DF5">
            <w:pPr>
              <w:jc w:val="both"/>
              <w:rPr>
                <w:rFonts w:ascii="Noto Sans" w:hAnsi="Noto Sans" w:cs="Noto Sans"/>
                <w:sz w:val="20"/>
                <w:szCs w:val="20"/>
              </w:rPr>
            </w:pPr>
            <w:r w:rsidRPr="009A0D62">
              <w:rPr>
                <w:rFonts w:ascii="Noto Sans" w:hAnsi="Noto Sans" w:cs="Noto Sans"/>
                <w:sz w:val="20"/>
                <w:szCs w:val="20"/>
              </w:rPr>
              <w:t>La información correspondiente a:</w:t>
            </w:r>
          </w:p>
          <w:p w14:paraId="0E980EF4" w14:textId="77777777" w:rsidR="0098429A" w:rsidRPr="009A0D62" w:rsidRDefault="0098429A" w:rsidP="00214DF5">
            <w:pPr>
              <w:jc w:val="both"/>
              <w:rPr>
                <w:rFonts w:ascii="Noto Sans" w:hAnsi="Noto Sans" w:cs="Noto Sans"/>
                <w:sz w:val="20"/>
                <w:szCs w:val="20"/>
              </w:rPr>
            </w:pPr>
          </w:p>
          <w:p w14:paraId="7A826FC4" w14:textId="50ACA999" w:rsidR="0098429A" w:rsidRPr="009A0D62" w:rsidRDefault="0098429A" w:rsidP="00214DF5">
            <w:pPr>
              <w:ind w:left="316" w:hanging="316"/>
              <w:jc w:val="both"/>
              <w:rPr>
                <w:rFonts w:ascii="Noto Sans" w:hAnsi="Noto Sans" w:cs="Noto Sans"/>
                <w:sz w:val="20"/>
                <w:szCs w:val="20"/>
              </w:rPr>
            </w:pPr>
            <w:r w:rsidRPr="009A0D62">
              <w:rPr>
                <w:rFonts w:ascii="Noto Sans" w:hAnsi="Noto Sans" w:cs="Noto Sans"/>
                <w:sz w:val="20"/>
                <w:szCs w:val="20"/>
              </w:rPr>
              <w:t>•</w:t>
            </w:r>
            <w:r w:rsidRPr="009A0D62">
              <w:rPr>
                <w:rFonts w:ascii="Noto Sans" w:hAnsi="Noto Sans" w:cs="Noto Sans"/>
                <w:sz w:val="20"/>
                <w:szCs w:val="20"/>
              </w:rPr>
              <w:tab/>
              <w:t>Signos vitales de la infraestructura física y lógica.</w:t>
            </w:r>
          </w:p>
          <w:p w14:paraId="7906BD31" w14:textId="0C47AE5F" w:rsidR="0098429A" w:rsidRPr="009A0D62" w:rsidRDefault="0098429A" w:rsidP="00214DF5">
            <w:pPr>
              <w:ind w:left="316" w:hanging="316"/>
              <w:jc w:val="both"/>
              <w:rPr>
                <w:rFonts w:ascii="Noto Sans" w:hAnsi="Noto Sans" w:cs="Noto Sans"/>
                <w:sz w:val="20"/>
                <w:szCs w:val="20"/>
              </w:rPr>
            </w:pPr>
            <w:r w:rsidRPr="009A0D62">
              <w:rPr>
                <w:rFonts w:ascii="Noto Sans" w:hAnsi="Noto Sans" w:cs="Noto Sans"/>
                <w:sz w:val="20"/>
                <w:szCs w:val="20"/>
              </w:rPr>
              <w:t>•</w:t>
            </w:r>
            <w:r w:rsidRPr="009A0D62">
              <w:rPr>
                <w:rFonts w:ascii="Noto Sans" w:hAnsi="Noto Sans" w:cs="Noto Sans"/>
                <w:sz w:val="20"/>
                <w:szCs w:val="20"/>
              </w:rPr>
              <w:tab/>
            </w:r>
            <w:r w:rsidR="00CE0F37" w:rsidRPr="009A0D62">
              <w:rPr>
                <w:rFonts w:ascii="Noto Sans" w:hAnsi="Noto Sans" w:cs="Noto Sans"/>
                <w:sz w:val="20"/>
                <w:szCs w:val="20"/>
              </w:rPr>
              <w:t>Observación</w:t>
            </w:r>
            <w:r w:rsidRPr="009A0D62">
              <w:rPr>
                <w:rFonts w:ascii="Noto Sans" w:hAnsi="Noto Sans" w:cs="Noto Sans"/>
                <w:sz w:val="20"/>
                <w:szCs w:val="20"/>
              </w:rPr>
              <w:t xml:space="preserve"> del estado de los equipos que integran todos los servicios</w:t>
            </w:r>
            <w:r w:rsidR="00534BCA" w:rsidRPr="009A0D62">
              <w:rPr>
                <w:rFonts w:ascii="Noto Sans" w:hAnsi="Noto Sans" w:cs="Noto Sans"/>
                <w:sz w:val="20"/>
                <w:szCs w:val="20"/>
              </w:rPr>
              <w:t>.</w:t>
            </w:r>
          </w:p>
          <w:p w14:paraId="1294FEE8" w14:textId="5D748818" w:rsidR="0098429A" w:rsidRPr="009A0D62" w:rsidRDefault="0098429A" w:rsidP="00214DF5">
            <w:pPr>
              <w:ind w:left="316" w:hanging="316"/>
              <w:jc w:val="both"/>
              <w:rPr>
                <w:rFonts w:ascii="Noto Sans" w:hAnsi="Noto Sans" w:cs="Noto Sans"/>
                <w:sz w:val="20"/>
                <w:szCs w:val="20"/>
              </w:rPr>
            </w:pPr>
            <w:r w:rsidRPr="009A0D62">
              <w:rPr>
                <w:rFonts w:ascii="Noto Sans" w:hAnsi="Noto Sans" w:cs="Noto Sans"/>
                <w:sz w:val="20"/>
                <w:szCs w:val="20"/>
              </w:rPr>
              <w:t>•</w:t>
            </w:r>
            <w:r w:rsidRPr="009A0D62">
              <w:rPr>
                <w:rFonts w:ascii="Noto Sans" w:hAnsi="Noto Sans" w:cs="Noto Sans"/>
                <w:sz w:val="20"/>
                <w:szCs w:val="20"/>
              </w:rPr>
              <w:tab/>
              <w:t xml:space="preserve">Análisis y </w:t>
            </w:r>
            <w:r w:rsidR="00CE0F37" w:rsidRPr="009A0D62">
              <w:rPr>
                <w:rFonts w:ascii="Noto Sans" w:hAnsi="Noto Sans" w:cs="Noto Sans"/>
                <w:sz w:val="20"/>
                <w:szCs w:val="20"/>
              </w:rPr>
              <w:t>observación</w:t>
            </w:r>
            <w:r w:rsidRPr="009A0D62">
              <w:rPr>
                <w:rFonts w:ascii="Noto Sans" w:hAnsi="Noto Sans" w:cs="Noto Sans"/>
                <w:sz w:val="20"/>
                <w:szCs w:val="20"/>
              </w:rPr>
              <w:t xml:space="preserve"> de la disponibilidad, experiencia de usuario, capacidad, rendimiento y tendencias de uso de la infraestructura.</w:t>
            </w:r>
          </w:p>
          <w:p w14:paraId="7903D8BA" w14:textId="77777777" w:rsidR="0098429A" w:rsidRPr="009A0D62" w:rsidRDefault="0098429A" w:rsidP="00214DF5">
            <w:pPr>
              <w:jc w:val="both"/>
              <w:rPr>
                <w:rFonts w:ascii="Noto Sans" w:hAnsi="Noto Sans" w:cs="Noto Sans"/>
                <w:sz w:val="20"/>
                <w:szCs w:val="20"/>
              </w:rPr>
            </w:pPr>
          </w:p>
          <w:p w14:paraId="6E1DACEE" w14:textId="68B00FD3" w:rsidR="00C4430A" w:rsidRPr="009A0D62" w:rsidRDefault="0098429A" w:rsidP="00214DF5">
            <w:pPr>
              <w:jc w:val="both"/>
              <w:rPr>
                <w:rFonts w:ascii="Noto Sans" w:hAnsi="Noto Sans" w:cs="Noto Sans"/>
                <w:sz w:val="20"/>
                <w:szCs w:val="20"/>
              </w:rPr>
            </w:pPr>
            <w:r w:rsidRPr="009A0D62">
              <w:rPr>
                <w:rFonts w:ascii="Noto Sans" w:hAnsi="Noto Sans" w:cs="Noto Sans"/>
                <w:sz w:val="20"/>
                <w:szCs w:val="20"/>
              </w:rPr>
              <w:t xml:space="preserve">Deberán ser entregado en medio electrónico, sin </w:t>
            </w:r>
            <w:r w:rsidR="00C93D20" w:rsidRPr="009A0D62">
              <w:rPr>
                <w:rFonts w:ascii="Noto Sans" w:hAnsi="Noto Sans" w:cs="Noto Sans"/>
                <w:sz w:val="20"/>
                <w:szCs w:val="20"/>
              </w:rPr>
              <w:t>embargo,</w:t>
            </w:r>
            <w:r w:rsidRPr="009A0D62">
              <w:rPr>
                <w:rFonts w:ascii="Noto Sans" w:hAnsi="Noto Sans" w:cs="Noto Sans"/>
                <w:sz w:val="20"/>
                <w:szCs w:val="20"/>
              </w:rPr>
              <w:t xml:space="preserve"> deberán estar integrados como parte del reporte.</w:t>
            </w:r>
          </w:p>
        </w:tc>
        <w:tc>
          <w:tcPr>
            <w:tcW w:w="2977" w:type="dxa"/>
          </w:tcPr>
          <w:p w14:paraId="0380253E" w14:textId="57BFA5DB" w:rsidR="009B1E20" w:rsidRPr="009A0D62" w:rsidRDefault="004B73CD" w:rsidP="00214DF5">
            <w:pPr>
              <w:jc w:val="both"/>
              <w:rPr>
                <w:rFonts w:ascii="Noto Sans" w:hAnsi="Noto Sans" w:cs="Noto Sans"/>
                <w:sz w:val="20"/>
                <w:szCs w:val="20"/>
              </w:rPr>
            </w:pPr>
            <w:r w:rsidRPr="009A0D62">
              <w:rPr>
                <w:rFonts w:ascii="Noto Sans" w:hAnsi="Noto Sans" w:cs="Noto Sans"/>
                <w:sz w:val="20"/>
                <w:szCs w:val="20"/>
              </w:rPr>
              <w:lastRenderedPageBreak/>
              <w:t xml:space="preserve">El equivalente a 1% del costo total correspondiente al precio unitario ofertado correspondiente concepto de servicio </w:t>
            </w:r>
            <w:r w:rsidR="00151BA3" w:rsidRPr="009A0D62">
              <w:rPr>
                <w:rFonts w:ascii="Noto Sans" w:hAnsi="Noto Sans" w:cs="Noto Sans"/>
                <w:b/>
                <w:sz w:val="20"/>
                <w:szCs w:val="20"/>
              </w:rPr>
              <w:t>4</w:t>
            </w:r>
            <w:r w:rsidR="00FA1C08" w:rsidRPr="009A0D62">
              <w:rPr>
                <w:rFonts w:ascii="Noto Sans" w:hAnsi="Noto Sans" w:cs="Noto Sans"/>
                <w:b/>
                <w:sz w:val="20"/>
                <w:szCs w:val="20"/>
              </w:rPr>
              <w:t>.</w:t>
            </w:r>
            <w:r w:rsidR="002D3474" w:rsidRPr="009A0D62">
              <w:rPr>
                <w:rFonts w:ascii="Noto Sans" w:hAnsi="Noto Sans" w:cs="Noto Sans"/>
                <w:b/>
                <w:sz w:val="20"/>
                <w:szCs w:val="20"/>
              </w:rPr>
              <w:t xml:space="preserve"> Visibilidad y </w:t>
            </w:r>
            <w:r w:rsidR="00CE0F37" w:rsidRPr="009A0D62">
              <w:rPr>
                <w:rFonts w:ascii="Noto Sans" w:hAnsi="Noto Sans" w:cs="Noto Sans"/>
                <w:b/>
                <w:sz w:val="20"/>
                <w:szCs w:val="20"/>
              </w:rPr>
              <w:t>Observación</w:t>
            </w:r>
            <w:r w:rsidR="002D3474" w:rsidRPr="009A0D62">
              <w:rPr>
                <w:rFonts w:ascii="Noto Sans" w:hAnsi="Noto Sans" w:cs="Noto Sans"/>
                <w:b/>
                <w:sz w:val="20"/>
                <w:szCs w:val="20"/>
              </w:rPr>
              <w:t xml:space="preserve"> de </w:t>
            </w:r>
            <w:r w:rsidR="002D3474" w:rsidRPr="009A0D62">
              <w:rPr>
                <w:rFonts w:ascii="Noto Sans" w:hAnsi="Noto Sans" w:cs="Noto Sans"/>
                <w:b/>
                <w:sz w:val="20"/>
                <w:szCs w:val="20"/>
              </w:rPr>
              <w:lastRenderedPageBreak/>
              <w:t>componentes (físicos y lógicos) en el centro de datos y la nube ofertados por “EL LICITANTE”</w:t>
            </w:r>
            <w:r w:rsidRPr="009A0D62">
              <w:rPr>
                <w:rFonts w:ascii="Noto Sans" w:hAnsi="Noto Sans" w:cs="Noto Sans"/>
                <w:b/>
                <w:sz w:val="20"/>
                <w:szCs w:val="20"/>
              </w:rPr>
              <w:t>,</w:t>
            </w:r>
            <w:r w:rsidRPr="009A0D62">
              <w:rPr>
                <w:rFonts w:ascii="Noto Sans" w:hAnsi="Noto Sans" w:cs="Noto Sans"/>
                <w:sz w:val="20"/>
                <w:szCs w:val="20"/>
              </w:rPr>
              <w:t xml:space="preserve"> por la entrega parcial o deficiente de cada uno de los documentos al no cumplir con todos los elementos requeridos en “Anexo Técnico” o fuera plazo establecido para su entrega.</w:t>
            </w:r>
          </w:p>
        </w:tc>
      </w:tr>
      <w:tr w:rsidR="009B1E20" w:rsidRPr="009A0D62" w14:paraId="4959A12A" w14:textId="77777777" w:rsidTr="00214DF5">
        <w:trPr>
          <w:jc w:val="center"/>
        </w:trPr>
        <w:tc>
          <w:tcPr>
            <w:tcW w:w="4111" w:type="dxa"/>
          </w:tcPr>
          <w:p w14:paraId="2D9A8E6E" w14:textId="4504EE0E" w:rsidR="009B1E20" w:rsidRPr="009A0D62" w:rsidRDefault="009B1E20" w:rsidP="002D3474">
            <w:pPr>
              <w:ind w:left="319" w:hanging="319"/>
              <w:jc w:val="both"/>
              <w:rPr>
                <w:rFonts w:ascii="Noto Sans" w:hAnsi="Noto Sans" w:cs="Noto Sans"/>
                <w:sz w:val="20"/>
                <w:szCs w:val="20"/>
              </w:rPr>
            </w:pPr>
            <w:r w:rsidRPr="009A0D62">
              <w:rPr>
                <w:rFonts w:ascii="Noto Sans" w:hAnsi="Noto Sans" w:cs="Noto Sans"/>
                <w:sz w:val="20"/>
                <w:szCs w:val="20"/>
              </w:rPr>
              <w:lastRenderedPageBreak/>
              <w:t>T.</w:t>
            </w:r>
            <w:r w:rsidRPr="009A0D62">
              <w:rPr>
                <w:rFonts w:ascii="Noto Sans" w:hAnsi="Noto Sans" w:cs="Noto Sans"/>
                <w:sz w:val="20"/>
                <w:szCs w:val="20"/>
              </w:rPr>
              <w:tab/>
              <w:t xml:space="preserve">Memoria Técnica de instalación, conectividad, configuración, puesta a punto, mejora continua, de las herramientas de </w:t>
            </w:r>
            <w:r w:rsidR="00CE0F37" w:rsidRPr="009A0D62">
              <w:rPr>
                <w:rFonts w:ascii="Noto Sans" w:hAnsi="Noto Sans" w:cs="Noto Sans"/>
                <w:sz w:val="20"/>
                <w:szCs w:val="20"/>
              </w:rPr>
              <w:t>observación</w:t>
            </w:r>
            <w:r w:rsidRPr="009A0D62">
              <w:rPr>
                <w:rFonts w:ascii="Noto Sans" w:hAnsi="Noto Sans" w:cs="Noto Sans"/>
                <w:sz w:val="20"/>
                <w:szCs w:val="20"/>
              </w:rPr>
              <w:t xml:space="preserve"> ofertadas.</w:t>
            </w:r>
          </w:p>
        </w:tc>
        <w:tc>
          <w:tcPr>
            <w:tcW w:w="2835" w:type="dxa"/>
          </w:tcPr>
          <w:p w14:paraId="59C4880E" w14:textId="77777777" w:rsidR="009B1E20" w:rsidRPr="009A0D62" w:rsidRDefault="009B1E20" w:rsidP="00214DF5">
            <w:pPr>
              <w:jc w:val="both"/>
              <w:rPr>
                <w:rFonts w:ascii="Noto Sans" w:hAnsi="Noto Sans" w:cs="Noto Sans"/>
                <w:color w:val="000000"/>
                <w:sz w:val="20"/>
                <w:szCs w:val="20"/>
                <w:shd w:val="clear" w:color="auto" w:fill="FFFFFF"/>
              </w:rPr>
            </w:pPr>
            <w:r w:rsidRPr="009A0D62">
              <w:rPr>
                <w:rFonts w:ascii="Noto Sans" w:hAnsi="Noto Sans" w:cs="Noto Sans"/>
                <w:color w:val="000000"/>
                <w:sz w:val="20"/>
                <w:szCs w:val="20"/>
                <w:shd w:val="clear" w:color="auto" w:fill="FFFFFF"/>
              </w:rPr>
              <w:t>Dentro de los 10 (diez) días naturales posteriores al mes que se reporta</w:t>
            </w:r>
            <w:r w:rsidR="00151BA3" w:rsidRPr="009A0D62">
              <w:rPr>
                <w:rFonts w:ascii="Noto Sans" w:hAnsi="Noto Sans" w:cs="Noto Sans"/>
                <w:color w:val="000000"/>
                <w:sz w:val="20"/>
                <w:szCs w:val="20"/>
                <w:shd w:val="clear" w:color="auto" w:fill="FFFFFF"/>
              </w:rPr>
              <w:t>.</w:t>
            </w:r>
          </w:p>
          <w:p w14:paraId="357D0E09" w14:textId="77777777" w:rsidR="00151BA3" w:rsidRPr="009A0D62" w:rsidRDefault="00151BA3" w:rsidP="00214DF5">
            <w:pPr>
              <w:jc w:val="both"/>
              <w:rPr>
                <w:rFonts w:ascii="Noto Sans" w:hAnsi="Noto Sans" w:cs="Noto Sans"/>
                <w:color w:val="000000"/>
                <w:sz w:val="20"/>
                <w:szCs w:val="20"/>
                <w:shd w:val="clear" w:color="auto" w:fill="FFFFFF"/>
              </w:rPr>
            </w:pPr>
          </w:p>
          <w:p w14:paraId="1D56D912" w14:textId="226ECA76" w:rsidR="00151BA3" w:rsidRPr="009A0D62" w:rsidRDefault="00151BA3" w:rsidP="00214DF5">
            <w:pPr>
              <w:jc w:val="both"/>
              <w:rPr>
                <w:rFonts w:ascii="Noto Sans" w:hAnsi="Noto Sans" w:cs="Noto Sans"/>
                <w:sz w:val="20"/>
                <w:szCs w:val="20"/>
              </w:rPr>
            </w:pPr>
            <w:r w:rsidRPr="009A0D62">
              <w:rPr>
                <w:rFonts w:ascii="Noto Sans" w:hAnsi="Noto Sans" w:cs="Noto Sans"/>
                <w:sz w:val="20"/>
                <w:szCs w:val="20"/>
              </w:rPr>
              <w:t>En medio Electrónico e Impreso</w:t>
            </w:r>
            <w:r w:rsidR="00534BCA" w:rsidRPr="009A0D62">
              <w:rPr>
                <w:rFonts w:ascii="Noto Sans" w:hAnsi="Noto Sans" w:cs="Noto Sans"/>
                <w:sz w:val="20"/>
                <w:szCs w:val="20"/>
              </w:rPr>
              <w:t xml:space="preserve"> </w:t>
            </w:r>
            <w:r w:rsidRPr="009A0D62">
              <w:rPr>
                <w:rFonts w:ascii="Noto Sans" w:hAnsi="Noto Sans" w:cs="Noto Sans"/>
                <w:color w:val="000000"/>
                <w:sz w:val="20"/>
                <w:szCs w:val="20"/>
                <w:shd w:val="clear" w:color="auto" w:fill="FFFFFF"/>
              </w:rPr>
              <w:t>debidamente formalizados por el Administrador del Contrato y Administrador del Proyecto de “EL LICITANTE</w:t>
            </w:r>
            <w:r w:rsidR="00534BCA" w:rsidRPr="009A0D62">
              <w:rPr>
                <w:rFonts w:ascii="Noto Sans" w:hAnsi="Noto Sans" w:cs="Noto Sans"/>
                <w:color w:val="000000"/>
                <w:sz w:val="20"/>
                <w:szCs w:val="20"/>
                <w:shd w:val="clear" w:color="auto" w:fill="FFFFFF"/>
              </w:rPr>
              <w:t>”.</w:t>
            </w:r>
          </w:p>
        </w:tc>
        <w:tc>
          <w:tcPr>
            <w:tcW w:w="2977" w:type="dxa"/>
          </w:tcPr>
          <w:p w14:paraId="27D2497A" w14:textId="626918F9" w:rsidR="009B1E20" w:rsidRPr="009A0D62" w:rsidRDefault="00151BA3" w:rsidP="00214DF5">
            <w:pPr>
              <w:jc w:val="both"/>
              <w:rPr>
                <w:rFonts w:ascii="Noto Sans" w:hAnsi="Noto Sans" w:cs="Noto Sans"/>
                <w:sz w:val="20"/>
                <w:szCs w:val="20"/>
              </w:rPr>
            </w:pPr>
            <w:r w:rsidRPr="009A0D62">
              <w:rPr>
                <w:rFonts w:ascii="Noto Sans" w:hAnsi="Noto Sans" w:cs="Noto Sans"/>
                <w:sz w:val="20"/>
                <w:szCs w:val="20"/>
              </w:rPr>
              <w:t xml:space="preserve">El equivalente a 1% del costo total correspondiente al precio unitario ofertado correspondiente concepto de servicio </w:t>
            </w:r>
            <w:r w:rsidRPr="009A0D62">
              <w:rPr>
                <w:rFonts w:ascii="Noto Sans" w:hAnsi="Noto Sans" w:cs="Noto Sans"/>
                <w:b/>
                <w:sz w:val="20"/>
                <w:szCs w:val="20"/>
              </w:rPr>
              <w:t>4.</w:t>
            </w:r>
            <w:r w:rsidR="002D3474" w:rsidRPr="009A0D62">
              <w:rPr>
                <w:rFonts w:ascii="Noto Sans" w:hAnsi="Noto Sans" w:cs="Noto Sans"/>
                <w:b/>
                <w:sz w:val="20"/>
                <w:szCs w:val="20"/>
              </w:rPr>
              <w:t xml:space="preserve"> Visibilidad y </w:t>
            </w:r>
            <w:r w:rsidR="00CE0F37" w:rsidRPr="009A0D62">
              <w:rPr>
                <w:rFonts w:ascii="Noto Sans" w:hAnsi="Noto Sans" w:cs="Noto Sans"/>
                <w:b/>
                <w:sz w:val="20"/>
                <w:szCs w:val="20"/>
              </w:rPr>
              <w:t>Observación</w:t>
            </w:r>
            <w:r w:rsidR="002D3474" w:rsidRPr="009A0D62">
              <w:rPr>
                <w:rFonts w:ascii="Noto Sans" w:hAnsi="Noto Sans" w:cs="Noto Sans"/>
                <w:b/>
                <w:sz w:val="20"/>
                <w:szCs w:val="20"/>
              </w:rPr>
              <w:t xml:space="preserve"> de componentes (físicos y lógicos) en el centro de datos y la nube ofertados por “EL LICITANTE”</w:t>
            </w:r>
            <w:r w:rsidRPr="009A0D62">
              <w:rPr>
                <w:rFonts w:ascii="Noto Sans" w:hAnsi="Noto Sans" w:cs="Noto Sans"/>
                <w:b/>
                <w:sz w:val="20"/>
                <w:szCs w:val="20"/>
              </w:rPr>
              <w:t>,</w:t>
            </w:r>
            <w:r w:rsidRPr="009A0D62">
              <w:rPr>
                <w:rFonts w:ascii="Noto Sans" w:hAnsi="Noto Sans" w:cs="Noto Sans"/>
                <w:sz w:val="20"/>
                <w:szCs w:val="20"/>
              </w:rPr>
              <w:t xml:space="preserve"> por la entrega parcial o deficiente de cada uno de los documentos al no cumplir con todos los elementos requeridos en “Anexo Técnico” o fuera plazo establecido para su entrega.</w:t>
            </w:r>
          </w:p>
        </w:tc>
      </w:tr>
      <w:tr w:rsidR="009B1E20" w:rsidRPr="009A0D62" w14:paraId="5423F8A6" w14:textId="77777777" w:rsidTr="00214DF5">
        <w:trPr>
          <w:jc w:val="center"/>
        </w:trPr>
        <w:tc>
          <w:tcPr>
            <w:tcW w:w="4111" w:type="dxa"/>
          </w:tcPr>
          <w:p w14:paraId="0E88ABEA" w14:textId="77777777" w:rsidR="009B1E20" w:rsidRPr="009A0D62" w:rsidRDefault="009B1E20" w:rsidP="002D3474">
            <w:pPr>
              <w:ind w:left="319" w:hanging="286"/>
              <w:jc w:val="both"/>
              <w:rPr>
                <w:rFonts w:ascii="Noto Sans" w:hAnsi="Noto Sans" w:cs="Noto Sans"/>
                <w:sz w:val="20"/>
                <w:szCs w:val="20"/>
              </w:rPr>
            </w:pPr>
            <w:r w:rsidRPr="009A0D62">
              <w:rPr>
                <w:rFonts w:ascii="Noto Sans" w:hAnsi="Noto Sans" w:cs="Noto Sans"/>
                <w:sz w:val="20"/>
                <w:szCs w:val="20"/>
              </w:rPr>
              <w:t>U.</w:t>
            </w:r>
            <w:r w:rsidRPr="009A0D62">
              <w:rPr>
                <w:rFonts w:ascii="Noto Sans" w:hAnsi="Noto Sans" w:cs="Noto Sans"/>
                <w:sz w:val="20"/>
                <w:szCs w:val="20"/>
              </w:rPr>
              <w:tab/>
              <w:t>Plan de trabajo y avance, para la implementación de las áreas de oportunidad propuestas.</w:t>
            </w:r>
          </w:p>
        </w:tc>
        <w:tc>
          <w:tcPr>
            <w:tcW w:w="2835" w:type="dxa"/>
          </w:tcPr>
          <w:p w14:paraId="04BB8D3F" w14:textId="2139D0A6" w:rsidR="009B1E20" w:rsidRPr="009A0D62" w:rsidRDefault="009B1E20" w:rsidP="00214DF5">
            <w:pPr>
              <w:jc w:val="both"/>
              <w:rPr>
                <w:rFonts w:ascii="Noto Sans" w:hAnsi="Noto Sans" w:cs="Noto Sans"/>
                <w:color w:val="000000"/>
                <w:sz w:val="20"/>
                <w:szCs w:val="20"/>
                <w:shd w:val="clear" w:color="auto" w:fill="FFFFFF"/>
              </w:rPr>
            </w:pPr>
            <w:r w:rsidRPr="009A0D62">
              <w:rPr>
                <w:rFonts w:ascii="Noto Sans" w:hAnsi="Noto Sans" w:cs="Noto Sans"/>
                <w:color w:val="000000"/>
                <w:sz w:val="20"/>
                <w:szCs w:val="20"/>
                <w:shd w:val="clear" w:color="auto" w:fill="FFFFFF"/>
              </w:rPr>
              <w:t>Dentro de los 10 (diez) días naturales posteriores al mes que se reporta</w:t>
            </w:r>
            <w:r w:rsidR="00151BA3" w:rsidRPr="009A0D62">
              <w:rPr>
                <w:rFonts w:ascii="Noto Sans" w:hAnsi="Noto Sans" w:cs="Noto Sans"/>
                <w:color w:val="000000"/>
                <w:sz w:val="20"/>
                <w:szCs w:val="20"/>
                <w:shd w:val="clear" w:color="auto" w:fill="FFFFFF"/>
              </w:rPr>
              <w:t>.</w:t>
            </w:r>
          </w:p>
          <w:p w14:paraId="42062893" w14:textId="77777777" w:rsidR="00534BCA" w:rsidRPr="009A0D62" w:rsidRDefault="00534BCA" w:rsidP="00214DF5">
            <w:pPr>
              <w:jc w:val="both"/>
              <w:rPr>
                <w:rFonts w:ascii="Noto Sans" w:hAnsi="Noto Sans" w:cs="Noto Sans"/>
                <w:color w:val="000000"/>
                <w:sz w:val="20"/>
                <w:szCs w:val="20"/>
                <w:shd w:val="clear" w:color="auto" w:fill="FFFFFF"/>
              </w:rPr>
            </w:pPr>
          </w:p>
          <w:p w14:paraId="2C37F9D0" w14:textId="2D0224AD" w:rsidR="00151BA3" w:rsidRPr="009A0D62" w:rsidRDefault="00151BA3" w:rsidP="00214DF5">
            <w:pPr>
              <w:jc w:val="both"/>
              <w:rPr>
                <w:rFonts w:ascii="Noto Sans" w:hAnsi="Noto Sans" w:cs="Noto Sans"/>
                <w:sz w:val="20"/>
                <w:szCs w:val="20"/>
              </w:rPr>
            </w:pPr>
            <w:r w:rsidRPr="009A0D62">
              <w:rPr>
                <w:rFonts w:ascii="Noto Sans" w:hAnsi="Noto Sans" w:cs="Noto Sans"/>
                <w:sz w:val="20"/>
                <w:szCs w:val="20"/>
              </w:rPr>
              <w:t>En medio Electrónico e Impreso</w:t>
            </w:r>
            <w:r w:rsidR="00534BCA" w:rsidRPr="009A0D62">
              <w:rPr>
                <w:rFonts w:ascii="Noto Sans" w:hAnsi="Noto Sans" w:cs="Noto Sans"/>
                <w:sz w:val="20"/>
                <w:szCs w:val="20"/>
              </w:rPr>
              <w:t xml:space="preserve"> </w:t>
            </w:r>
            <w:r w:rsidRPr="009A0D62">
              <w:rPr>
                <w:rFonts w:ascii="Noto Sans" w:hAnsi="Noto Sans" w:cs="Noto Sans"/>
                <w:color w:val="000000"/>
                <w:sz w:val="20"/>
                <w:szCs w:val="20"/>
                <w:shd w:val="clear" w:color="auto" w:fill="FFFFFF"/>
              </w:rPr>
              <w:t>debidamente formalizados por el Administrador del Contrato y Administrador del Proyecto de “EL LICITANTE</w:t>
            </w:r>
            <w:r w:rsidR="00534BCA" w:rsidRPr="009A0D62">
              <w:rPr>
                <w:rFonts w:ascii="Noto Sans" w:hAnsi="Noto Sans" w:cs="Noto Sans"/>
                <w:color w:val="000000"/>
                <w:sz w:val="20"/>
                <w:szCs w:val="20"/>
                <w:shd w:val="clear" w:color="auto" w:fill="FFFFFF"/>
              </w:rPr>
              <w:t>”.</w:t>
            </w:r>
          </w:p>
        </w:tc>
        <w:tc>
          <w:tcPr>
            <w:tcW w:w="2977" w:type="dxa"/>
          </w:tcPr>
          <w:p w14:paraId="7A77772D" w14:textId="00823AA7" w:rsidR="009B1E20" w:rsidRPr="009A0D62" w:rsidRDefault="00151BA3" w:rsidP="00214DF5">
            <w:pPr>
              <w:jc w:val="both"/>
              <w:rPr>
                <w:rFonts w:ascii="Noto Sans" w:hAnsi="Noto Sans" w:cs="Noto Sans"/>
                <w:sz w:val="20"/>
                <w:szCs w:val="20"/>
              </w:rPr>
            </w:pPr>
            <w:r w:rsidRPr="009A0D62">
              <w:rPr>
                <w:rFonts w:ascii="Noto Sans" w:hAnsi="Noto Sans" w:cs="Noto Sans"/>
                <w:sz w:val="20"/>
                <w:szCs w:val="20"/>
              </w:rPr>
              <w:t xml:space="preserve">El equivalente a 1% del costo total correspondiente al precio unitario ofertado correspondiente concepto de servicio </w:t>
            </w:r>
            <w:r w:rsidRPr="009A0D62">
              <w:rPr>
                <w:rFonts w:ascii="Noto Sans" w:hAnsi="Noto Sans" w:cs="Noto Sans"/>
                <w:b/>
                <w:sz w:val="20"/>
                <w:szCs w:val="20"/>
              </w:rPr>
              <w:t xml:space="preserve">4. </w:t>
            </w:r>
            <w:r w:rsidR="002D3474" w:rsidRPr="009A0D62">
              <w:rPr>
                <w:rFonts w:ascii="Noto Sans" w:hAnsi="Noto Sans" w:cs="Noto Sans"/>
                <w:b/>
                <w:sz w:val="20"/>
                <w:szCs w:val="20"/>
              </w:rPr>
              <w:t xml:space="preserve">Visibilidad y </w:t>
            </w:r>
            <w:r w:rsidR="00CE0F37" w:rsidRPr="009A0D62">
              <w:rPr>
                <w:rFonts w:ascii="Noto Sans" w:hAnsi="Noto Sans" w:cs="Noto Sans"/>
                <w:b/>
                <w:sz w:val="20"/>
                <w:szCs w:val="20"/>
              </w:rPr>
              <w:t>Observación</w:t>
            </w:r>
            <w:r w:rsidR="002D3474" w:rsidRPr="009A0D62">
              <w:rPr>
                <w:rFonts w:ascii="Noto Sans" w:hAnsi="Noto Sans" w:cs="Noto Sans"/>
                <w:b/>
                <w:sz w:val="20"/>
                <w:szCs w:val="20"/>
              </w:rPr>
              <w:t xml:space="preserve"> de componentes (físicos y lógicos) en el centro de datos y la nube ofertados por “EL LICITANTE”.</w:t>
            </w:r>
            <w:r w:rsidRPr="009A0D62">
              <w:rPr>
                <w:rFonts w:ascii="Noto Sans" w:hAnsi="Noto Sans" w:cs="Noto Sans"/>
                <w:b/>
                <w:sz w:val="20"/>
                <w:szCs w:val="20"/>
              </w:rPr>
              <w:t>,</w:t>
            </w:r>
            <w:r w:rsidRPr="009A0D62">
              <w:rPr>
                <w:rFonts w:ascii="Noto Sans" w:hAnsi="Noto Sans" w:cs="Noto Sans"/>
                <w:sz w:val="20"/>
                <w:szCs w:val="20"/>
              </w:rPr>
              <w:t xml:space="preserve"> por la entrega parcial o deficiente de cada uno de los documentos al no cumplir con todos los elementos requeridos en “Anexo Técnico” o fuera plazo establecido para su entrega.</w:t>
            </w:r>
          </w:p>
        </w:tc>
      </w:tr>
      <w:tr w:rsidR="009B1E20" w:rsidRPr="009A0D62" w14:paraId="63538C7D" w14:textId="77777777" w:rsidTr="00214DF5">
        <w:trPr>
          <w:jc w:val="center"/>
        </w:trPr>
        <w:tc>
          <w:tcPr>
            <w:tcW w:w="4111" w:type="dxa"/>
          </w:tcPr>
          <w:p w14:paraId="0306E986" w14:textId="4E56C7C7" w:rsidR="009B1E20" w:rsidRPr="009A0D62" w:rsidRDefault="009B1E20" w:rsidP="002D3474">
            <w:pPr>
              <w:ind w:left="319" w:hanging="319"/>
              <w:jc w:val="both"/>
              <w:rPr>
                <w:rFonts w:ascii="Noto Sans" w:hAnsi="Noto Sans" w:cs="Noto Sans"/>
                <w:sz w:val="20"/>
                <w:szCs w:val="20"/>
              </w:rPr>
            </w:pPr>
            <w:r w:rsidRPr="009A0D62">
              <w:rPr>
                <w:rFonts w:ascii="Noto Sans" w:hAnsi="Noto Sans" w:cs="Noto Sans"/>
                <w:sz w:val="20"/>
                <w:szCs w:val="20"/>
              </w:rPr>
              <w:t>V.</w:t>
            </w:r>
            <w:r w:rsidRPr="009A0D62">
              <w:rPr>
                <w:rFonts w:ascii="Noto Sans" w:hAnsi="Noto Sans" w:cs="Noto Sans"/>
                <w:sz w:val="20"/>
                <w:szCs w:val="20"/>
              </w:rPr>
              <w:tab/>
              <w:t>Reporte mensual de Metro cuadrado de piso blanco en el Centro de Datos, el cual deberá contener al menos lo siguiente:</w:t>
            </w:r>
          </w:p>
          <w:p w14:paraId="723B00B8" w14:textId="77777777" w:rsidR="002D3474" w:rsidRPr="009A0D62" w:rsidRDefault="002D3474" w:rsidP="002D3474">
            <w:pPr>
              <w:ind w:left="319" w:hanging="319"/>
              <w:jc w:val="both"/>
              <w:rPr>
                <w:rFonts w:ascii="Noto Sans" w:hAnsi="Noto Sans" w:cs="Noto Sans"/>
                <w:sz w:val="20"/>
                <w:szCs w:val="20"/>
              </w:rPr>
            </w:pPr>
          </w:p>
          <w:p w14:paraId="3B397EC4" w14:textId="581BE7E4" w:rsidR="009B1E20" w:rsidRPr="009A0D62" w:rsidRDefault="009B1E20" w:rsidP="00214DF5">
            <w:pPr>
              <w:ind w:left="602" w:hanging="284"/>
              <w:jc w:val="both"/>
              <w:rPr>
                <w:rFonts w:ascii="Noto Sans" w:hAnsi="Noto Sans" w:cs="Noto Sans"/>
                <w:sz w:val="20"/>
                <w:szCs w:val="20"/>
              </w:rPr>
            </w:pPr>
            <w:r w:rsidRPr="009A0D62">
              <w:rPr>
                <w:rFonts w:ascii="Noto Sans" w:hAnsi="Noto Sans" w:cs="Noto Sans"/>
                <w:sz w:val="20"/>
                <w:szCs w:val="20"/>
              </w:rPr>
              <w:t>o</w:t>
            </w:r>
            <w:r w:rsidRPr="009A0D62">
              <w:rPr>
                <w:rFonts w:ascii="Noto Sans" w:hAnsi="Noto Sans" w:cs="Noto Sans"/>
                <w:sz w:val="20"/>
                <w:szCs w:val="20"/>
              </w:rPr>
              <w:tab/>
              <w:t>Diagrama de distribución del piso blanco designado al INSTITUTO</w:t>
            </w:r>
            <w:r w:rsidR="00534BCA" w:rsidRPr="009A0D62">
              <w:rPr>
                <w:rFonts w:ascii="Noto Sans" w:hAnsi="Noto Sans" w:cs="Noto Sans"/>
                <w:sz w:val="20"/>
                <w:szCs w:val="20"/>
              </w:rPr>
              <w:t>.</w:t>
            </w:r>
          </w:p>
          <w:p w14:paraId="27C0EAD1" w14:textId="1970E053" w:rsidR="009B1E20" w:rsidRPr="009A0D62" w:rsidRDefault="009B1E20" w:rsidP="00214DF5">
            <w:pPr>
              <w:ind w:left="602" w:hanging="284"/>
              <w:jc w:val="both"/>
              <w:rPr>
                <w:rFonts w:ascii="Noto Sans" w:hAnsi="Noto Sans" w:cs="Noto Sans"/>
                <w:sz w:val="20"/>
                <w:szCs w:val="20"/>
              </w:rPr>
            </w:pPr>
            <w:r w:rsidRPr="009A0D62">
              <w:rPr>
                <w:rFonts w:ascii="Noto Sans" w:hAnsi="Noto Sans" w:cs="Noto Sans"/>
                <w:sz w:val="20"/>
                <w:szCs w:val="20"/>
              </w:rPr>
              <w:t>o</w:t>
            </w:r>
            <w:r w:rsidRPr="009A0D62">
              <w:rPr>
                <w:rFonts w:ascii="Noto Sans" w:hAnsi="Noto Sans" w:cs="Noto Sans"/>
                <w:sz w:val="20"/>
                <w:szCs w:val="20"/>
              </w:rPr>
              <w:tab/>
              <w:t>Operación de los servicios de Energía eléctrica y conexiones necesarias para los equipos de aire acondicionado que permita controlar la temperatura y humedad, UPS, red y conexiones de datos, servicios de seguridad física y lógica, controles de acceso, sistema de Closed Circuit Television (CCTV), Sistema de prevención y extinción de incendios</w:t>
            </w:r>
            <w:r w:rsidR="00534BCA" w:rsidRPr="009A0D62">
              <w:rPr>
                <w:rFonts w:ascii="Noto Sans" w:hAnsi="Noto Sans" w:cs="Noto Sans"/>
                <w:sz w:val="20"/>
                <w:szCs w:val="20"/>
              </w:rPr>
              <w:t>.</w:t>
            </w:r>
          </w:p>
          <w:p w14:paraId="2EFD1497" w14:textId="1A5A9E4E" w:rsidR="009B1E20" w:rsidRPr="009A0D62" w:rsidRDefault="009B1E20" w:rsidP="00214DF5">
            <w:pPr>
              <w:ind w:left="602" w:hanging="284"/>
              <w:jc w:val="both"/>
              <w:rPr>
                <w:rFonts w:ascii="Noto Sans" w:hAnsi="Noto Sans" w:cs="Noto Sans"/>
                <w:sz w:val="20"/>
                <w:szCs w:val="20"/>
              </w:rPr>
            </w:pPr>
            <w:r w:rsidRPr="009A0D62">
              <w:rPr>
                <w:rFonts w:ascii="Noto Sans" w:hAnsi="Noto Sans" w:cs="Noto Sans"/>
                <w:sz w:val="20"/>
                <w:szCs w:val="20"/>
              </w:rPr>
              <w:t>o</w:t>
            </w:r>
            <w:r w:rsidRPr="009A0D62">
              <w:rPr>
                <w:rFonts w:ascii="Noto Sans" w:hAnsi="Noto Sans" w:cs="Noto Sans"/>
                <w:sz w:val="20"/>
                <w:szCs w:val="20"/>
              </w:rPr>
              <w:tab/>
              <w:t>Ubicación de cámaras del CCTV y exclusas</w:t>
            </w:r>
            <w:r w:rsidR="00534BCA" w:rsidRPr="009A0D62">
              <w:rPr>
                <w:rFonts w:ascii="Noto Sans" w:hAnsi="Noto Sans" w:cs="Noto Sans"/>
                <w:sz w:val="20"/>
                <w:szCs w:val="20"/>
              </w:rPr>
              <w:t>.</w:t>
            </w:r>
          </w:p>
          <w:p w14:paraId="3E0BB554" w14:textId="2177DB1F" w:rsidR="009B1E20" w:rsidRPr="009A0D62" w:rsidRDefault="009B1E20" w:rsidP="00214DF5">
            <w:pPr>
              <w:ind w:left="602" w:hanging="284"/>
              <w:jc w:val="both"/>
              <w:rPr>
                <w:rFonts w:ascii="Noto Sans" w:hAnsi="Noto Sans" w:cs="Noto Sans"/>
                <w:sz w:val="20"/>
                <w:szCs w:val="20"/>
              </w:rPr>
            </w:pPr>
            <w:r w:rsidRPr="009A0D62">
              <w:rPr>
                <w:rFonts w:ascii="Noto Sans" w:hAnsi="Noto Sans" w:cs="Noto Sans"/>
                <w:sz w:val="20"/>
                <w:szCs w:val="20"/>
              </w:rPr>
              <w:t>o</w:t>
            </w:r>
            <w:r w:rsidRPr="009A0D62">
              <w:rPr>
                <w:rFonts w:ascii="Noto Sans" w:hAnsi="Noto Sans" w:cs="Noto Sans"/>
                <w:sz w:val="20"/>
                <w:szCs w:val="20"/>
              </w:rPr>
              <w:tab/>
              <w:t>Procedimientos de seguridad física y lógica</w:t>
            </w:r>
            <w:r w:rsidR="00534BCA" w:rsidRPr="009A0D62">
              <w:rPr>
                <w:rFonts w:ascii="Noto Sans" w:hAnsi="Noto Sans" w:cs="Noto Sans"/>
                <w:sz w:val="20"/>
                <w:szCs w:val="20"/>
              </w:rPr>
              <w:t>.</w:t>
            </w:r>
          </w:p>
          <w:p w14:paraId="62383480" w14:textId="309A1DEE" w:rsidR="009B1E20" w:rsidRPr="009A0D62" w:rsidRDefault="009B1E20" w:rsidP="00214DF5">
            <w:pPr>
              <w:ind w:left="602" w:hanging="284"/>
              <w:jc w:val="both"/>
              <w:rPr>
                <w:rFonts w:ascii="Noto Sans" w:hAnsi="Noto Sans" w:cs="Noto Sans"/>
                <w:sz w:val="20"/>
                <w:szCs w:val="20"/>
              </w:rPr>
            </w:pPr>
            <w:r w:rsidRPr="009A0D62">
              <w:rPr>
                <w:rFonts w:ascii="Noto Sans" w:hAnsi="Noto Sans" w:cs="Noto Sans"/>
                <w:sz w:val="20"/>
                <w:szCs w:val="20"/>
              </w:rPr>
              <w:t>o</w:t>
            </w:r>
            <w:r w:rsidRPr="009A0D62">
              <w:rPr>
                <w:rFonts w:ascii="Noto Sans" w:hAnsi="Noto Sans" w:cs="Noto Sans"/>
                <w:sz w:val="20"/>
                <w:szCs w:val="20"/>
              </w:rPr>
              <w:tab/>
              <w:t>Controles de acceso al Centro de Datos</w:t>
            </w:r>
            <w:r w:rsidR="00534BCA" w:rsidRPr="009A0D62">
              <w:rPr>
                <w:rFonts w:ascii="Noto Sans" w:hAnsi="Noto Sans" w:cs="Noto Sans"/>
                <w:sz w:val="20"/>
                <w:szCs w:val="20"/>
              </w:rPr>
              <w:t>.</w:t>
            </w:r>
          </w:p>
          <w:p w14:paraId="2142FC4D" w14:textId="77777777" w:rsidR="009B1E20" w:rsidRPr="009A0D62" w:rsidRDefault="009B1E20" w:rsidP="00214DF5">
            <w:pPr>
              <w:ind w:left="602" w:hanging="284"/>
              <w:jc w:val="both"/>
              <w:rPr>
                <w:rFonts w:ascii="Noto Sans" w:hAnsi="Noto Sans" w:cs="Noto Sans"/>
                <w:sz w:val="20"/>
                <w:szCs w:val="20"/>
              </w:rPr>
            </w:pPr>
            <w:r w:rsidRPr="009A0D62">
              <w:rPr>
                <w:rFonts w:ascii="Noto Sans" w:hAnsi="Noto Sans" w:cs="Noto Sans"/>
                <w:sz w:val="20"/>
                <w:szCs w:val="20"/>
              </w:rPr>
              <w:t>o</w:t>
            </w:r>
            <w:r w:rsidRPr="009A0D62">
              <w:rPr>
                <w:rFonts w:ascii="Noto Sans" w:hAnsi="Noto Sans" w:cs="Noto Sans"/>
                <w:sz w:val="20"/>
                <w:szCs w:val="20"/>
              </w:rPr>
              <w:tab/>
              <w:t>Controles de acceso al Área de piso blanco asignado al INSTITUTO.</w:t>
            </w:r>
          </w:p>
        </w:tc>
        <w:tc>
          <w:tcPr>
            <w:tcW w:w="2835" w:type="dxa"/>
          </w:tcPr>
          <w:p w14:paraId="0DD83AB5" w14:textId="77777777" w:rsidR="009B1E20" w:rsidRPr="009A0D62" w:rsidRDefault="009B1E20" w:rsidP="00214DF5">
            <w:pPr>
              <w:jc w:val="both"/>
              <w:rPr>
                <w:rFonts w:ascii="Noto Sans" w:hAnsi="Noto Sans" w:cs="Noto Sans"/>
                <w:color w:val="000000"/>
                <w:sz w:val="20"/>
                <w:szCs w:val="20"/>
                <w:shd w:val="clear" w:color="auto" w:fill="FFFFFF"/>
              </w:rPr>
            </w:pPr>
            <w:r w:rsidRPr="009A0D62">
              <w:rPr>
                <w:rFonts w:ascii="Noto Sans" w:hAnsi="Noto Sans" w:cs="Noto Sans"/>
                <w:color w:val="000000"/>
                <w:sz w:val="20"/>
                <w:szCs w:val="20"/>
                <w:shd w:val="clear" w:color="auto" w:fill="FFFFFF"/>
              </w:rPr>
              <w:lastRenderedPageBreak/>
              <w:t>Dentro de los 10 (diez) días naturales posteriores al mes que se reporta</w:t>
            </w:r>
            <w:r w:rsidR="00151BA3" w:rsidRPr="009A0D62">
              <w:rPr>
                <w:rFonts w:ascii="Noto Sans" w:hAnsi="Noto Sans" w:cs="Noto Sans"/>
                <w:color w:val="000000"/>
                <w:sz w:val="20"/>
                <w:szCs w:val="20"/>
                <w:shd w:val="clear" w:color="auto" w:fill="FFFFFF"/>
              </w:rPr>
              <w:t>.</w:t>
            </w:r>
          </w:p>
          <w:p w14:paraId="2B2EA652" w14:textId="77777777" w:rsidR="00151BA3" w:rsidRPr="009A0D62" w:rsidRDefault="00151BA3" w:rsidP="00214DF5">
            <w:pPr>
              <w:jc w:val="both"/>
              <w:rPr>
                <w:rFonts w:ascii="Noto Sans" w:hAnsi="Noto Sans" w:cs="Noto Sans"/>
                <w:color w:val="000000"/>
                <w:sz w:val="20"/>
                <w:szCs w:val="20"/>
                <w:shd w:val="clear" w:color="auto" w:fill="FFFFFF"/>
              </w:rPr>
            </w:pPr>
          </w:p>
          <w:p w14:paraId="21D5DBBC" w14:textId="3B16AAE9" w:rsidR="00151BA3" w:rsidRPr="009A0D62" w:rsidRDefault="00151BA3" w:rsidP="00214DF5">
            <w:pPr>
              <w:jc w:val="both"/>
              <w:rPr>
                <w:rFonts w:ascii="Noto Sans" w:hAnsi="Noto Sans" w:cs="Noto Sans"/>
                <w:sz w:val="20"/>
                <w:szCs w:val="20"/>
              </w:rPr>
            </w:pPr>
            <w:r w:rsidRPr="009A0D62">
              <w:rPr>
                <w:rFonts w:ascii="Noto Sans" w:hAnsi="Noto Sans" w:cs="Noto Sans"/>
                <w:sz w:val="20"/>
                <w:szCs w:val="20"/>
              </w:rPr>
              <w:lastRenderedPageBreak/>
              <w:t>En medio Electrónico e Impreso</w:t>
            </w:r>
            <w:r w:rsidR="00534BCA" w:rsidRPr="009A0D62">
              <w:rPr>
                <w:rFonts w:ascii="Noto Sans" w:hAnsi="Noto Sans" w:cs="Noto Sans"/>
                <w:sz w:val="20"/>
                <w:szCs w:val="20"/>
              </w:rPr>
              <w:t xml:space="preserve"> </w:t>
            </w:r>
            <w:r w:rsidRPr="009A0D62">
              <w:rPr>
                <w:rFonts w:ascii="Noto Sans" w:hAnsi="Noto Sans" w:cs="Noto Sans"/>
                <w:color w:val="000000"/>
                <w:sz w:val="20"/>
                <w:szCs w:val="20"/>
                <w:shd w:val="clear" w:color="auto" w:fill="FFFFFF"/>
              </w:rPr>
              <w:t>debidamente formalizados por el Administrador del Contrato y Administrador del Proyecto de “EL LICITANTE</w:t>
            </w:r>
          </w:p>
        </w:tc>
        <w:tc>
          <w:tcPr>
            <w:tcW w:w="2977" w:type="dxa"/>
          </w:tcPr>
          <w:p w14:paraId="245B72E5" w14:textId="42C365F4" w:rsidR="009B1E20" w:rsidRPr="009A0D62" w:rsidRDefault="00151BA3" w:rsidP="00214DF5">
            <w:pPr>
              <w:jc w:val="both"/>
              <w:rPr>
                <w:rFonts w:ascii="Noto Sans" w:hAnsi="Noto Sans" w:cs="Noto Sans"/>
                <w:sz w:val="20"/>
                <w:szCs w:val="20"/>
              </w:rPr>
            </w:pPr>
            <w:r w:rsidRPr="009A0D62">
              <w:rPr>
                <w:rFonts w:ascii="Noto Sans" w:hAnsi="Noto Sans" w:cs="Noto Sans"/>
                <w:sz w:val="20"/>
                <w:szCs w:val="20"/>
              </w:rPr>
              <w:lastRenderedPageBreak/>
              <w:t xml:space="preserve">El equivalente a 1% del costo total correspondiente al precio unitario ofertado correspondiente concepto de </w:t>
            </w:r>
            <w:r w:rsidRPr="009A0D62">
              <w:rPr>
                <w:rFonts w:ascii="Noto Sans" w:hAnsi="Noto Sans" w:cs="Noto Sans"/>
                <w:sz w:val="20"/>
                <w:szCs w:val="20"/>
              </w:rPr>
              <w:lastRenderedPageBreak/>
              <w:t xml:space="preserve">servicio </w:t>
            </w:r>
            <w:r w:rsidRPr="009A0D62">
              <w:rPr>
                <w:rFonts w:ascii="Noto Sans" w:hAnsi="Noto Sans" w:cs="Noto Sans"/>
                <w:b/>
                <w:sz w:val="20"/>
                <w:szCs w:val="20"/>
              </w:rPr>
              <w:t>5.</w:t>
            </w:r>
            <w:r w:rsidR="00534BCA" w:rsidRPr="009A0D62">
              <w:rPr>
                <w:rFonts w:ascii="Noto Sans" w:hAnsi="Noto Sans" w:cs="Noto Sans"/>
                <w:b/>
                <w:sz w:val="20"/>
                <w:szCs w:val="20"/>
              </w:rPr>
              <w:t xml:space="preserve"> Metro cuadrado de piso blanco en los Centros de datos ofertados por “EL LICITANTE”</w:t>
            </w:r>
            <w:r w:rsidRPr="009A0D62">
              <w:rPr>
                <w:rFonts w:ascii="Noto Sans" w:hAnsi="Noto Sans" w:cs="Noto Sans"/>
                <w:b/>
                <w:sz w:val="20"/>
                <w:szCs w:val="20"/>
              </w:rPr>
              <w:t>,</w:t>
            </w:r>
            <w:r w:rsidRPr="009A0D62">
              <w:rPr>
                <w:rFonts w:ascii="Noto Sans" w:hAnsi="Noto Sans" w:cs="Noto Sans"/>
                <w:sz w:val="20"/>
                <w:szCs w:val="20"/>
              </w:rPr>
              <w:t xml:space="preserve"> por la entrega parcial o deficiente de cada uno de los documentos al no cumplir con todos los elementos requeridos en “Anexo Técnico” o fuera plazo establecido para su entrega.</w:t>
            </w:r>
          </w:p>
        </w:tc>
      </w:tr>
      <w:tr w:rsidR="009B1E20" w:rsidRPr="009A0D62" w14:paraId="49150214" w14:textId="77777777" w:rsidTr="00214DF5">
        <w:trPr>
          <w:jc w:val="center"/>
        </w:trPr>
        <w:tc>
          <w:tcPr>
            <w:tcW w:w="4111" w:type="dxa"/>
          </w:tcPr>
          <w:p w14:paraId="17417453" w14:textId="39642F3E" w:rsidR="009B1E20" w:rsidRPr="009A0D62" w:rsidRDefault="009B1E20" w:rsidP="002D3474">
            <w:pPr>
              <w:ind w:left="175" w:hanging="175"/>
              <w:jc w:val="both"/>
              <w:rPr>
                <w:rFonts w:ascii="Noto Sans" w:hAnsi="Noto Sans" w:cs="Noto Sans"/>
                <w:sz w:val="20"/>
                <w:szCs w:val="20"/>
              </w:rPr>
            </w:pPr>
            <w:r w:rsidRPr="009A0D62">
              <w:rPr>
                <w:rFonts w:ascii="Noto Sans" w:hAnsi="Noto Sans" w:cs="Noto Sans"/>
                <w:sz w:val="20"/>
                <w:szCs w:val="20"/>
              </w:rPr>
              <w:lastRenderedPageBreak/>
              <w:t>W.</w:t>
            </w:r>
            <w:r w:rsidRPr="009A0D62">
              <w:rPr>
                <w:rFonts w:ascii="Noto Sans" w:hAnsi="Noto Sans" w:cs="Noto Sans"/>
                <w:sz w:val="20"/>
                <w:szCs w:val="20"/>
              </w:rPr>
              <w:tab/>
              <w:t>Reporte posmortem (En caso de incidentes derivados de fallas en l</w:t>
            </w:r>
            <w:r w:rsidR="00534BCA" w:rsidRPr="009A0D62">
              <w:rPr>
                <w:rFonts w:ascii="Noto Sans" w:hAnsi="Noto Sans" w:cs="Noto Sans"/>
                <w:sz w:val="20"/>
                <w:szCs w:val="20"/>
              </w:rPr>
              <w:t>os</w:t>
            </w:r>
            <w:r w:rsidRPr="009A0D62">
              <w:rPr>
                <w:rFonts w:ascii="Noto Sans" w:hAnsi="Noto Sans" w:cs="Noto Sans"/>
                <w:sz w:val="20"/>
                <w:szCs w:val="20"/>
              </w:rPr>
              <w:t xml:space="preserve"> Centro</w:t>
            </w:r>
            <w:r w:rsidR="00534BCA" w:rsidRPr="009A0D62">
              <w:rPr>
                <w:rFonts w:ascii="Noto Sans" w:hAnsi="Noto Sans" w:cs="Noto Sans"/>
                <w:sz w:val="20"/>
                <w:szCs w:val="20"/>
              </w:rPr>
              <w:t>s</w:t>
            </w:r>
            <w:r w:rsidRPr="009A0D62">
              <w:rPr>
                <w:rFonts w:ascii="Noto Sans" w:hAnsi="Noto Sans" w:cs="Noto Sans"/>
                <w:sz w:val="20"/>
                <w:szCs w:val="20"/>
              </w:rPr>
              <w:t xml:space="preserve"> de Datos ofertado</w:t>
            </w:r>
            <w:r w:rsidR="00534BCA" w:rsidRPr="009A0D62">
              <w:rPr>
                <w:rFonts w:ascii="Noto Sans" w:hAnsi="Noto Sans" w:cs="Noto Sans"/>
                <w:sz w:val="20"/>
                <w:szCs w:val="20"/>
              </w:rPr>
              <w:t>s</w:t>
            </w:r>
            <w:r w:rsidRPr="009A0D62">
              <w:rPr>
                <w:rFonts w:ascii="Noto Sans" w:hAnsi="Noto Sans" w:cs="Noto Sans"/>
                <w:sz w:val="20"/>
                <w:szCs w:val="20"/>
              </w:rPr>
              <w:t xml:space="preserve"> por EL LICITANTE).</w:t>
            </w:r>
          </w:p>
        </w:tc>
        <w:tc>
          <w:tcPr>
            <w:tcW w:w="2835" w:type="dxa"/>
          </w:tcPr>
          <w:p w14:paraId="4518509F" w14:textId="77506072" w:rsidR="009B1E20" w:rsidRPr="009A0D62" w:rsidRDefault="009B1E20" w:rsidP="00214DF5">
            <w:pPr>
              <w:jc w:val="both"/>
              <w:rPr>
                <w:rFonts w:ascii="Noto Sans" w:hAnsi="Noto Sans" w:cs="Noto Sans"/>
                <w:sz w:val="20"/>
                <w:szCs w:val="20"/>
              </w:rPr>
            </w:pPr>
            <w:r w:rsidRPr="009A0D62">
              <w:rPr>
                <w:rFonts w:ascii="Noto Sans" w:hAnsi="Noto Sans" w:cs="Noto Sans"/>
                <w:sz w:val="20"/>
                <w:szCs w:val="20"/>
              </w:rPr>
              <w:t xml:space="preserve">En un plazo no mayor a 3 (tres) días </w:t>
            </w:r>
            <w:r w:rsidR="00534BCA" w:rsidRPr="009A0D62">
              <w:rPr>
                <w:rFonts w:ascii="Noto Sans" w:hAnsi="Noto Sans" w:cs="Noto Sans"/>
                <w:sz w:val="20"/>
                <w:szCs w:val="20"/>
              </w:rPr>
              <w:t xml:space="preserve">naturales </w:t>
            </w:r>
            <w:r w:rsidRPr="009A0D62">
              <w:rPr>
                <w:rFonts w:ascii="Noto Sans" w:hAnsi="Noto Sans" w:cs="Noto Sans"/>
                <w:sz w:val="20"/>
                <w:szCs w:val="20"/>
              </w:rPr>
              <w:t>posteriores a la solución del incidente.</w:t>
            </w:r>
          </w:p>
          <w:p w14:paraId="6C77841F" w14:textId="40149917" w:rsidR="00151BA3" w:rsidRPr="009A0D62" w:rsidRDefault="00151BA3" w:rsidP="00214DF5">
            <w:pPr>
              <w:jc w:val="both"/>
              <w:rPr>
                <w:rFonts w:ascii="Noto Sans" w:hAnsi="Noto Sans" w:cs="Noto Sans"/>
                <w:sz w:val="20"/>
                <w:szCs w:val="20"/>
              </w:rPr>
            </w:pPr>
          </w:p>
          <w:p w14:paraId="7141DCB2" w14:textId="15E6F813" w:rsidR="00151BA3" w:rsidRPr="009A0D62" w:rsidRDefault="00151BA3" w:rsidP="00214DF5">
            <w:pPr>
              <w:jc w:val="both"/>
              <w:rPr>
                <w:rFonts w:ascii="Noto Sans" w:hAnsi="Noto Sans" w:cs="Noto Sans"/>
                <w:sz w:val="20"/>
                <w:szCs w:val="20"/>
              </w:rPr>
            </w:pPr>
            <w:r w:rsidRPr="009A0D62">
              <w:rPr>
                <w:rFonts w:ascii="Noto Sans" w:hAnsi="Noto Sans" w:cs="Noto Sans"/>
                <w:sz w:val="20"/>
                <w:szCs w:val="20"/>
              </w:rPr>
              <w:t>En medio Electrónico e Impreso</w:t>
            </w:r>
            <w:r w:rsidR="00534BCA" w:rsidRPr="009A0D62">
              <w:rPr>
                <w:rFonts w:ascii="Noto Sans" w:hAnsi="Noto Sans" w:cs="Noto Sans"/>
                <w:sz w:val="20"/>
                <w:szCs w:val="20"/>
              </w:rPr>
              <w:t xml:space="preserve"> </w:t>
            </w:r>
            <w:r w:rsidRPr="009A0D62">
              <w:rPr>
                <w:rFonts w:ascii="Noto Sans" w:hAnsi="Noto Sans" w:cs="Noto Sans"/>
                <w:color w:val="000000"/>
                <w:sz w:val="20"/>
                <w:szCs w:val="20"/>
                <w:shd w:val="clear" w:color="auto" w:fill="FFFFFF"/>
              </w:rPr>
              <w:t>debidamente formalizados por el Administrador del Contrato y Administrador del Proyecto de “EL LICITANTE</w:t>
            </w:r>
          </w:p>
          <w:p w14:paraId="50D9ADA4" w14:textId="77777777" w:rsidR="009B1E20" w:rsidRPr="009A0D62" w:rsidRDefault="009B1E20" w:rsidP="00214DF5">
            <w:pPr>
              <w:jc w:val="both"/>
              <w:rPr>
                <w:rFonts w:ascii="Noto Sans" w:hAnsi="Noto Sans" w:cs="Noto Sans"/>
                <w:sz w:val="20"/>
                <w:szCs w:val="20"/>
              </w:rPr>
            </w:pPr>
          </w:p>
        </w:tc>
        <w:tc>
          <w:tcPr>
            <w:tcW w:w="2977" w:type="dxa"/>
          </w:tcPr>
          <w:p w14:paraId="49E74A2A" w14:textId="4B0205CB" w:rsidR="009B1E20" w:rsidRPr="009A0D62" w:rsidRDefault="00151BA3" w:rsidP="00214DF5">
            <w:pPr>
              <w:jc w:val="both"/>
              <w:rPr>
                <w:rFonts w:ascii="Noto Sans" w:hAnsi="Noto Sans" w:cs="Noto Sans"/>
                <w:sz w:val="20"/>
                <w:szCs w:val="20"/>
              </w:rPr>
            </w:pPr>
            <w:r w:rsidRPr="009A0D62">
              <w:rPr>
                <w:rFonts w:ascii="Noto Sans" w:hAnsi="Noto Sans" w:cs="Noto Sans"/>
                <w:sz w:val="20"/>
                <w:szCs w:val="20"/>
              </w:rPr>
              <w:t xml:space="preserve">El equivalente a 1% del costo total correspondiente al precio unitario ofertado correspondiente concepto de servicio </w:t>
            </w:r>
            <w:r w:rsidRPr="009A0D62">
              <w:rPr>
                <w:rFonts w:ascii="Noto Sans" w:hAnsi="Noto Sans" w:cs="Noto Sans"/>
                <w:b/>
                <w:sz w:val="20"/>
                <w:szCs w:val="20"/>
              </w:rPr>
              <w:t xml:space="preserve">5. </w:t>
            </w:r>
            <w:r w:rsidR="00534BCA" w:rsidRPr="009A0D62">
              <w:rPr>
                <w:rFonts w:ascii="Noto Sans" w:hAnsi="Noto Sans" w:cs="Noto Sans"/>
                <w:b/>
                <w:sz w:val="20"/>
                <w:szCs w:val="20"/>
              </w:rPr>
              <w:t>Metro cuadrado de piso blanco en los Centros de datos ofertados por “EL LICITANTE”</w:t>
            </w:r>
            <w:r w:rsidRPr="009A0D62">
              <w:rPr>
                <w:rFonts w:ascii="Noto Sans" w:hAnsi="Noto Sans" w:cs="Noto Sans"/>
                <w:b/>
                <w:sz w:val="20"/>
                <w:szCs w:val="20"/>
              </w:rPr>
              <w:t>,</w:t>
            </w:r>
            <w:r w:rsidRPr="009A0D62">
              <w:rPr>
                <w:rFonts w:ascii="Noto Sans" w:hAnsi="Noto Sans" w:cs="Noto Sans"/>
                <w:sz w:val="20"/>
                <w:szCs w:val="20"/>
              </w:rPr>
              <w:t xml:space="preserve"> por la entrega parcial o deficiente de cada uno de los documentos al no cumplir con todos los elementos requeridos en “Anexo Técnico” o fuera plazo establecido para su entrega.</w:t>
            </w:r>
          </w:p>
        </w:tc>
      </w:tr>
      <w:tr w:rsidR="009B1E20" w:rsidRPr="009A0D62" w14:paraId="1F67A3AE" w14:textId="77777777" w:rsidTr="00214DF5">
        <w:trPr>
          <w:jc w:val="center"/>
        </w:trPr>
        <w:tc>
          <w:tcPr>
            <w:tcW w:w="4111" w:type="dxa"/>
          </w:tcPr>
          <w:p w14:paraId="45FD846B" w14:textId="4045CBE9" w:rsidR="009B1E20" w:rsidRPr="009A0D62" w:rsidRDefault="009B1E20" w:rsidP="002D3474">
            <w:pPr>
              <w:ind w:left="317" w:hanging="286"/>
              <w:jc w:val="both"/>
              <w:rPr>
                <w:rFonts w:ascii="Noto Sans" w:hAnsi="Noto Sans" w:cs="Noto Sans"/>
                <w:sz w:val="20"/>
                <w:szCs w:val="20"/>
              </w:rPr>
            </w:pPr>
            <w:r w:rsidRPr="009A0D62">
              <w:rPr>
                <w:rFonts w:ascii="Noto Sans" w:hAnsi="Noto Sans" w:cs="Noto Sans"/>
                <w:sz w:val="20"/>
                <w:szCs w:val="20"/>
              </w:rPr>
              <w:t>X.</w:t>
            </w:r>
            <w:r w:rsidRPr="009A0D62">
              <w:rPr>
                <w:rFonts w:ascii="Noto Sans" w:hAnsi="Noto Sans" w:cs="Noto Sans"/>
                <w:sz w:val="20"/>
                <w:szCs w:val="20"/>
              </w:rPr>
              <w:tab/>
              <w:t>Reporte mensual de Piso Blanco + Rack estándar en gabinete (RACK) completo de centro de datos</w:t>
            </w:r>
            <w:r w:rsidR="00534BCA" w:rsidRPr="009A0D62">
              <w:rPr>
                <w:rFonts w:ascii="Noto Sans" w:hAnsi="Noto Sans" w:cs="Noto Sans"/>
                <w:sz w:val="20"/>
                <w:szCs w:val="20"/>
              </w:rPr>
              <w:t>,</w:t>
            </w:r>
            <w:r w:rsidRPr="009A0D62">
              <w:rPr>
                <w:rFonts w:ascii="Noto Sans" w:hAnsi="Noto Sans" w:cs="Noto Sans"/>
                <w:sz w:val="20"/>
                <w:szCs w:val="20"/>
              </w:rPr>
              <w:t xml:space="preserve"> el cual deberá contener al menos lo siguiente:</w:t>
            </w:r>
          </w:p>
          <w:p w14:paraId="50AC8D13" w14:textId="77777777" w:rsidR="002D3474" w:rsidRPr="009A0D62" w:rsidRDefault="002D3474" w:rsidP="002D3474">
            <w:pPr>
              <w:ind w:left="317" w:hanging="286"/>
              <w:jc w:val="both"/>
              <w:rPr>
                <w:rFonts w:ascii="Noto Sans" w:hAnsi="Noto Sans" w:cs="Noto Sans"/>
                <w:sz w:val="20"/>
                <w:szCs w:val="20"/>
              </w:rPr>
            </w:pPr>
          </w:p>
          <w:p w14:paraId="29CDDDD4" w14:textId="3B579AE3" w:rsidR="009B1E20" w:rsidRPr="009A0D62" w:rsidRDefault="009B1E20" w:rsidP="00214DF5">
            <w:pPr>
              <w:ind w:left="602" w:hanging="283"/>
              <w:jc w:val="both"/>
              <w:rPr>
                <w:rFonts w:ascii="Noto Sans" w:hAnsi="Noto Sans" w:cs="Noto Sans"/>
                <w:sz w:val="20"/>
                <w:szCs w:val="20"/>
              </w:rPr>
            </w:pPr>
            <w:r w:rsidRPr="009A0D62">
              <w:rPr>
                <w:rFonts w:ascii="Noto Sans" w:hAnsi="Noto Sans" w:cs="Noto Sans"/>
                <w:sz w:val="20"/>
                <w:szCs w:val="20"/>
              </w:rPr>
              <w:lastRenderedPageBreak/>
              <w:t>•</w:t>
            </w:r>
            <w:r w:rsidRPr="009A0D62">
              <w:rPr>
                <w:rFonts w:ascii="Noto Sans" w:hAnsi="Noto Sans" w:cs="Noto Sans"/>
                <w:sz w:val="20"/>
                <w:szCs w:val="20"/>
              </w:rPr>
              <w:tab/>
              <w:t>Diagrama de distribución del piso blanco + racks asignados al INSTITUTO</w:t>
            </w:r>
            <w:r w:rsidR="00534BCA" w:rsidRPr="009A0D62">
              <w:rPr>
                <w:rFonts w:ascii="Noto Sans" w:hAnsi="Noto Sans" w:cs="Noto Sans"/>
                <w:sz w:val="20"/>
                <w:szCs w:val="20"/>
              </w:rPr>
              <w:t>.</w:t>
            </w:r>
          </w:p>
          <w:p w14:paraId="59C3E980" w14:textId="77777777" w:rsidR="009B1E20" w:rsidRPr="009A0D62" w:rsidRDefault="009B1E20" w:rsidP="00214DF5">
            <w:pPr>
              <w:ind w:left="602" w:hanging="283"/>
              <w:jc w:val="both"/>
              <w:rPr>
                <w:rFonts w:ascii="Noto Sans" w:hAnsi="Noto Sans" w:cs="Noto Sans"/>
                <w:sz w:val="20"/>
                <w:szCs w:val="20"/>
              </w:rPr>
            </w:pPr>
            <w:r w:rsidRPr="009A0D62">
              <w:rPr>
                <w:rFonts w:ascii="Noto Sans" w:hAnsi="Noto Sans" w:cs="Noto Sans"/>
                <w:sz w:val="20"/>
                <w:szCs w:val="20"/>
              </w:rPr>
              <w:t>•</w:t>
            </w:r>
            <w:r w:rsidRPr="009A0D62">
              <w:rPr>
                <w:rFonts w:ascii="Noto Sans" w:hAnsi="Noto Sans" w:cs="Noto Sans"/>
                <w:sz w:val="20"/>
                <w:szCs w:val="20"/>
              </w:rPr>
              <w:tab/>
              <w:t>Operación de los servicios de Energía eléctrica y conexiones necesarias para los equipos, aire acondicionado que permita controlar la temperatura y humedad, UPS, red y conexiones de datos, servicios de seguridad física y lógica, controles de acceso, sistema de Closed Circuit Television (CCTV), Sistema de prevención y extinción de incendios.</w:t>
            </w:r>
          </w:p>
          <w:p w14:paraId="4BE1CB63" w14:textId="77777777" w:rsidR="009B1E20" w:rsidRPr="009A0D62" w:rsidRDefault="009B1E20" w:rsidP="00214DF5">
            <w:pPr>
              <w:ind w:left="602" w:hanging="283"/>
              <w:jc w:val="both"/>
              <w:rPr>
                <w:rFonts w:ascii="Noto Sans" w:hAnsi="Noto Sans" w:cs="Noto Sans"/>
                <w:sz w:val="20"/>
                <w:szCs w:val="20"/>
              </w:rPr>
            </w:pPr>
            <w:r w:rsidRPr="009A0D62">
              <w:rPr>
                <w:rFonts w:ascii="Noto Sans" w:hAnsi="Noto Sans" w:cs="Noto Sans"/>
                <w:sz w:val="20"/>
                <w:szCs w:val="20"/>
              </w:rPr>
              <w:t>•</w:t>
            </w:r>
            <w:r w:rsidRPr="009A0D62">
              <w:rPr>
                <w:rFonts w:ascii="Noto Sans" w:hAnsi="Noto Sans" w:cs="Noto Sans"/>
                <w:sz w:val="20"/>
                <w:szCs w:val="20"/>
              </w:rPr>
              <w:tab/>
              <w:t>Ubicación de cámaras del CCTV, exclusas</w:t>
            </w:r>
          </w:p>
          <w:p w14:paraId="3044606B" w14:textId="77777777" w:rsidR="009B1E20" w:rsidRPr="009A0D62" w:rsidRDefault="009B1E20" w:rsidP="00214DF5">
            <w:pPr>
              <w:ind w:left="602" w:hanging="283"/>
              <w:jc w:val="both"/>
              <w:rPr>
                <w:rFonts w:ascii="Noto Sans" w:hAnsi="Noto Sans" w:cs="Noto Sans"/>
                <w:sz w:val="20"/>
                <w:szCs w:val="20"/>
              </w:rPr>
            </w:pPr>
            <w:r w:rsidRPr="009A0D62">
              <w:rPr>
                <w:rFonts w:ascii="Noto Sans" w:hAnsi="Noto Sans" w:cs="Noto Sans"/>
                <w:sz w:val="20"/>
                <w:szCs w:val="20"/>
              </w:rPr>
              <w:t>•</w:t>
            </w:r>
            <w:r w:rsidRPr="009A0D62">
              <w:rPr>
                <w:rFonts w:ascii="Noto Sans" w:hAnsi="Noto Sans" w:cs="Noto Sans"/>
                <w:sz w:val="20"/>
                <w:szCs w:val="20"/>
              </w:rPr>
              <w:tab/>
              <w:t>Procedimientos de seguridad física y lógica</w:t>
            </w:r>
          </w:p>
          <w:p w14:paraId="4A33BF57" w14:textId="77777777" w:rsidR="009B1E20" w:rsidRPr="009A0D62" w:rsidRDefault="009B1E20" w:rsidP="00214DF5">
            <w:pPr>
              <w:ind w:left="602" w:hanging="283"/>
              <w:jc w:val="both"/>
              <w:rPr>
                <w:rFonts w:ascii="Noto Sans" w:hAnsi="Noto Sans" w:cs="Noto Sans"/>
                <w:sz w:val="20"/>
                <w:szCs w:val="20"/>
              </w:rPr>
            </w:pPr>
            <w:r w:rsidRPr="009A0D62">
              <w:rPr>
                <w:rFonts w:ascii="Noto Sans" w:hAnsi="Noto Sans" w:cs="Noto Sans"/>
                <w:sz w:val="20"/>
                <w:szCs w:val="20"/>
              </w:rPr>
              <w:t>•</w:t>
            </w:r>
            <w:r w:rsidRPr="009A0D62">
              <w:rPr>
                <w:rFonts w:ascii="Noto Sans" w:hAnsi="Noto Sans" w:cs="Noto Sans"/>
                <w:sz w:val="20"/>
                <w:szCs w:val="20"/>
              </w:rPr>
              <w:tab/>
              <w:t xml:space="preserve">Controles de acceso al Centro de Datos </w:t>
            </w:r>
          </w:p>
          <w:p w14:paraId="3E40379C" w14:textId="77777777" w:rsidR="009B1E20" w:rsidRPr="009A0D62" w:rsidRDefault="009B1E20" w:rsidP="00214DF5">
            <w:pPr>
              <w:ind w:left="602" w:hanging="283"/>
              <w:jc w:val="both"/>
              <w:rPr>
                <w:rFonts w:ascii="Noto Sans" w:hAnsi="Noto Sans" w:cs="Noto Sans"/>
                <w:sz w:val="20"/>
                <w:szCs w:val="20"/>
              </w:rPr>
            </w:pPr>
            <w:r w:rsidRPr="009A0D62">
              <w:rPr>
                <w:rFonts w:ascii="Noto Sans" w:hAnsi="Noto Sans" w:cs="Noto Sans"/>
                <w:sz w:val="20"/>
                <w:szCs w:val="20"/>
              </w:rPr>
              <w:t>•</w:t>
            </w:r>
            <w:r w:rsidRPr="009A0D62">
              <w:rPr>
                <w:rFonts w:ascii="Noto Sans" w:hAnsi="Noto Sans" w:cs="Noto Sans"/>
                <w:sz w:val="20"/>
                <w:szCs w:val="20"/>
              </w:rPr>
              <w:tab/>
              <w:t>Controles de acceso al Área de piso Blanco + rack asignado al INSTITUTO.</w:t>
            </w:r>
          </w:p>
        </w:tc>
        <w:tc>
          <w:tcPr>
            <w:tcW w:w="2835" w:type="dxa"/>
          </w:tcPr>
          <w:p w14:paraId="28317F92" w14:textId="77777777" w:rsidR="009B1E20" w:rsidRPr="009A0D62" w:rsidRDefault="009B1E20" w:rsidP="00214DF5">
            <w:pPr>
              <w:jc w:val="both"/>
              <w:rPr>
                <w:rFonts w:ascii="Noto Sans" w:hAnsi="Noto Sans" w:cs="Noto Sans"/>
                <w:color w:val="000000"/>
                <w:sz w:val="20"/>
                <w:szCs w:val="20"/>
                <w:shd w:val="clear" w:color="auto" w:fill="FFFFFF"/>
              </w:rPr>
            </w:pPr>
            <w:r w:rsidRPr="009A0D62">
              <w:rPr>
                <w:rFonts w:ascii="Noto Sans" w:hAnsi="Noto Sans" w:cs="Noto Sans"/>
                <w:color w:val="000000"/>
                <w:sz w:val="20"/>
                <w:szCs w:val="20"/>
                <w:shd w:val="clear" w:color="auto" w:fill="FFFFFF"/>
              </w:rPr>
              <w:lastRenderedPageBreak/>
              <w:t>Dentro de los 10 (diez) días naturales posteriores al mes que se reporta</w:t>
            </w:r>
            <w:r w:rsidR="00151BA3" w:rsidRPr="009A0D62">
              <w:rPr>
                <w:rFonts w:ascii="Noto Sans" w:hAnsi="Noto Sans" w:cs="Noto Sans"/>
                <w:color w:val="000000"/>
                <w:sz w:val="20"/>
                <w:szCs w:val="20"/>
                <w:shd w:val="clear" w:color="auto" w:fill="FFFFFF"/>
              </w:rPr>
              <w:t>.</w:t>
            </w:r>
          </w:p>
          <w:p w14:paraId="73FD2C79" w14:textId="77777777" w:rsidR="00151BA3" w:rsidRPr="009A0D62" w:rsidRDefault="00151BA3" w:rsidP="00214DF5">
            <w:pPr>
              <w:jc w:val="both"/>
              <w:rPr>
                <w:rFonts w:ascii="Noto Sans" w:hAnsi="Noto Sans" w:cs="Noto Sans"/>
                <w:color w:val="000000"/>
                <w:sz w:val="20"/>
                <w:szCs w:val="20"/>
                <w:shd w:val="clear" w:color="auto" w:fill="FFFFFF"/>
              </w:rPr>
            </w:pPr>
          </w:p>
          <w:p w14:paraId="40A22EB1" w14:textId="02192B3E" w:rsidR="00151BA3" w:rsidRPr="009A0D62" w:rsidRDefault="00151BA3" w:rsidP="00214DF5">
            <w:pPr>
              <w:jc w:val="both"/>
              <w:rPr>
                <w:rFonts w:ascii="Noto Sans" w:hAnsi="Noto Sans" w:cs="Noto Sans"/>
                <w:sz w:val="20"/>
                <w:szCs w:val="20"/>
              </w:rPr>
            </w:pPr>
            <w:r w:rsidRPr="009A0D62">
              <w:rPr>
                <w:rFonts w:ascii="Noto Sans" w:hAnsi="Noto Sans" w:cs="Noto Sans"/>
                <w:sz w:val="20"/>
                <w:szCs w:val="20"/>
              </w:rPr>
              <w:t>En medio Electrónico e Impreso</w:t>
            </w:r>
            <w:r w:rsidR="00534BCA" w:rsidRPr="009A0D62">
              <w:rPr>
                <w:rFonts w:ascii="Noto Sans" w:hAnsi="Noto Sans" w:cs="Noto Sans"/>
                <w:sz w:val="20"/>
                <w:szCs w:val="20"/>
              </w:rPr>
              <w:t xml:space="preserve"> </w:t>
            </w:r>
            <w:r w:rsidRPr="009A0D62">
              <w:rPr>
                <w:rFonts w:ascii="Noto Sans" w:hAnsi="Noto Sans" w:cs="Noto Sans"/>
                <w:color w:val="000000"/>
                <w:sz w:val="20"/>
                <w:szCs w:val="20"/>
                <w:shd w:val="clear" w:color="auto" w:fill="FFFFFF"/>
              </w:rPr>
              <w:t xml:space="preserve">debidamente </w:t>
            </w:r>
            <w:r w:rsidRPr="009A0D62">
              <w:rPr>
                <w:rFonts w:ascii="Noto Sans" w:hAnsi="Noto Sans" w:cs="Noto Sans"/>
                <w:color w:val="000000"/>
                <w:sz w:val="20"/>
                <w:szCs w:val="20"/>
                <w:shd w:val="clear" w:color="auto" w:fill="FFFFFF"/>
              </w:rPr>
              <w:lastRenderedPageBreak/>
              <w:t>formalizados por el Administrador del Contrato y Administrador del Proyecto de “EL LICITANTE</w:t>
            </w:r>
          </w:p>
        </w:tc>
        <w:tc>
          <w:tcPr>
            <w:tcW w:w="2977" w:type="dxa"/>
          </w:tcPr>
          <w:p w14:paraId="28E62008" w14:textId="5502CFA4" w:rsidR="009B1E20" w:rsidRPr="009A0D62" w:rsidRDefault="00151BA3" w:rsidP="00214DF5">
            <w:pPr>
              <w:jc w:val="both"/>
              <w:rPr>
                <w:rFonts w:ascii="Noto Sans" w:hAnsi="Noto Sans" w:cs="Noto Sans"/>
                <w:sz w:val="20"/>
                <w:szCs w:val="20"/>
              </w:rPr>
            </w:pPr>
            <w:r w:rsidRPr="009A0D62">
              <w:rPr>
                <w:rFonts w:ascii="Noto Sans" w:hAnsi="Noto Sans" w:cs="Noto Sans"/>
                <w:sz w:val="20"/>
                <w:szCs w:val="20"/>
              </w:rPr>
              <w:lastRenderedPageBreak/>
              <w:t xml:space="preserve">El equivalente a 1% del costo total correspondiente al precio unitario ofertado correspondiente concepto de servicio </w:t>
            </w:r>
            <w:r w:rsidRPr="009A0D62">
              <w:rPr>
                <w:rFonts w:ascii="Noto Sans" w:hAnsi="Noto Sans" w:cs="Noto Sans"/>
                <w:b/>
                <w:sz w:val="20"/>
                <w:szCs w:val="20"/>
              </w:rPr>
              <w:t>6.</w:t>
            </w:r>
            <w:r w:rsidR="00534BCA" w:rsidRPr="009A0D62">
              <w:rPr>
                <w:rFonts w:ascii="Noto Sans" w:hAnsi="Noto Sans" w:cs="Noto Sans"/>
                <w:b/>
                <w:sz w:val="20"/>
                <w:szCs w:val="20"/>
              </w:rPr>
              <w:t xml:space="preserve"> Piso blanco + Rack estándar en gabinete </w:t>
            </w:r>
            <w:r w:rsidR="00534BCA" w:rsidRPr="009A0D62">
              <w:rPr>
                <w:rFonts w:ascii="Noto Sans" w:hAnsi="Noto Sans" w:cs="Noto Sans"/>
                <w:b/>
                <w:sz w:val="20"/>
                <w:szCs w:val="20"/>
              </w:rPr>
              <w:lastRenderedPageBreak/>
              <w:t>(RACK) completo de centros de datos ofertados por “EL LICITANTE”</w:t>
            </w:r>
            <w:r w:rsidRPr="009A0D62">
              <w:rPr>
                <w:rFonts w:ascii="Noto Sans" w:hAnsi="Noto Sans" w:cs="Noto Sans"/>
                <w:b/>
                <w:sz w:val="20"/>
                <w:szCs w:val="20"/>
              </w:rPr>
              <w:t>,</w:t>
            </w:r>
            <w:r w:rsidRPr="009A0D62">
              <w:rPr>
                <w:rFonts w:ascii="Noto Sans" w:hAnsi="Noto Sans" w:cs="Noto Sans"/>
                <w:sz w:val="20"/>
                <w:szCs w:val="20"/>
              </w:rPr>
              <w:t xml:space="preserve"> por la entrega parcial o deficiente de cada uno de los documentos al no cumplir con todos los elementos requeridos en “Anexo Técnico” o fuera plazo establecido para su entrega.</w:t>
            </w:r>
          </w:p>
        </w:tc>
      </w:tr>
      <w:tr w:rsidR="009B1E20" w:rsidRPr="009A0D62" w14:paraId="43AF8626" w14:textId="77777777" w:rsidTr="00214DF5">
        <w:trPr>
          <w:jc w:val="center"/>
        </w:trPr>
        <w:tc>
          <w:tcPr>
            <w:tcW w:w="4111" w:type="dxa"/>
          </w:tcPr>
          <w:p w14:paraId="65FF1CB4" w14:textId="79942867" w:rsidR="009B1E20" w:rsidRPr="009A0D62" w:rsidRDefault="009B1E20" w:rsidP="002D3474">
            <w:pPr>
              <w:ind w:left="319" w:hanging="286"/>
              <w:jc w:val="both"/>
              <w:rPr>
                <w:rFonts w:ascii="Noto Sans" w:hAnsi="Noto Sans" w:cs="Noto Sans"/>
                <w:sz w:val="20"/>
                <w:szCs w:val="20"/>
              </w:rPr>
            </w:pPr>
            <w:r w:rsidRPr="009A0D62">
              <w:rPr>
                <w:rFonts w:ascii="Noto Sans" w:hAnsi="Noto Sans" w:cs="Noto Sans"/>
                <w:sz w:val="20"/>
                <w:szCs w:val="20"/>
              </w:rPr>
              <w:lastRenderedPageBreak/>
              <w:t>Y.</w:t>
            </w:r>
            <w:r w:rsidRPr="009A0D62">
              <w:rPr>
                <w:rFonts w:ascii="Noto Sans" w:hAnsi="Noto Sans" w:cs="Noto Sans"/>
                <w:sz w:val="20"/>
                <w:szCs w:val="20"/>
              </w:rPr>
              <w:tab/>
              <w:t>Reporte posmortem (En caso de incidentes derivados de fallas en l</w:t>
            </w:r>
            <w:r w:rsidR="00534BCA" w:rsidRPr="009A0D62">
              <w:rPr>
                <w:rFonts w:ascii="Noto Sans" w:hAnsi="Noto Sans" w:cs="Noto Sans"/>
                <w:sz w:val="20"/>
                <w:szCs w:val="20"/>
              </w:rPr>
              <w:t>os</w:t>
            </w:r>
            <w:r w:rsidRPr="009A0D62">
              <w:rPr>
                <w:rFonts w:ascii="Noto Sans" w:hAnsi="Noto Sans" w:cs="Noto Sans"/>
                <w:sz w:val="20"/>
                <w:szCs w:val="20"/>
              </w:rPr>
              <w:t xml:space="preserve"> Centro</w:t>
            </w:r>
            <w:r w:rsidR="00534BCA" w:rsidRPr="009A0D62">
              <w:rPr>
                <w:rFonts w:ascii="Noto Sans" w:hAnsi="Noto Sans" w:cs="Noto Sans"/>
                <w:sz w:val="20"/>
                <w:szCs w:val="20"/>
              </w:rPr>
              <w:t>s</w:t>
            </w:r>
            <w:r w:rsidRPr="009A0D62">
              <w:rPr>
                <w:rFonts w:ascii="Noto Sans" w:hAnsi="Noto Sans" w:cs="Noto Sans"/>
                <w:sz w:val="20"/>
                <w:szCs w:val="20"/>
              </w:rPr>
              <w:t xml:space="preserve"> de Datos ofertado</w:t>
            </w:r>
            <w:r w:rsidR="00534BCA" w:rsidRPr="009A0D62">
              <w:rPr>
                <w:rFonts w:ascii="Noto Sans" w:hAnsi="Noto Sans" w:cs="Noto Sans"/>
                <w:sz w:val="20"/>
                <w:szCs w:val="20"/>
              </w:rPr>
              <w:t>s</w:t>
            </w:r>
            <w:r w:rsidRPr="009A0D62">
              <w:rPr>
                <w:rFonts w:ascii="Noto Sans" w:hAnsi="Noto Sans" w:cs="Noto Sans"/>
                <w:sz w:val="20"/>
                <w:szCs w:val="20"/>
              </w:rPr>
              <w:t xml:space="preserve"> por EL LICITANTE).</w:t>
            </w:r>
          </w:p>
        </w:tc>
        <w:tc>
          <w:tcPr>
            <w:tcW w:w="2835" w:type="dxa"/>
          </w:tcPr>
          <w:p w14:paraId="06FD2512" w14:textId="5D135F86" w:rsidR="009B1E20" w:rsidRPr="009A0D62" w:rsidRDefault="009B1E20" w:rsidP="00214DF5">
            <w:pPr>
              <w:jc w:val="both"/>
              <w:rPr>
                <w:rFonts w:ascii="Noto Sans" w:hAnsi="Noto Sans" w:cs="Noto Sans"/>
                <w:sz w:val="20"/>
                <w:szCs w:val="20"/>
              </w:rPr>
            </w:pPr>
            <w:r w:rsidRPr="009A0D62">
              <w:rPr>
                <w:rFonts w:ascii="Noto Sans" w:hAnsi="Noto Sans" w:cs="Noto Sans"/>
                <w:sz w:val="20"/>
                <w:szCs w:val="20"/>
              </w:rPr>
              <w:t xml:space="preserve">En un plazo no mayor a 3 (tres) días </w:t>
            </w:r>
            <w:r w:rsidR="00534BCA" w:rsidRPr="009A0D62">
              <w:rPr>
                <w:rFonts w:ascii="Noto Sans" w:hAnsi="Noto Sans" w:cs="Noto Sans"/>
                <w:sz w:val="20"/>
                <w:szCs w:val="20"/>
              </w:rPr>
              <w:t xml:space="preserve">naturales </w:t>
            </w:r>
            <w:r w:rsidRPr="009A0D62">
              <w:rPr>
                <w:rFonts w:ascii="Noto Sans" w:hAnsi="Noto Sans" w:cs="Noto Sans"/>
                <w:sz w:val="20"/>
                <w:szCs w:val="20"/>
              </w:rPr>
              <w:t>posteriores a la solución del incidente.</w:t>
            </w:r>
          </w:p>
          <w:p w14:paraId="5BCA2C09" w14:textId="77777777" w:rsidR="009B1E20" w:rsidRPr="009A0D62" w:rsidRDefault="009B1E20" w:rsidP="00214DF5">
            <w:pPr>
              <w:jc w:val="both"/>
              <w:rPr>
                <w:rFonts w:ascii="Noto Sans" w:hAnsi="Noto Sans" w:cs="Noto Sans"/>
                <w:sz w:val="20"/>
                <w:szCs w:val="20"/>
              </w:rPr>
            </w:pPr>
          </w:p>
          <w:p w14:paraId="3883EACC" w14:textId="01EDC8EA" w:rsidR="00151BA3" w:rsidRPr="009A0D62" w:rsidRDefault="00151BA3" w:rsidP="00214DF5">
            <w:pPr>
              <w:jc w:val="both"/>
              <w:rPr>
                <w:rFonts w:ascii="Noto Sans" w:hAnsi="Noto Sans" w:cs="Noto Sans"/>
                <w:sz w:val="20"/>
                <w:szCs w:val="20"/>
              </w:rPr>
            </w:pPr>
            <w:r w:rsidRPr="009A0D62">
              <w:rPr>
                <w:rFonts w:ascii="Noto Sans" w:hAnsi="Noto Sans" w:cs="Noto Sans"/>
                <w:sz w:val="20"/>
                <w:szCs w:val="20"/>
              </w:rPr>
              <w:t>En medio Electrónico e Impreso</w:t>
            </w:r>
            <w:r w:rsidR="00534BCA" w:rsidRPr="009A0D62">
              <w:rPr>
                <w:rFonts w:ascii="Noto Sans" w:hAnsi="Noto Sans" w:cs="Noto Sans"/>
                <w:sz w:val="20"/>
                <w:szCs w:val="20"/>
              </w:rPr>
              <w:t xml:space="preserve"> </w:t>
            </w:r>
            <w:r w:rsidRPr="009A0D62">
              <w:rPr>
                <w:rFonts w:ascii="Noto Sans" w:hAnsi="Noto Sans" w:cs="Noto Sans"/>
                <w:color w:val="000000"/>
                <w:sz w:val="20"/>
                <w:szCs w:val="20"/>
                <w:shd w:val="clear" w:color="auto" w:fill="FFFFFF"/>
              </w:rPr>
              <w:t>debidamente formalizados por el Administrador del Contrato y Administrador del Proyecto de “EL LICITANTE</w:t>
            </w:r>
          </w:p>
        </w:tc>
        <w:tc>
          <w:tcPr>
            <w:tcW w:w="2977" w:type="dxa"/>
          </w:tcPr>
          <w:p w14:paraId="37D363FC" w14:textId="1545FB98" w:rsidR="009B1E20" w:rsidRPr="009A0D62" w:rsidRDefault="00151BA3" w:rsidP="00214DF5">
            <w:pPr>
              <w:jc w:val="both"/>
              <w:rPr>
                <w:rFonts w:ascii="Noto Sans" w:hAnsi="Noto Sans" w:cs="Noto Sans"/>
                <w:sz w:val="20"/>
                <w:szCs w:val="20"/>
              </w:rPr>
            </w:pPr>
            <w:r w:rsidRPr="009A0D62">
              <w:rPr>
                <w:rFonts w:ascii="Noto Sans" w:hAnsi="Noto Sans" w:cs="Noto Sans"/>
                <w:sz w:val="20"/>
                <w:szCs w:val="20"/>
              </w:rPr>
              <w:t xml:space="preserve">El equivalente a 1% del costo total correspondiente al precio unitario ofertado correspondiente concepto de servicio </w:t>
            </w:r>
            <w:r w:rsidRPr="009A0D62">
              <w:rPr>
                <w:rFonts w:ascii="Noto Sans" w:hAnsi="Noto Sans" w:cs="Noto Sans"/>
                <w:b/>
                <w:sz w:val="20"/>
                <w:szCs w:val="20"/>
              </w:rPr>
              <w:t>6.</w:t>
            </w:r>
            <w:r w:rsidR="00534BCA" w:rsidRPr="009A0D62">
              <w:rPr>
                <w:rFonts w:ascii="Noto Sans" w:hAnsi="Noto Sans" w:cs="Noto Sans"/>
                <w:b/>
                <w:sz w:val="20"/>
                <w:szCs w:val="20"/>
              </w:rPr>
              <w:t xml:space="preserve"> Piso blanco + Rack estándar en gabinete (RACK) completo de centros de datos ofertados por “EL LICITANTE”.</w:t>
            </w:r>
            <w:r w:rsidRPr="009A0D62">
              <w:rPr>
                <w:rFonts w:ascii="Noto Sans" w:hAnsi="Noto Sans" w:cs="Noto Sans"/>
                <w:b/>
                <w:sz w:val="20"/>
                <w:szCs w:val="20"/>
              </w:rPr>
              <w:t>,</w:t>
            </w:r>
            <w:r w:rsidRPr="009A0D62">
              <w:rPr>
                <w:rFonts w:ascii="Noto Sans" w:hAnsi="Noto Sans" w:cs="Noto Sans"/>
                <w:sz w:val="20"/>
                <w:szCs w:val="20"/>
              </w:rPr>
              <w:t xml:space="preserve"> por la entrega parcial o deficiente de cada uno de los documentos al no cumplir con todos los elementos requeridos en “Anexo Técnico” o fuera plazo establecido para su entrega.</w:t>
            </w:r>
          </w:p>
        </w:tc>
      </w:tr>
      <w:tr w:rsidR="009B1E20" w:rsidRPr="009A0D62" w14:paraId="112FF126" w14:textId="77777777" w:rsidTr="00214DF5">
        <w:trPr>
          <w:jc w:val="center"/>
        </w:trPr>
        <w:tc>
          <w:tcPr>
            <w:tcW w:w="4111" w:type="dxa"/>
          </w:tcPr>
          <w:p w14:paraId="3FBA4435" w14:textId="77777777" w:rsidR="009B1E20" w:rsidRPr="009A0D62" w:rsidRDefault="009B1E20" w:rsidP="002D3474">
            <w:pPr>
              <w:ind w:left="319" w:hanging="286"/>
              <w:jc w:val="both"/>
              <w:rPr>
                <w:rFonts w:ascii="Noto Sans" w:hAnsi="Noto Sans" w:cs="Noto Sans"/>
                <w:sz w:val="20"/>
                <w:szCs w:val="20"/>
              </w:rPr>
            </w:pPr>
            <w:r w:rsidRPr="009A0D62">
              <w:rPr>
                <w:rFonts w:ascii="Noto Sans" w:hAnsi="Noto Sans" w:cs="Noto Sans"/>
                <w:sz w:val="20"/>
                <w:szCs w:val="20"/>
              </w:rPr>
              <w:t>Z.</w:t>
            </w:r>
            <w:r w:rsidRPr="009A0D62">
              <w:rPr>
                <w:rFonts w:ascii="Noto Sans" w:hAnsi="Noto Sans" w:cs="Noto Sans"/>
                <w:sz w:val="20"/>
                <w:szCs w:val="20"/>
              </w:rPr>
              <w:tab/>
              <w:t xml:space="preserve">Memoria Técnica por cada componente, aplicación, servicio, sistema, base de datos, middleware, microservicios (contenedores) y servidores virtuales Migrados, el cual </w:t>
            </w:r>
            <w:r w:rsidRPr="009A0D62">
              <w:rPr>
                <w:rFonts w:ascii="Noto Sans" w:hAnsi="Noto Sans" w:cs="Noto Sans"/>
                <w:sz w:val="20"/>
                <w:szCs w:val="20"/>
              </w:rPr>
              <w:lastRenderedPageBreak/>
              <w:t>deberá contener al menos lo siguiente:</w:t>
            </w:r>
          </w:p>
          <w:p w14:paraId="67D78E60" w14:textId="77777777" w:rsidR="009B1E20" w:rsidRPr="009A0D62" w:rsidRDefault="009B1E20" w:rsidP="00214DF5">
            <w:pPr>
              <w:ind w:left="319" w:hanging="426"/>
              <w:jc w:val="both"/>
              <w:rPr>
                <w:rFonts w:ascii="Noto Sans" w:hAnsi="Noto Sans" w:cs="Noto Sans"/>
                <w:sz w:val="20"/>
                <w:szCs w:val="20"/>
              </w:rPr>
            </w:pPr>
          </w:p>
          <w:p w14:paraId="537DF302" w14:textId="6190DF23" w:rsidR="009B1E20" w:rsidRPr="009A0D62" w:rsidRDefault="009B1E20" w:rsidP="00214DF5">
            <w:pPr>
              <w:ind w:left="602" w:hanging="283"/>
              <w:jc w:val="both"/>
              <w:rPr>
                <w:rFonts w:ascii="Noto Sans" w:hAnsi="Noto Sans" w:cs="Noto Sans"/>
                <w:sz w:val="20"/>
                <w:szCs w:val="20"/>
              </w:rPr>
            </w:pPr>
            <w:r w:rsidRPr="009A0D62">
              <w:rPr>
                <w:rFonts w:ascii="Noto Sans" w:hAnsi="Noto Sans" w:cs="Noto Sans"/>
                <w:sz w:val="20"/>
                <w:szCs w:val="20"/>
              </w:rPr>
              <w:t>•</w:t>
            </w:r>
            <w:r w:rsidRPr="009A0D62">
              <w:rPr>
                <w:rFonts w:ascii="Noto Sans" w:hAnsi="Noto Sans" w:cs="Noto Sans"/>
                <w:sz w:val="20"/>
                <w:szCs w:val="20"/>
              </w:rPr>
              <w:tab/>
              <w:t>Tipo migración realizada: servidor físico a servidor físico, de máquina virtual a máquina virtual, de servidor físico a máquina virtual, de contenedor a contenedor y reconstrucción y migración de máquina virtual a contenedor</w:t>
            </w:r>
            <w:r w:rsidR="00534BCA" w:rsidRPr="009A0D62">
              <w:rPr>
                <w:rFonts w:ascii="Noto Sans" w:hAnsi="Noto Sans" w:cs="Noto Sans"/>
                <w:sz w:val="20"/>
                <w:szCs w:val="20"/>
              </w:rPr>
              <w:t>.</w:t>
            </w:r>
          </w:p>
          <w:p w14:paraId="21E0706A" w14:textId="0DCD26F2" w:rsidR="009B1E20" w:rsidRPr="009A0D62" w:rsidRDefault="009B1E20" w:rsidP="00214DF5">
            <w:pPr>
              <w:ind w:left="602" w:hanging="283"/>
              <w:jc w:val="both"/>
              <w:rPr>
                <w:rFonts w:ascii="Noto Sans" w:hAnsi="Noto Sans" w:cs="Noto Sans"/>
                <w:sz w:val="20"/>
                <w:szCs w:val="20"/>
              </w:rPr>
            </w:pPr>
            <w:r w:rsidRPr="009A0D62">
              <w:rPr>
                <w:rFonts w:ascii="Noto Sans" w:hAnsi="Noto Sans" w:cs="Noto Sans"/>
                <w:sz w:val="20"/>
                <w:szCs w:val="20"/>
              </w:rPr>
              <w:t>•</w:t>
            </w:r>
            <w:r w:rsidRPr="009A0D62">
              <w:rPr>
                <w:rFonts w:ascii="Noto Sans" w:hAnsi="Noto Sans" w:cs="Noto Sans"/>
                <w:sz w:val="20"/>
                <w:szCs w:val="20"/>
              </w:rPr>
              <w:tab/>
              <w:t>Impacto o degradación de la operación de los servicios institucionales a consecuencia de las migraciones de las aplicaciones, servicios transversales o componentes del ecosistema Institucional</w:t>
            </w:r>
            <w:r w:rsidR="00534BCA" w:rsidRPr="009A0D62">
              <w:rPr>
                <w:rFonts w:ascii="Noto Sans" w:hAnsi="Noto Sans" w:cs="Noto Sans"/>
                <w:sz w:val="20"/>
                <w:szCs w:val="20"/>
              </w:rPr>
              <w:t>.</w:t>
            </w:r>
          </w:p>
          <w:p w14:paraId="3A45606F" w14:textId="77777777" w:rsidR="009B1E20" w:rsidRPr="009A0D62" w:rsidRDefault="009B1E20" w:rsidP="00214DF5">
            <w:pPr>
              <w:ind w:left="602" w:hanging="283"/>
              <w:jc w:val="both"/>
              <w:rPr>
                <w:rFonts w:ascii="Noto Sans" w:hAnsi="Noto Sans" w:cs="Noto Sans"/>
                <w:sz w:val="20"/>
                <w:szCs w:val="20"/>
              </w:rPr>
            </w:pPr>
            <w:r w:rsidRPr="009A0D62">
              <w:rPr>
                <w:rFonts w:ascii="Noto Sans" w:hAnsi="Noto Sans" w:cs="Noto Sans"/>
                <w:sz w:val="20"/>
                <w:szCs w:val="20"/>
              </w:rPr>
              <w:t>•</w:t>
            </w:r>
            <w:r w:rsidRPr="009A0D62">
              <w:rPr>
                <w:rFonts w:ascii="Noto Sans" w:hAnsi="Noto Sans" w:cs="Noto Sans"/>
                <w:sz w:val="20"/>
                <w:szCs w:val="20"/>
              </w:rPr>
              <w:tab/>
              <w:t>Análisis de la arquitectura actual, identificación de activos tecnológicos involucrados, flujo de la información (comunicación con otros aplicativos o componentes tecnológicos internos o externos a “EL INSTITUTO”), diseño de la arquitectura destino, prerrequisitos y acciones para la instalación, configuración, interconexión, transferencia de datos y componentes, puesta a punto y estabilización.</w:t>
            </w:r>
          </w:p>
          <w:p w14:paraId="12915892" w14:textId="125BD49A" w:rsidR="009B1E20" w:rsidRPr="009A0D62" w:rsidRDefault="009B1E20" w:rsidP="00214DF5">
            <w:pPr>
              <w:ind w:left="602" w:hanging="283"/>
              <w:jc w:val="both"/>
              <w:rPr>
                <w:rFonts w:ascii="Noto Sans" w:hAnsi="Noto Sans" w:cs="Noto Sans"/>
                <w:sz w:val="20"/>
                <w:szCs w:val="20"/>
              </w:rPr>
            </w:pPr>
            <w:r w:rsidRPr="009A0D62">
              <w:rPr>
                <w:rFonts w:ascii="Noto Sans" w:hAnsi="Noto Sans" w:cs="Noto Sans"/>
                <w:sz w:val="20"/>
                <w:szCs w:val="20"/>
              </w:rPr>
              <w:t>•</w:t>
            </w:r>
            <w:r w:rsidRPr="009A0D62">
              <w:rPr>
                <w:rFonts w:ascii="Noto Sans" w:hAnsi="Noto Sans" w:cs="Noto Sans"/>
                <w:sz w:val="20"/>
                <w:szCs w:val="20"/>
              </w:rPr>
              <w:tab/>
              <w:t>Solución integral propuesta, definiendo las especificaciones técnicas, así como la compatibilidad técnica y funcional de los diferentes componentes físicos y lógicos de los servicios propuestos</w:t>
            </w:r>
            <w:r w:rsidR="00534BCA" w:rsidRPr="009A0D62">
              <w:rPr>
                <w:rFonts w:ascii="Noto Sans" w:hAnsi="Noto Sans" w:cs="Noto Sans"/>
                <w:sz w:val="20"/>
                <w:szCs w:val="20"/>
              </w:rPr>
              <w:t>.</w:t>
            </w:r>
          </w:p>
          <w:p w14:paraId="6CFF8F23" w14:textId="191E7E3F" w:rsidR="009B1E20" w:rsidRPr="009A0D62" w:rsidRDefault="009B1E20" w:rsidP="00214DF5">
            <w:pPr>
              <w:ind w:left="602" w:hanging="283"/>
              <w:jc w:val="both"/>
              <w:rPr>
                <w:rFonts w:ascii="Noto Sans" w:hAnsi="Noto Sans" w:cs="Noto Sans"/>
                <w:sz w:val="20"/>
                <w:szCs w:val="20"/>
              </w:rPr>
            </w:pPr>
            <w:r w:rsidRPr="009A0D62">
              <w:rPr>
                <w:rFonts w:ascii="Noto Sans" w:hAnsi="Noto Sans" w:cs="Noto Sans"/>
                <w:sz w:val="20"/>
                <w:szCs w:val="20"/>
              </w:rPr>
              <w:t>•</w:t>
            </w:r>
            <w:r w:rsidRPr="009A0D62">
              <w:rPr>
                <w:rFonts w:ascii="Noto Sans" w:hAnsi="Noto Sans" w:cs="Noto Sans"/>
                <w:sz w:val="20"/>
                <w:szCs w:val="20"/>
              </w:rPr>
              <w:tab/>
              <w:t xml:space="preserve">Actividades para habilitar, configurar, </w:t>
            </w:r>
            <w:r w:rsidR="00CE0F37" w:rsidRPr="009A0D62">
              <w:rPr>
                <w:rFonts w:ascii="Noto Sans" w:hAnsi="Noto Sans" w:cs="Noto Sans"/>
                <w:sz w:val="20"/>
                <w:szCs w:val="20"/>
              </w:rPr>
              <w:t>observar</w:t>
            </w:r>
            <w:r w:rsidRPr="009A0D62">
              <w:rPr>
                <w:rFonts w:ascii="Noto Sans" w:hAnsi="Noto Sans" w:cs="Noto Sans"/>
                <w:sz w:val="20"/>
                <w:szCs w:val="20"/>
              </w:rPr>
              <w:t>, poner a punto, interconectar e interoperar los diferentes componentes requeridos</w:t>
            </w:r>
            <w:r w:rsidR="00534BCA" w:rsidRPr="009A0D62">
              <w:rPr>
                <w:rFonts w:ascii="Noto Sans" w:hAnsi="Noto Sans" w:cs="Noto Sans"/>
                <w:sz w:val="20"/>
                <w:szCs w:val="20"/>
              </w:rPr>
              <w:t>.</w:t>
            </w:r>
          </w:p>
        </w:tc>
        <w:tc>
          <w:tcPr>
            <w:tcW w:w="2835" w:type="dxa"/>
          </w:tcPr>
          <w:p w14:paraId="5A0BFFCA" w14:textId="77777777" w:rsidR="009B1E20" w:rsidRPr="009A0D62" w:rsidRDefault="009B1E20" w:rsidP="00214DF5">
            <w:pPr>
              <w:jc w:val="both"/>
              <w:rPr>
                <w:rFonts w:ascii="Noto Sans" w:hAnsi="Noto Sans" w:cs="Noto Sans"/>
                <w:color w:val="000000"/>
                <w:sz w:val="20"/>
                <w:szCs w:val="20"/>
                <w:shd w:val="clear" w:color="auto" w:fill="FFFFFF"/>
              </w:rPr>
            </w:pPr>
            <w:r w:rsidRPr="009A0D62">
              <w:rPr>
                <w:rFonts w:ascii="Noto Sans" w:hAnsi="Noto Sans" w:cs="Noto Sans"/>
                <w:color w:val="000000"/>
                <w:sz w:val="20"/>
                <w:szCs w:val="20"/>
                <w:shd w:val="clear" w:color="auto" w:fill="FFFFFF"/>
              </w:rPr>
              <w:lastRenderedPageBreak/>
              <w:t>Dentro de los 10 (diez) días naturales posteriores al mes que se reporta.</w:t>
            </w:r>
          </w:p>
          <w:p w14:paraId="30BA0E5D" w14:textId="77777777" w:rsidR="00151BA3" w:rsidRPr="009A0D62" w:rsidRDefault="00151BA3" w:rsidP="00214DF5">
            <w:pPr>
              <w:jc w:val="both"/>
              <w:rPr>
                <w:rFonts w:ascii="Noto Sans" w:hAnsi="Noto Sans" w:cs="Noto Sans"/>
                <w:color w:val="000000"/>
                <w:sz w:val="20"/>
                <w:szCs w:val="20"/>
                <w:shd w:val="clear" w:color="auto" w:fill="FFFFFF"/>
              </w:rPr>
            </w:pPr>
          </w:p>
          <w:p w14:paraId="6CC5C5D9" w14:textId="0EB68F29" w:rsidR="00151BA3" w:rsidRPr="009A0D62" w:rsidRDefault="00151BA3" w:rsidP="00214DF5">
            <w:pPr>
              <w:jc w:val="both"/>
              <w:rPr>
                <w:rFonts w:ascii="Noto Sans" w:hAnsi="Noto Sans" w:cs="Noto Sans"/>
                <w:color w:val="000000"/>
                <w:sz w:val="20"/>
                <w:szCs w:val="20"/>
                <w:shd w:val="clear" w:color="auto" w:fill="FFFFFF"/>
              </w:rPr>
            </w:pPr>
            <w:r w:rsidRPr="009A0D62">
              <w:rPr>
                <w:rFonts w:ascii="Noto Sans" w:hAnsi="Noto Sans" w:cs="Noto Sans"/>
                <w:sz w:val="20"/>
                <w:szCs w:val="20"/>
              </w:rPr>
              <w:lastRenderedPageBreak/>
              <w:t>En medio Electrónico e Impreso</w:t>
            </w:r>
            <w:r w:rsidR="00534BCA" w:rsidRPr="009A0D62">
              <w:rPr>
                <w:rFonts w:ascii="Noto Sans" w:hAnsi="Noto Sans" w:cs="Noto Sans"/>
                <w:sz w:val="20"/>
                <w:szCs w:val="20"/>
              </w:rPr>
              <w:t xml:space="preserve"> </w:t>
            </w:r>
            <w:r w:rsidRPr="009A0D62">
              <w:rPr>
                <w:rFonts w:ascii="Noto Sans" w:hAnsi="Noto Sans" w:cs="Noto Sans"/>
                <w:color w:val="000000"/>
                <w:sz w:val="20"/>
                <w:szCs w:val="20"/>
                <w:shd w:val="clear" w:color="auto" w:fill="FFFFFF"/>
              </w:rPr>
              <w:t>debidamente formalizados por el Administrador del Contrato y Administrador del Proyecto de “EL LICITANTE</w:t>
            </w:r>
          </w:p>
          <w:p w14:paraId="2323111A" w14:textId="1960C6DF" w:rsidR="00151BA3" w:rsidRPr="009A0D62" w:rsidRDefault="00151BA3" w:rsidP="00214DF5">
            <w:pPr>
              <w:jc w:val="both"/>
              <w:rPr>
                <w:rFonts w:ascii="Noto Sans" w:hAnsi="Noto Sans" w:cs="Noto Sans"/>
                <w:sz w:val="20"/>
                <w:szCs w:val="20"/>
              </w:rPr>
            </w:pPr>
          </w:p>
        </w:tc>
        <w:tc>
          <w:tcPr>
            <w:tcW w:w="2977" w:type="dxa"/>
          </w:tcPr>
          <w:p w14:paraId="7530F9F6" w14:textId="7CC62F26" w:rsidR="00151BA3" w:rsidRPr="009A0D62" w:rsidRDefault="00151BA3" w:rsidP="00214DF5">
            <w:pPr>
              <w:jc w:val="both"/>
              <w:rPr>
                <w:rFonts w:ascii="Noto Sans" w:hAnsi="Noto Sans" w:cs="Noto Sans"/>
                <w:sz w:val="20"/>
                <w:szCs w:val="20"/>
              </w:rPr>
            </w:pPr>
            <w:r w:rsidRPr="009A0D62">
              <w:rPr>
                <w:rFonts w:ascii="Noto Sans" w:hAnsi="Noto Sans" w:cs="Noto Sans"/>
                <w:sz w:val="20"/>
                <w:szCs w:val="20"/>
              </w:rPr>
              <w:lastRenderedPageBreak/>
              <w:t xml:space="preserve">El equivalente a 1% del costo total correspondiente al precio unitario ofertado correspondiente concepto de servicio </w:t>
            </w:r>
            <w:r w:rsidRPr="009A0D62">
              <w:rPr>
                <w:rFonts w:ascii="Noto Sans" w:hAnsi="Noto Sans" w:cs="Noto Sans"/>
                <w:b/>
                <w:sz w:val="20"/>
                <w:szCs w:val="20"/>
              </w:rPr>
              <w:t>7. Migración,</w:t>
            </w:r>
            <w:r w:rsidRPr="009A0D62">
              <w:rPr>
                <w:rFonts w:ascii="Noto Sans" w:hAnsi="Noto Sans" w:cs="Noto Sans"/>
                <w:sz w:val="20"/>
                <w:szCs w:val="20"/>
              </w:rPr>
              <w:t xml:space="preserve"> por la </w:t>
            </w:r>
            <w:r w:rsidRPr="009A0D62">
              <w:rPr>
                <w:rFonts w:ascii="Noto Sans" w:hAnsi="Noto Sans" w:cs="Noto Sans"/>
                <w:sz w:val="20"/>
                <w:szCs w:val="20"/>
              </w:rPr>
              <w:lastRenderedPageBreak/>
              <w:t>entrega parcial o deficiente de cada uno de los documentos al no cumplir con todos los elementos requeridos en “Anexo Técnico” o fuera plazo establecido para su entrega.</w:t>
            </w:r>
          </w:p>
          <w:p w14:paraId="1353CEC4" w14:textId="1FE37CA1" w:rsidR="00764C4E" w:rsidRPr="009A0D62" w:rsidRDefault="00764C4E" w:rsidP="00214DF5">
            <w:pPr>
              <w:jc w:val="both"/>
              <w:rPr>
                <w:rFonts w:ascii="Noto Sans" w:hAnsi="Noto Sans" w:cs="Noto Sans"/>
                <w:sz w:val="20"/>
                <w:szCs w:val="20"/>
              </w:rPr>
            </w:pPr>
          </w:p>
        </w:tc>
      </w:tr>
      <w:tr w:rsidR="00764C4E" w:rsidRPr="009A0D62" w14:paraId="64E5EE53" w14:textId="77777777" w:rsidTr="00214DF5">
        <w:trPr>
          <w:jc w:val="center"/>
        </w:trPr>
        <w:tc>
          <w:tcPr>
            <w:tcW w:w="4111" w:type="dxa"/>
          </w:tcPr>
          <w:p w14:paraId="61F23489" w14:textId="4AA7070B" w:rsidR="00764C4E" w:rsidRPr="009A0D62" w:rsidRDefault="00764C4E" w:rsidP="00764C4E">
            <w:pPr>
              <w:ind w:left="319" w:hanging="286"/>
              <w:jc w:val="both"/>
              <w:rPr>
                <w:rFonts w:ascii="Noto Sans" w:hAnsi="Noto Sans" w:cs="Noto Sans"/>
                <w:sz w:val="20"/>
                <w:szCs w:val="20"/>
              </w:rPr>
            </w:pPr>
            <w:r w:rsidRPr="009A0D62">
              <w:rPr>
                <w:rFonts w:ascii="Noto Sans" w:hAnsi="Noto Sans" w:cs="Noto Sans"/>
                <w:b/>
                <w:bCs/>
                <w:sz w:val="20"/>
                <w:szCs w:val="20"/>
              </w:rPr>
              <w:lastRenderedPageBreak/>
              <w:t>A.a.</w:t>
            </w:r>
            <w:r w:rsidRPr="009A0D62">
              <w:rPr>
                <w:rFonts w:ascii="Noto Sans" w:hAnsi="Noto Sans" w:cs="Noto Sans"/>
                <w:sz w:val="20"/>
                <w:szCs w:val="20"/>
              </w:rPr>
              <w:t xml:space="preserve"> Entregable de única ocasión: Plan de trabajo de habilitación de aplicativos en modalidad DRP en nube.</w:t>
            </w:r>
          </w:p>
        </w:tc>
        <w:tc>
          <w:tcPr>
            <w:tcW w:w="2835" w:type="dxa"/>
          </w:tcPr>
          <w:p w14:paraId="29ACF72E" w14:textId="77777777" w:rsidR="00764C4E" w:rsidRPr="009A0D62" w:rsidRDefault="00764C4E" w:rsidP="00764C4E">
            <w:pPr>
              <w:ind w:left="33"/>
              <w:jc w:val="both"/>
              <w:rPr>
                <w:rFonts w:ascii="Noto Sans" w:hAnsi="Noto Sans" w:cs="Noto Sans"/>
                <w:sz w:val="20"/>
                <w:szCs w:val="20"/>
              </w:rPr>
            </w:pPr>
            <w:r w:rsidRPr="009A0D62">
              <w:rPr>
                <w:rFonts w:ascii="Noto Sans" w:hAnsi="Noto Sans" w:cs="Noto Sans"/>
                <w:sz w:val="20"/>
                <w:szCs w:val="20"/>
              </w:rPr>
              <w:t>Dentro de los primeros 20 días naturales posteriores a la entrega del listado de aplicativos e información detallada de los mismos por parte del IMSS.</w:t>
            </w:r>
          </w:p>
          <w:p w14:paraId="0F105CEC" w14:textId="77777777" w:rsidR="00764C4E" w:rsidRPr="009A0D62" w:rsidRDefault="00764C4E" w:rsidP="00764C4E">
            <w:pPr>
              <w:ind w:left="33"/>
              <w:jc w:val="both"/>
              <w:rPr>
                <w:rFonts w:ascii="Noto Sans" w:hAnsi="Noto Sans" w:cs="Noto Sans"/>
                <w:sz w:val="20"/>
                <w:szCs w:val="20"/>
              </w:rPr>
            </w:pPr>
          </w:p>
          <w:p w14:paraId="23D64443" w14:textId="02DB40BA" w:rsidR="00764C4E" w:rsidRPr="009A0D62" w:rsidRDefault="00764C4E" w:rsidP="00764C4E">
            <w:pPr>
              <w:ind w:left="33"/>
              <w:jc w:val="both"/>
              <w:rPr>
                <w:rFonts w:ascii="Noto Sans" w:hAnsi="Noto Sans" w:cs="Noto Sans"/>
                <w:color w:val="000000"/>
                <w:sz w:val="20"/>
                <w:szCs w:val="20"/>
                <w:shd w:val="clear" w:color="auto" w:fill="FFFFFF"/>
              </w:rPr>
            </w:pPr>
            <w:r w:rsidRPr="009A0D62">
              <w:rPr>
                <w:rFonts w:ascii="Noto Sans" w:hAnsi="Noto Sans" w:cs="Noto Sans"/>
                <w:sz w:val="20"/>
                <w:szCs w:val="20"/>
              </w:rPr>
              <w:t xml:space="preserve">En medio Electrónico e Impreso </w:t>
            </w:r>
            <w:r w:rsidRPr="009A0D62">
              <w:rPr>
                <w:rFonts w:ascii="Noto Sans" w:hAnsi="Noto Sans" w:cs="Noto Sans"/>
                <w:color w:val="000000"/>
                <w:sz w:val="20"/>
                <w:szCs w:val="20"/>
                <w:shd w:val="clear" w:color="auto" w:fill="FFFFFF"/>
              </w:rPr>
              <w:t>debidamente formalizados por el Administrador del Contrato y Administrador del Proyecto de “EL LICITANTE".</w:t>
            </w:r>
          </w:p>
        </w:tc>
        <w:tc>
          <w:tcPr>
            <w:tcW w:w="2977" w:type="dxa"/>
          </w:tcPr>
          <w:p w14:paraId="7AED147A" w14:textId="1F24B868" w:rsidR="002D3474" w:rsidRPr="009A0D62" w:rsidRDefault="002D3474" w:rsidP="002D3474">
            <w:pPr>
              <w:jc w:val="both"/>
              <w:rPr>
                <w:rFonts w:ascii="Noto Sans" w:hAnsi="Noto Sans" w:cs="Noto Sans"/>
                <w:sz w:val="20"/>
                <w:szCs w:val="20"/>
              </w:rPr>
            </w:pPr>
            <w:r w:rsidRPr="009A0D62">
              <w:rPr>
                <w:rFonts w:ascii="Noto Sans" w:hAnsi="Noto Sans" w:cs="Noto Sans"/>
                <w:sz w:val="20"/>
                <w:szCs w:val="20"/>
              </w:rPr>
              <w:t>El equivalente a 1% del total</w:t>
            </w:r>
            <w:r w:rsidR="00B25646" w:rsidRPr="009A0D62">
              <w:rPr>
                <w:rFonts w:ascii="Noto Sans" w:hAnsi="Noto Sans" w:cs="Noto Sans"/>
                <w:sz w:val="20"/>
                <w:szCs w:val="20"/>
              </w:rPr>
              <w:t xml:space="preserve"> ofertado</w:t>
            </w:r>
            <w:r w:rsidRPr="009A0D62">
              <w:rPr>
                <w:rFonts w:ascii="Noto Sans" w:hAnsi="Noto Sans" w:cs="Noto Sans"/>
                <w:sz w:val="20"/>
                <w:szCs w:val="20"/>
              </w:rPr>
              <w:t xml:space="preserve"> </w:t>
            </w:r>
            <w:r w:rsidR="00B25646" w:rsidRPr="009A0D62">
              <w:rPr>
                <w:rFonts w:ascii="Noto Sans" w:hAnsi="Noto Sans" w:cs="Noto Sans"/>
                <w:sz w:val="20"/>
                <w:szCs w:val="20"/>
              </w:rPr>
              <w:t>por</w:t>
            </w:r>
            <w:r w:rsidRPr="009A0D62">
              <w:rPr>
                <w:rFonts w:ascii="Noto Sans" w:hAnsi="Noto Sans" w:cs="Noto Sans"/>
                <w:sz w:val="20"/>
                <w:szCs w:val="20"/>
              </w:rPr>
              <w:t xml:space="preserve"> </w:t>
            </w:r>
            <w:r w:rsidR="00B25646" w:rsidRPr="009A0D62">
              <w:rPr>
                <w:rFonts w:ascii="Noto Sans" w:hAnsi="Noto Sans" w:cs="Noto Sans"/>
                <w:sz w:val="20"/>
                <w:szCs w:val="20"/>
              </w:rPr>
              <w:t xml:space="preserve">el </w:t>
            </w:r>
            <w:r w:rsidRPr="009A0D62">
              <w:rPr>
                <w:rFonts w:ascii="Noto Sans" w:hAnsi="Noto Sans" w:cs="Noto Sans"/>
                <w:sz w:val="20"/>
                <w:szCs w:val="20"/>
              </w:rPr>
              <w:t xml:space="preserve">concepto de servicio </w:t>
            </w:r>
            <w:r w:rsidR="00E1258B" w:rsidRPr="009A0D62">
              <w:rPr>
                <w:rFonts w:ascii="Noto Sans" w:hAnsi="Noto Sans" w:cs="Noto Sans"/>
                <w:b/>
                <w:bCs/>
                <w:sz w:val="20"/>
                <w:szCs w:val="20"/>
              </w:rPr>
              <w:t>8</w:t>
            </w:r>
            <w:r w:rsidRPr="009A0D62">
              <w:rPr>
                <w:rFonts w:ascii="Noto Sans" w:hAnsi="Noto Sans" w:cs="Noto Sans"/>
                <w:b/>
                <w:bCs/>
                <w:sz w:val="20"/>
                <w:szCs w:val="20"/>
              </w:rPr>
              <w:t xml:space="preserve">. </w:t>
            </w:r>
            <w:r w:rsidR="00E1258B" w:rsidRPr="009A0D62">
              <w:rPr>
                <w:rFonts w:ascii="Noto Sans" w:hAnsi="Noto Sans" w:cs="Noto Sans"/>
                <w:b/>
                <w:bCs/>
                <w:sz w:val="20"/>
                <w:szCs w:val="20"/>
              </w:rPr>
              <w:t>DRP en la nube</w:t>
            </w:r>
            <w:r w:rsidRPr="009A0D62">
              <w:rPr>
                <w:rFonts w:ascii="Noto Sans" w:hAnsi="Noto Sans" w:cs="Noto Sans"/>
                <w:sz w:val="20"/>
                <w:szCs w:val="20"/>
              </w:rPr>
              <w:t xml:space="preserve">, por la entrega parcial o deficiente </w:t>
            </w:r>
            <w:r w:rsidR="00767A39" w:rsidRPr="009A0D62">
              <w:rPr>
                <w:rFonts w:ascii="Noto Sans" w:hAnsi="Noto Sans" w:cs="Noto Sans"/>
                <w:sz w:val="20"/>
                <w:szCs w:val="20"/>
              </w:rPr>
              <w:t>del Plan</w:t>
            </w:r>
            <w:r w:rsidR="00B25646" w:rsidRPr="009A0D62">
              <w:rPr>
                <w:rFonts w:ascii="Noto Sans" w:hAnsi="Noto Sans" w:cs="Noto Sans"/>
                <w:sz w:val="20"/>
                <w:szCs w:val="20"/>
              </w:rPr>
              <w:t xml:space="preserve"> de trabajo de habilitación de aplicativos en modalidad DRP en nube</w:t>
            </w:r>
            <w:r w:rsidRPr="009A0D62">
              <w:rPr>
                <w:rFonts w:ascii="Noto Sans" w:hAnsi="Noto Sans" w:cs="Noto Sans"/>
                <w:sz w:val="20"/>
                <w:szCs w:val="20"/>
              </w:rPr>
              <w:t xml:space="preserve"> al no cumplir con todos los elementos requeridos en “Anexo Técnico” o fuera plazo establecido para su entrega.</w:t>
            </w:r>
          </w:p>
          <w:p w14:paraId="6E0585AB" w14:textId="460C3E18" w:rsidR="00764C4E" w:rsidRPr="009A0D62" w:rsidRDefault="00764C4E" w:rsidP="00764C4E">
            <w:pPr>
              <w:ind w:left="33"/>
              <w:jc w:val="both"/>
              <w:rPr>
                <w:rFonts w:ascii="Noto Sans" w:hAnsi="Noto Sans" w:cs="Noto Sans"/>
                <w:sz w:val="20"/>
                <w:szCs w:val="20"/>
              </w:rPr>
            </w:pPr>
          </w:p>
        </w:tc>
      </w:tr>
      <w:tr w:rsidR="00764C4E" w:rsidRPr="009A0D62" w14:paraId="5081A902" w14:textId="77777777" w:rsidTr="00214DF5">
        <w:trPr>
          <w:jc w:val="center"/>
        </w:trPr>
        <w:tc>
          <w:tcPr>
            <w:tcW w:w="4111" w:type="dxa"/>
          </w:tcPr>
          <w:p w14:paraId="04C61A93" w14:textId="77777777" w:rsidR="00764C4E" w:rsidRPr="009A0D62" w:rsidRDefault="00764C4E" w:rsidP="00764C4E">
            <w:pPr>
              <w:jc w:val="both"/>
              <w:rPr>
                <w:rFonts w:ascii="Noto Sans" w:hAnsi="Noto Sans" w:cs="Noto Sans"/>
                <w:sz w:val="20"/>
                <w:szCs w:val="20"/>
              </w:rPr>
            </w:pPr>
            <w:r w:rsidRPr="009A0D62">
              <w:rPr>
                <w:rFonts w:ascii="Noto Sans" w:hAnsi="Noto Sans" w:cs="Noto Sans"/>
                <w:b/>
                <w:bCs/>
                <w:sz w:val="20"/>
                <w:szCs w:val="20"/>
              </w:rPr>
              <w:t>A.b.</w:t>
            </w:r>
            <w:r w:rsidRPr="009A0D62">
              <w:rPr>
                <w:rFonts w:ascii="Noto Sans" w:hAnsi="Noto Sans" w:cs="Noto Sans"/>
                <w:sz w:val="20"/>
                <w:szCs w:val="20"/>
              </w:rPr>
              <w:t xml:space="preserve"> Entregable de única ocasión: con los cuales deberá acreditar la habilitación de cada aplicativo en modalidad DRP en nube, dentro de los calendarios establecidos en el Plan de Trabajo establecido en el inciso anterior, los cuales deberán incluir lo siguiente:</w:t>
            </w:r>
          </w:p>
          <w:p w14:paraId="3EF62A42" w14:textId="77777777" w:rsidR="00764C4E" w:rsidRPr="009A0D62" w:rsidRDefault="00764C4E" w:rsidP="00764C4E">
            <w:pPr>
              <w:jc w:val="both"/>
              <w:rPr>
                <w:rFonts w:ascii="Noto Sans" w:hAnsi="Noto Sans" w:cs="Noto Sans"/>
                <w:sz w:val="20"/>
                <w:szCs w:val="20"/>
              </w:rPr>
            </w:pPr>
          </w:p>
          <w:p w14:paraId="04BFE9F1" w14:textId="77777777" w:rsidR="00764C4E" w:rsidRPr="009A0D62" w:rsidRDefault="00764C4E" w:rsidP="00764C4E">
            <w:pPr>
              <w:ind w:left="319" w:hanging="286"/>
              <w:jc w:val="both"/>
              <w:rPr>
                <w:rFonts w:ascii="Noto Sans" w:hAnsi="Noto Sans" w:cs="Noto Sans"/>
                <w:sz w:val="20"/>
                <w:szCs w:val="20"/>
              </w:rPr>
            </w:pPr>
            <w:r w:rsidRPr="009A0D62">
              <w:rPr>
                <w:rFonts w:ascii="Noto Sans" w:hAnsi="Noto Sans" w:cs="Noto Sans"/>
                <w:sz w:val="20"/>
                <w:szCs w:val="20"/>
              </w:rPr>
              <w:t>•</w:t>
            </w:r>
            <w:r w:rsidRPr="009A0D62">
              <w:rPr>
                <w:rFonts w:ascii="Noto Sans" w:hAnsi="Noto Sans" w:cs="Noto Sans"/>
                <w:sz w:val="20"/>
                <w:szCs w:val="20"/>
              </w:rPr>
              <w:tab/>
              <w:t>Diagrama de componentes tecnológicos utilizados para la habilitación del aplicativo en modalidad DRP en nube.</w:t>
            </w:r>
          </w:p>
          <w:p w14:paraId="517E6C5C" w14:textId="77777777" w:rsidR="00764C4E" w:rsidRPr="009A0D62" w:rsidRDefault="00764C4E" w:rsidP="00764C4E">
            <w:pPr>
              <w:ind w:left="319" w:hanging="286"/>
              <w:jc w:val="both"/>
              <w:rPr>
                <w:rFonts w:ascii="Noto Sans" w:hAnsi="Noto Sans" w:cs="Noto Sans"/>
                <w:sz w:val="20"/>
                <w:szCs w:val="20"/>
              </w:rPr>
            </w:pPr>
            <w:r w:rsidRPr="009A0D62">
              <w:rPr>
                <w:rFonts w:ascii="Noto Sans" w:hAnsi="Noto Sans" w:cs="Noto Sans"/>
                <w:sz w:val="20"/>
                <w:szCs w:val="20"/>
              </w:rPr>
              <w:t>•</w:t>
            </w:r>
            <w:r w:rsidRPr="009A0D62">
              <w:rPr>
                <w:rFonts w:ascii="Noto Sans" w:hAnsi="Noto Sans" w:cs="Noto Sans"/>
                <w:sz w:val="20"/>
                <w:szCs w:val="20"/>
              </w:rPr>
              <w:tab/>
              <w:t>Pruebas funcionales que acrediten la correcta operación del aplicativo.</w:t>
            </w:r>
          </w:p>
          <w:p w14:paraId="5963509A" w14:textId="7A0FECE5" w:rsidR="00764C4E" w:rsidRPr="009A0D62" w:rsidRDefault="00764C4E" w:rsidP="00764C4E">
            <w:pPr>
              <w:ind w:left="319" w:hanging="286"/>
              <w:jc w:val="both"/>
              <w:rPr>
                <w:rFonts w:ascii="Noto Sans" w:hAnsi="Noto Sans" w:cs="Noto Sans"/>
                <w:sz w:val="20"/>
                <w:szCs w:val="20"/>
              </w:rPr>
            </w:pPr>
            <w:r w:rsidRPr="009A0D62">
              <w:rPr>
                <w:rFonts w:ascii="Noto Sans" w:hAnsi="Noto Sans" w:cs="Noto Sans"/>
                <w:sz w:val="20"/>
                <w:szCs w:val="20"/>
              </w:rPr>
              <w:t>•</w:t>
            </w:r>
            <w:r w:rsidRPr="009A0D62">
              <w:rPr>
                <w:rFonts w:ascii="Noto Sans" w:hAnsi="Noto Sans" w:cs="Noto Sans"/>
                <w:sz w:val="20"/>
                <w:szCs w:val="20"/>
              </w:rPr>
              <w:tab/>
              <w:t>Memoria Técnica por cada aplicación habilitada en modalidad DRP en nube.</w:t>
            </w:r>
          </w:p>
        </w:tc>
        <w:tc>
          <w:tcPr>
            <w:tcW w:w="2835" w:type="dxa"/>
          </w:tcPr>
          <w:p w14:paraId="33D3499C" w14:textId="35865E85" w:rsidR="00764C4E" w:rsidRPr="009A0D62" w:rsidRDefault="00764C4E" w:rsidP="00764C4E">
            <w:pPr>
              <w:ind w:left="33"/>
              <w:jc w:val="both"/>
              <w:rPr>
                <w:rFonts w:ascii="Noto Sans" w:hAnsi="Noto Sans" w:cs="Noto Sans"/>
                <w:color w:val="000000"/>
                <w:sz w:val="20"/>
                <w:szCs w:val="20"/>
                <w:shd w:val="clear" w:color="auto" w:fill="FFFFFF"/>
              </w:rPr>
            </w:pPr>
            <w:r w:rsidRPr="009A0D62">
              <w:rPr>
                <w:rFonts w:ascii="Noto Sans" w:hAnsi="Noto Sans" w:cs="Noto Sans"/>
                <w:color w:val="000000"/>
                <w:sz w:val="20"/>
                <w:szCs w:val="20"/>
                <w:shd w:val="clear" w:color="auto" w:fill="FFFFFF"/>
              </w:rPr>
              <w:t>Deberá de ser presentados dentro de los plazos estab</w:t>
            </w:r>
            <w:r w:rsidR="003A6567" w:rsidRPr="009A0D62">
              <w:rPr>
                <w:rFonts w:ascii="Noto Sans" w:hAnsi="Noto Sans" w:cs="Noto Sans"/>
                <w:color w:val="000000"/>
                <w:sz w:val="20"/>
                <w:szCs w:val="20"/>
                <w:shd w:val="clear" w:color="auto" w:fill="FFFFFF"/>
              </w:rPr>
              <w:t>le</w:t>
            </w:r>
            <w:r w:rsidRPr="009A0D62">
              <w:rPr>
                <w:rFonts w:ascii="Noto Sans" w:hAnsi="Noto Sans" w:cs="Noto Sans"/>
                <w:color w:val="000000"/>
                <w:sz w:val="20"/>
                <w:szCs w:val="20"/>
                <w:shd w:val="clear" w:color="auto" w:fill="FFFFFF"/>
              </w:rPr>
              <w:t>cidos en el Plan de Trabajo de habilitación de aplicativos en modalidad DRP en nube.</w:t>
            </w:r>
          </w:p>
          <w:p w14:paraId="7AD76B78" w14:textId="77777777" w:rsidR="00764C4E" w:rsidRPr="009A0D62" w:rsidRDefault="00764C4E" w:rsidP="00764C4E">
            <w:pPr>
              <w:ind w:left="33"/>
              <w:jc w:val="both"/>
              <w:rPr>
                <w:rFonts w:ascii="Noto Sans" w:hAnsi="Noto Sans" w:cs="Noto Sans"/>
                <w:color w:val="000000"/>
                <w:sz w:val="20"/>
                <w:szCs w:val="20"/>
                <w:shd w:val="clear" w:color="auto" w:fill="FFFFFF"/>
              </w:rPr>
            </w:pPr>
          </w:p>
          <w:p w14:paraId="52180B45" w14:textId="444505EF" w:rsidR="00764C4E" w:rsidRPr="009A0D62" w:rsidRDefault="00764C4E" w:rsidP="00764C4E">
            <w:pPr>
              <w:ind w:left="33"/>
              <w:jc w:val="both"/>
              <w:rPr>
                <w:rFonts w:ascii="Noto Sans" w:hAnsi="Noto Sans" w:cs="Noto Sans"/>
                <w:color w:val="000000"/>
                <w:sz w:val="20"/>
                <w:szCs w:val="20"/>
                <w:shd w:val="clear" w:color="auto" w:fill="FFFFFF"/>
              </w:rPr>
            </w:pPr>
            <w:r w:rsidRPr="009A0D62">
              <w:rPr>
                <w:rFonts w:ascii="Noto Sans" w:hAnsi="Noto Sans" w:cs="Noto Sans"/>
                <w:sz w:val="20"/>
                <w:szCs w:val="20"/>
              </w:rPr>
              <w:t xml:space="preserve">En medio Electrónico e Impreso </w:t>
            </w:r>
            <w:r w:rsidRPr="009A0D62">
              <w:rPr>
                <w:rFonts w:ascii="Noto Sans" w:hAnsi="Noto Sans" w:cs="Noto Sans"/>
                <w:color w:val="000000"/>
                <w:sz w:val="20"/>
                <w:szCs w:val="20"/>
                <w:shd w:val="clear" w:color="auto" w:fill="FFFFFF"/>
              </w:rPr>
              <w:t>debidamente formalizados por el Administrador del Contrato y Administrador del Proyecto de “EL LICITANTE".</w:t>
            </w:r>
          </w:p>
        </w:tc>
        <w:tc>
          <w:tcPr>
            <w:tcW w:w="2977" w:type="dxa"/>
          </w:tcPr>
          <w:p w14:paraId="7F754269" w14:textId="6426490D" w:rsidR="00764C4E" w:rsidRPr="009A0D62" w:rsidRDefault="00B25646" w:rsidP="00764C4E">
            <w:pPr>
              <w:jc w:val="both"/>
              <w:rPr>
                <w:rFonts w:ascii="Noto Sans" w:hAnsi="Noto Sans" w:cs="Noto Sans"/>
                <w:sz w:val="20"/>
                <w:szCs w:val="20"/>
              </w:rPr>
            </w:pPr>
            <w:r w:rsidRPr="009A0D62">
              <w:rPr>
                <w:rFonts w:ascii="Noto Sans" w:hAnsi="Noto Sans" w:cs="Noto Sans"/>
                <w:sz w:val="20"/>
                <w:szCs w:val="20"/>
              </w:rPr>
              <w:t>El equivalente a 1% del total ofertado por el concepto de servicio</w:t>
            </w:r>
            <w:r w:rsidR="005B4ECC" w:rsidRPr="009A0D62">
              <w:rPr>
                <w:rFonts w:ascii="Noto Sans" w:hAnsi="Noto Sans" w:cs="Noto Sans"/>
                <w:b/>
                <w:bCs/>
                <w:sz w:val="20"/>
                <w:szCs w:val="20"/>
              </w:rPr>
              <w:t xml:space="preserve"> </w:t>
            </w:r>
            <w:r w:rsidRPr="009A0D62">
              <w:rPr>
                <w:rFonts w:ascii="Noto Sans" w:hAnsi="Noto Sans" w:cs="Noto Sans"/>
                <w:b/>
                <w:bCs/>
                <w:sz w:val="20"/>
                <w:szCs w:val="20"/>
              </w:rPr>
              <w:t>8. DRP en la nube</w:t>
            </w:r>
            <w:r w:rsidRPr="009A0D62">
              <w:rPr>
                <w:rFonts w:ascii="Noto Sans" w:hAnsi="Noto Sans" w:cs="Noto Sans"/>
                <w:sz w:val="20"/>
                <w:szCs w:val="20"/>
              </w:rPr>
              <w:t>, por la entrega parcial o deficiente de</w:t>
            </w:r>
            <w:r w:rsidR="00E1258B" w:rsidRPr="009A0D62">
              <w:rPr>
                <w:rFonts w:ascii="Noto Sans" w:hAnsi="Noto Sans" w:cs="Noto Sans"/>
                <w:sz w:val="20"/>
                <w:szCs w:val="20"/>
              </w:rPr>
              <w:t>cada uno de los documentos al no cumplir con todos los elementos requeridos en “Anexo Técnico” o fuera plazo establecido para su entrega.</w:t>
            </w:r>
          </w:p>
        </w:tc>
      </w:tr>
      <w:tr w:rsidR="00764C4E" w:rsidRPr="009A0D62" w14:paraId="4B675198" w14:textId="77777777" w:rsidTr="00214DF5">
        <w:trPr>
          <w:jc w:val="center"/>
        </w:trPr>
        <w:tc>
          <w:tcPr>
            <w:tcW w:w="4111" w:type="dxa"/>
          </w:tcPr>
          <w:p w14:paraId="50000779" w14:textId="77777777" w:rsidR="00764C4E" w:rsidRPr="009A0D62" w:rsidRDefault="00764C4E" w:rsidP="00764C4E">
            <w:pPr>
              <w:ind w:left="33" w:hanging="2"/>
              <w:jc w:val="both"/>
              <w:rPr>
                <w:rFonts w:ascii="Noto Sans" w:hAnsi="Noto Sans" w:cs="Noto Sans"/>
                <w:sz w:val="20"/>
                <w:szCs w:val="20"/>
              </w:rPr>
            </w:pPr>
            <w:r w:rsidRPr="009A0D62">
              <w:rPr>
                <w:rFonts w:ascii="Noto Sans" w:hAnsi="Noto Sans" w:cs="Noto Sans"/>
                <w:b/>
                <w:bCs/>
                <w:sz w:val="20"/>
                <w:szCs w:val="20"/>
              </w:rPr>
              <w:t>A.c.</w:t>
            </w:r>
            <w:r w:rsidRPr="009A0D62">
              <w:rPr>
                <w:rFonts w:ascii="Noto Sans" w:hAnsi="Noto Sans" w:cs="Noto Sans"/>
                <w:sz w:val="20"/>
                <w:szCs w:val="20"/>
              </w:rPr>
              <w:t xml:space="preserve"> Entregable de única ocasión: Reporte de definición de RTO (Recovery Time Objetive) y RPO (Recovery Point Objetive), este reporte deberá ser entregado previo a la habilitación de los aplicativos en la nube como réplica de base de datos, para pronta referencia se establece las siguientes definiciones:</w:t>
            </w:r>
          </w:p>
          <w:p w14:paraId="2C2B9795" w14:textId="77777777" w:rsidR="00764C4E" w:rsidRPr="009A0D62" w:rsidRDefault="00764C4E" w:rsidP="00764C4E">
            <w:pPr>
              <w:ind w:left="319" w:hanging="319"/>
              <w:jc w:val="both"/>
              <w:rPr>
                <w:rFonts w:ascii="Noto Sans" w:hAnsi="Noto Sans" w:cs="Noto Sans"/>
                <w:sz w:val="20"/>
                <w:szCs w:val="20"/>
              </w:rPr>
            </w:pPr>
          </w:p>
          <w:p w14:paraId="1F62F4D1" w14:textId="3A6F5D77" w:rsidR="00764C4E" w:rsidRPr="009A0D62" w:rsidRDefault="00764C4E" w:rsidP="00764C4E">
            <w:pPr>
              <w:ind w:left="175" w:hanging="175"/>
              <w:jc w:val="both"/>
              <w:rPr>
                <w:rFonts w:ascii="Noto Sans" w:hAnsi="Noto Sans" w:cs="Noto Sans"/>
                <w:sz w:val="20"/>
                <w:szCs w:val="20"/>
              </w:rPr>
            </w:pPr>
            <w:r w:rsidRPr="009A0D62">
              <w:rPr>
                <w:rFonts w:ascii="Noto Sans" w:hAnsi="Noto Sans" w:cs="Noto Sans"/>
                <w:sz w:val="20"/>
                <w:szCs w:val="20"/>
              </w:rPr>
              <w:t>•</w:t>
            </w:r>
            <w:r w:rsidRPr="009A0D62">
              <w:rPr>
                <w:rFonts w:ascii="Noto Sans" w:hAnsi="Noto Sans" w:cs="Noto Sans"/>
                <w:sz w:val="20"/>
                <w:szCs w:val="20"/>
              </w:rPr>
              <w:tab/>
              <w:t xml:space="preserve">RTO (Recovery Time Objetive): Tiempo objetivo en el que una aplicación o servicio debe ser restaurada </w:t>
            </w:r>
            <w:r w:rsidR="00767A39" w:rsidRPr="009A0D62">
              <w:rPr>
                <w:rFonts w:ascii="Noto Sans" w:hAnsi="Noto Sans" w:cs="Noto Sans"/>
                <w:sz w:val="20"/>
                <w:szCs w:val="20"/>
              </w:rPr>
              <w:t>después</w:t>
            </w:r>
            <w:r w:rsidRPr="009A0D62">
              <w:rPr>
                <w:rFonts w:ascii="Noto Sans" w:hAnsi="Noto Sans" w:cs="Noto Sans"/>
                <w:sz w:val="20"/>
                <w:szCs w:val="20"/>
              </w:rPr>
              <w:t xml:space="preserve"> del desastre. En otras palabras, cual es el tiempo máximo que va a tomar </w:t>
            </w:r>
            <w:r w:rsidRPr="009A0D62">
              <w:rPr>
                <w:rFonts w:ascii="Noto Sans" w:hAnsi="Noto Sans" w:cs="Noto Sans"/>
                <w:sz w:val="20"/>
                <w:szCs w:val="20"/>
              </w:rPr>
              <w:lastRenderedPageBreak/>
              <w:t>reanudar el servicio una vez producido el desastre y durante este tiempo se aplicarán los protocolos establecidos en el plan de contingencia.</w:t>
            </w:r>
          </w:p>
          <w:p w14:paraId="3256A68E" w14:textId="77777777" w:rsidR="00764C4E" w:rsidRPr="009A0D62" w:rsidRDefault="00764C4E" w:rsidP="00764C4E">
            <w:pPr>
              <w:ind w:left="319" w:hanging="426"/>
              <w:jc w:val="both"/>
              <w:rPr>
                <w:rFonts w:ascii="Noto Sans" w:hAnsi="Noto Sans" w:cs="Noto Sans"/>
                <w:sz w:val="20"/>
                <w:szCs w:val="20"/>
              </w:rPr>
            </w:pPr>
          </w:p>
          <w:p w14:paraId="1A3161E8" w14:textId="7EB77475" w:rsidR="00764C4E" w:rsidRPr="009A0D62" w:rsidRDefault="00764C4E" w:rsidP="00764C4E">
            <w:pPr>
              <w:ind w:left="319" w:hanging="286"/>
              <w:jc w:val="both"/>
              <w:rPr>
                <w:rFonts w:ascii="Noto Sans" w:hAnsi="Noto Sans" w:cs="Noto Sans"/>
                <w:sz w:val="20"/>
                <w:szCs w:val="20"/>
              </w:rPr>
            </w:pPr>
            <w:r w:rsidRPr="009A0D62">
              <w:rPr>
                <w:rFonts w:ascii="Noto Sans" w:hAnsi="Noto Sans" w:cs="Noto Sans"/>
                <w:sz w:val="20"/>
                <w:szCs w:val="20"/>
              </w:rPr>
              <w:t>•</w:t>
            </w:r>
            <w:r w:rsidRPr="009A0D62">
              <w:rPr>
                <w:rFonts w:ascii="Noto Sans" w:hAnsi="Noto Sans" w:cs="Noto Sans"/>
                <w:sz w:val="20"/>
                <w:szCs w:val="20"/>
              </w:rPr>
              <w:tab/>
              <w:t xml:space="preserve">RPO (Recovery Point Objetive): Tiempo que puede pasar durante una interrupción antes de que la cantidad de datos perdidos durante ese </w:t>
            </w:r>
            <w:r w:rsidR="00767A39" w:rsidRPr="009A0D62">
              <w:rPr>
                <w:rFonts w:ascii="Noto Sans" w:hAnsi="Noto Sans" w:cs="Noto Sans"/>
                <w:sz w:val="20"/>
                <w:szCs w:val="20"/>
              </w:rPr>
              <w:t>periodo</w:t>
            </w:r>
            <w:r w:rsidRPr="009A0D62">
              <w:rPr>
                <w:rFonts w:ascii="Noto Sans" w:hAnsi="Noto Sans" w:cs="Noto Sans"/>
                <w:sz w:val="20"/>
                <w:szCs w:val="20"/>
              </w:rPr>
              <w:t xml:space="preserve"> supere el umbral máximo establecido en el plan de continuidad de negocio. En otras palabras, el RPO es la cantidad máxima de información que se puede perder.</w:t>
            </w:r>
          </w:p>
        </w:tc>
        <w:tc>
          <w:tcPr>
            <w:tcW w:w="2835" w:type="dxa"/>
          </w:tcPr>
          <w:p w14:paraId="3AE38A14" w14:textId="7EE4EADB" w:rsidR="00764C4E" w:rsidRPr="009A0D62" w:rsidRDefault="00764C4E" w:rsidP="00764C4E">
            <w:pPr>
              <w:ind w:left="33"/>
              <w:jc w:val="both"/>
              <w:rPr>
                <w:rFonts w:ascii="Noto Sans" w:hAnsi="Noto Sans" w:cs="Noto Sans"/>
                <w:color w:val="000000"/>
                <w:sz w:val="20"/>
                <w:szCs w:val="20"/>
                <w:shd w:val="clear" w:color="auto" w:fill="FFFFFF"/>
              </w:rPr>
            </w:pPr>
            <w:r w:rsidRPr="009A0D62">
              <w:rPr>
                <w:rFonts w:ascii="Noto Sans" w:hAnsi="Noto Sans" w:cs="Noto Sans"/>
                <w:color w:val="000000"/>
                <w:sz w:val="20"/>
                <w:szCs w:val="20"/>
                <w:shd w:val="clear" w:color="auto" w:fill="FFFFFF"/>
              </w:rPr>
              <w:lastRenderedPageBreak/>
              <w:t>Deberá de ser presentados dentro de los plazos establ</w:t>
            </w:r>
            <w:r w:rsidR="003A6567" w:rsidRPr="009A0D62">
              <w:rPr>
                <w:rFonts w:ascii="Noto Sans" w:hAnsi="Noto Sans" w:cs="Noto Sans"/>
                <w:color w:val="000000"/>
                <w:sz w:val="20"/>
                <w:szCs w:val="20"/>
                <w:shd w:val="clear" w:color="auto" w:fill="FFFFFF"/>
              </w:rPr>
              <w:t>e</w:t>
            </w:r>
            <w:r w:rsidRPr="009A0D62">
              <w:rPr>
                <w:rFonts w:ascii="Noto Sans" w:hAnsi="Noto Sans" w:cs="Noto Sans"/>
                <w:color w:val="000000"/>
                <w:sz w:val="20"/>
                <w:szCs w:val="20"/>
                <w:shd w:val="clear" w:color="auto" w:fill="FFFFFF"/>
              </w:rPr>
              <w:t>cidos en el Plan de Trabajo de habilitación de aplicativos en modalidad DRP en nube.</w:t>
            </w:r>
          </w:p>
          <w:p w14:paraId="78B7964E" w14:textId="77777777" w:rsidR="00446CA9" w:rsidRPr="009A0D62" w:rsidRDefault="00446CA9" w:rsidP="00764C4E">
            <w:pPr>
              <w:ind w:left="33"/>
              <w:jc w:val="both"/>
              <w:rPr>
                <w:rFonts w:ascii="Noto Sans" w:hAnsi="Noto Sans" w:cs="Noto Sans"/>
                <w:color w:val="000000"/>
                <w:sz w:val="20"/>
                <w:szCs w:val="20"/>
                <w:shd w:val="clear" w:color="auto" w:fill="FFFFFF"/>
              </w:rPr>
            </w:pPr>
          </w:p>
          <w:p w14:paraId="7385B5F4" w14:textId="247B0343" w:rsidR="00446CA9" w:rsidRPr="009A0D62" w:rsidRDefault="00446CA9" w:rsidP="00764C4E">
            <w:pPr>
              <w:ind w:left="33"/>
              <w:jc w:val="both"/>
              <w:rPr>
                <w:rFonts w:ascii="Noto Sans" w:hAnsi="Noto Sans" w:cs="Noto Sans"/>
                <w:color w:val="000000"/>
                <w:sz w:val="20"/>
                <w:szCs w:val="20"/>
                <w:shd w:val="clear" w:color="auto" w:fill="FFFFFF"/>
              </w:rPr>
            </w:pPr>
            <w:r w:rsidRPr="009A0D62">
              <w:rPr>
                <w:rFonts w:ascii="Noto Sans" w:hAnsi="Noto Sans" w:cs="Noto Sans"/>
                <w:sz w:val="20"/>
                <w:szCs w:val="20"/>
              </w:rPr>
              <w:t xml:space="preserve">En medio Electrónico e Impreso </w:t>
            </w:r>
            <w:r w:rsidRPr="009A0D62">
              <w:rPr>
                <w:rFonts w:ascii="Noto Sans" w:hAnsi="Noto Sans" w:cs="Noto Sans"/>
                <w:color w:val="000000"/>
                <w:sz w:val="20"/>
                <w:szCs w:val="20"/>
                <w:shd w:val="clear" w:color="auto" w:fill="FFFFFF"/>
              </w:rPr>
              <w:t>debidamente formalizados por el Administrador del Contrato y Administrador del Proyecto de “EL LICITANTE".</w:t>
            </w:r>
          </w:p>
        </w:tc>
        <w:tc>
          <w:tcPr>
            <w:tcW w:w="2977" w:type="dxa"/>
          </w:tcPr>
          <w:p w14:paraId="6BA24614" w14:textId="0BB61A94" w:rsidR="00764C4E" w:rsidRPr="009A0D62" w:rsidRDefault="00E1258B" w:rsidP="00764C4E">
            <w:pPr>
              <w:jc w:val="both"/>
              <w:rPr>
                <w:rFonts w:ascii="Noto Sans" w:hAnsi="Noto Sans" w:cs="Noto Sans"/>
                <w:sz w:val="20"/>
                <w:szCs w:val="20"/>
              </w:rPr>
            </w:pPr>
            <w:r w:rsidRPr="009A0D62">
              <w:rPr>
                <w:rFonts w:ascii="Noto Sans" w:hAnsi="Noto Sans" w:cs="Noto Sans"/>
                <w:sz w:val="20"/>
                <w:szCs w:val="20"/>
              </w:rPr>
              <w:t xml:space="preserve">El equivalente a </w:t>
            </w:r>
            <w:r w:rsidR="00B25646" w:rsidRPr="009A0D62">
              <w:rPr>
                <w:rFonts w:ascii="Noto Sans" w:hAnsi="Noto Sans" w:cs="Noto Sans"/>
                <w:sz w:val="20"/>
                <w:szCs w:val="20"/>
              </w:rPr>
              <w:t>1</w:t>
            </w:r>
            <w:r w:rsidRPr="009A0D62">
              <w:rPr>
                <w:rFonts w:ascii="Noto Sans" w:hAnsi="Noto Sans" w:cs="Noto Sans"/>
                <w:sz w:val="20"/>
                <w:szCs w:val="20"/>
              </w:rPr>
              <w:t xml:space="preserve">% </w:t>
            </w:r>
            <w:r w:rsidR="00B25646" w:rsidRPr="009A0D62">
              <w:rPr>
                <w:rFonts w:ascii="Noto Sans" w:hAnsi="Noto Sans" w:cs="Noto Sans"/>
                <w:sz w:val="20"/>
                <w:szCs w:val="20"/>
              </w:rPr>
              <w:t>del total ofertado por el concepto de servicio</w:t>
            </w:r>
            <w:r w:rsidR="005B4ECC" w:rsidRPr="009A0D62">
              <w:rPr>
                <w:rFonts w:ascii="Noto Sans" w:hAnsi="Noto Sans" w:cs="Noto Sans"/>
                <w:sz w:val="20"/>
                <w:szCs w:val="20"/>
              </w:rPr>
              <w:t xml:space="preserve"> </w:t>
            </w:r>
            <w:r w:rsidR="00B25646" w:rsidRPr="009A0D62">
              <w:rPr>
                <w:rFonts w:ascii="Noto Sans" w:hAnsi="Noto Sans" w:cs="Noto Sans"/>
                <w:b/>
                <w:bCs/>
                <w:sz w:val="20"/>
                <w:szCs w:val="20"/>
              </w:rPr>
              <w:t>8. DRP en la nube</w:t>
            </w:r>
            <w:r w:rsidRPr="009A0D62">
              <w:rPr>
                <w:rFonts w:ascii="Noto Sans" w:hAnsi="Noto Sans" w:cs="Noto Sans"/>
                <w:sz w:val="20"/>
                <w:szCs w:val="20"/>
              </w:rPr>
              <w:t>, por la entrega parcial o deficiente de</w:t>
            </w:r>
            <w:r w:rsidR="00B25646" w:rsidRPr="009A0D62">
              <w:rPr>
                <w:rFonts w:ascii="Noto Sans" w:hAnsi="Noto Sans" w:cs="Noto Sans"/>
                <w:sz w:val="20"/>
                <w:szCs w:val="20"/>
              </w:rPr>
              <w:t xml:space="preserve">l Reporte de definición de RTO (Recovery Time Objetive) y RPO (Recovery Point Objetive), </w:t>
            </w:r>
            <w:r w:rsidRPr="009A0D62">
              <w:rPr>
                <w:rFonts w:ascii="Noto Sans" w:hAnsi="Noto Sans" w:cs="Noto Sans"/>
                <w:sz w:val="20"/>
                <w:szCs w:val="20"/>
              </w:rPr>
              <w:t>al no cumplir con todos los elementos requeridos en “Anexo Técnico” o fuera plazo establecido para su entrega.</w:t>
            </w:r>
          </w:p>
        </w:tc>
      </w:tr>
      <w:tr w:rsidR="00446CA9" w:rsidRPr="009A0D62" w14:paraId="36D46DC1" w14:textId="77777777" w:rsidTr="00214DF5">
        <w:trPr>
          <w:jc w:val="center"/>
        </w:trPr>
        <w:tc>
          <w:tcPr>
            <w:tcW w:w="4111" w:type="dxa"/>
          </w:tcPr>
          <w:p w14:paraId="5F55E1E6" w14:textId="77777777" w:rsidR="00446CA9" w:rsidRPr="009A0D62" w:rsidRDefault="00446CA9" w:rsidP="00446CA9">
            <w:pPr>
              <w:ind w:hanging="2"/>
              <w:jc w:val="both"/>
              <w:rPr>
                <w:rFonts w:ascii="Noto Sans" w:hAnsi="Noto Sans" w:cs="Noto Sans"/>
                <w:sz w:val="20"/>
                <w:szCs w:val="20"/>
              </w:rPr>
            </w:pPr>
            <w:r w:rsidRPr="009A0D62">
              <w:rPr>
                <w:rFonts w:ascii="Noto Sans" w:hAnsi="Noto Sans" w:cs="Noto Sans"/>
                <w:b/>
                <w:bCs/>
                <w:sz w:val="20"/>
                <w:szCs w:val="20"/>
              </w:rPr>
              <w:t>A.d.</w:t>
            </w:r>
            <w:r w:rsidRPr="009A0D62">
              <w:rPr>
                <w:rFonts w:ascii="Noto Sans" w:hAnsi="Noto Sans" w:cs="Noto Sans"/>
                <w:sz w:val="20"/>
                <w:szCs w:val="20"/>
              </w:rPr>
              <w:t xml:space="preserve"> Entregable de única ocasión: Procedimientos de respaldo y recuperación de los aplicativos en la nube como réplica de base de datos, los cuales consisten en:</w:t>
            </w:r>
          </w:p>
          <w:p w14:paraId="7CC81AE7" w14:textId="77777777" w:rsidR="00446CA9" w:rsidRPr="009A0D62" w:rsidRDefault="00446CA9" w:rsidP="00446CA9">
            <w:pPr>
              <w:ind w:left="319" w:hanging="426"/>
              <w:jc w:val="both"/>
              <w:rPr>
                <w:rFonts w:ascii="Noto Sans" w:hAnsi="Noto Sans" w:cs="Noto Sans"/>
                <w:sz w:val="20"/>
                <w:szCs w:val="20"/>
              </w:rPr>
            </w:pPr>
          </w:p>
          <w:p w14:paraId="23BD14C5" w14:textId="77777777" w:rsidR="00446CA9" w:rsidRPr="009A0D62" w:rsidRDefault="00446CA9" w:rsidP="00446CA9">
            <w:pPr>
              <w:ind w:left="175" w:hanging="175"/>
              <w:jc w:val="both"/>
              <w:rPr>
                <w:rFonts w:ascii="Noto Sans" w:hAnsi="Noto Sans" w:cs="Noto Sans"/>
                <w:sz w:val="20"/>
                <w:szCs w:val="20"/>
              </w:rPr>
            </w:pPr>
            <w:r w:rsidRPr="009A0D62">
              <w:rPr>
                <w:rFonts w:ascii="Noto Sans" w:hAnsi="Noto Sans" w:cs="Noto Sans"/>
                <w:sz w:val="20"/>
                <w:szCs w:val="20"/>
              </w:rPr>
              <w:t>•</w:t>
            </w:r>
            <w:r w:rsidRPr="009A0D62">
              <w:rPr>
                <w:rFonts w:ascii="Noto Sans" w:hAnsi="Noto Sans" w:cs="Noto Sans"/>
                <w:sz w:val="20"/>
                <w:szCs w:val="20"/>
              </w:rPr>
              <w:tab/>
              <w:t>Procedimientos de respaldo: En el cual se debe establecer como se realizarán las copias de seguridad de los aplicativos en modalidad DRP en la nube y las bases de datos. Debe incluir al menos lo siguiente: las herramientas a emplear, su configuración, calendario de ejecución de respaldos, considerando los RTO y RPO definidos en el inciso anterior.</w:t>
            </w:r>
          </w:p>
          <w:p w14:paraId="41AE8CF4" w14:textId="27D27EFE" w:rsidR="00446CA9" w:rsidRPr="009A0D62" w:rsidRDefault="00446CA9" w:rsidP="00E1258B">
            <w:pPr>
              <w:ind w:left="175" w:hanging="175"/>
              <w:jc w:val="both"/>
              <w:rPr>
                <w:rFonts w:ascii="Noto Sans" w:hAnsi="Noto Sans" w:cs="Noto Sans"/>
                <w:sz w:val="20"/>
                <w:szCs w:val="20"/>
              </w:rPr>
            </w:pPr>
            <w:r w:rsidRPr="009A0D62">
              <w:rPr>
                <w:rFonts w:ascii="Noto Sans" w:hAnsi="Noto Sans" w:cs="Noto Sans"/>
                <w:sz w:val="20"/>
                <w:szCs w:val="20"/>
              </w:rPr>
              <w:t>•</w:t>
            </w:r>
            <w:r w:rsidRPr="009A0D62">
              <w:rPr>
                <w:rFonts w:ascii="Noto Sans" w:hAnsi="Noto Sans" w:cs="Noto Sans"/>
                <w:sz w:val="20"/>
                <w:szCs w:val="20"/>
              </w:rPr>
              <w:tab/>
              <w:t xml:space="preserve">Procedimiento de recuperación de desastres: En el cual se debe establecer las acciones detalladas que se llevarán a cabo para recuperarse de un desastre y volver a la operación normal, indicado los responsables de cada actividad y tiempos de ejecución, los cuales no podrán exceder los establecidos en el RTO, así también deberá de incluir el calendario de simulacros  de recuperación, los cuales emularán situaciones reales y permitirán corroborar si el plan determinado es </w:t>
            </w:r>
            <w:r w:rsidRPr="009A0D62">
              <w:rPr>
                <w:rFonts w:ascii="Noto Sans" w:hAnsi="Noto Sans" w:cs="Noto Sans"/>
                <w:sz w:val="20"/>
                <w:szCs w:val="20"/>
              </w:rPr>
              <w:lastRenderedPageBreak/>
              <w:t>eficaz y en su caso identificar sus debilidades, la periodicidad de estos simulacros deberá ser acordada con el IMSS en la reunión de inicio de operación del contrato.</w:t>
            </w:r>
          </w:p>
        </w:tc>
        <w:tc>
          <w:tcPr>
            <w:tcW w:w="2835" w:type="dxa"/>
          </w:tcPr>
          <w:p w14:paraId="1E1A3AC6" w14:textId="1C7CD38F" w:rsidR="00446CA9" w:rsidRPr="009A0D62" w:rsidRDefault="00446CA9" w:rsidP="00446CA9">
            <w:pPr>
              <w:jc w:val="both"/>
              <w:rPr>
                <w:rFonts w:ascii="Noto Sans" w:hAnsi="Noto Sans" w:cs="Noto Sans"/>
                <w:color w:val="000000"/>
                <w:sz w:val="20"/>
                <w:szCs w:val="20"/>
                <w:shd w:val="clear" w:color="auto" w:fill="FFFFFF"/>
              </w:rPr>
            </w:pPr>
            <w:r w:rsidRPr="009A0D62">
              <w:rPr>
                <w:rFonts w:ascii="Noto Sans" w:hAnsi="Noto Sans" w:cs="Noto Sans"/>
                <w:color w:val="000000"/>
                <w:sz w:val="20"/>
                <w:szCs w:val="20"/>
                <w:shd w:val="clear" w:color="auto" w:fill="FFFFFF"/>
              </w:rPr>
              <w:lastRenderedPageBreak/>
              <w:t>Deberá de ser presentados dentro de los plazos establ</w:t>
            </w:r>
            <w:r w:rsidR="001C0A32" w:rsidRPr="009A0D62">
              <w:rPr>
                <w:rFonts w:ascii="Noto Sans" w:hAnsi="Noto Sans" w:cs="Noto Sans"/>
                <w:color w:val="000000"/>
                <w:sz w:val="20"/>
                <w:szCs w:val="20"/>
                <w:shd w:val="clear" w:color="auto" w:fill="FFFFFF"/>
              </w:rPr>
              <w:t>e</w:t>
            </w:r>
            <w:r w:rsidRPr="009A0D62">
              <w:rPr>
                <w:rFonts w:ascii="Noto Sans" w:hAnsi="Noto Sans" w:cs="Noto Sans"/>
                <w:color w:val="000000"/>
                <w:sz w:val="20"/>
                <w:szCs w:val="20"/>
                <w:shd w:val="clear" w:color="auto" w:fill="FFFFFF"/>
              </w:rPr>
              <w:t>cidos en el Plan de Trabajo de habilitación de aplicativos en modalidad DRP en nube.</w:t>
            </w:r>
          </w:p>
          <w:p w14:paraId="0BFE322F" w14:textId="77777777" w:rsidR="00446CA9" w:rsidRPr="009A0D62" w:rsidRDefault="00446CA9" w:rsidP="00446CA9">
            <w:pPr>
              <w:jc w:val="both"/>
              <w:rPr>
                <w:rFonts w:ascii="Noto Sans" w:hAnsi="Noto Sans" w:cs="Noto Sans"/>
                <w:color w:val="000000"/>
                <w:sz w:val="20"/>
                <w:szCs w:val="20"/>
                <w:shd w:val="clear" w:color="auto" w:fill="FFFFFF"/>
              </w:rPr>
            </w:pPr>
          </w:p>
          <w:p w14:paraId="6062534A" w14:textId="7B9C4DC3" w:rsidR="00446CA9" w:rsidRPr="009A0D62" w:rsidRDefault="00446CA9" w:rsidP="00446CA9">
            <w:pPr>
              <w:jc w:val="both"/>
              <w:rPr>
                <w:rFonts w:ascii="Noto Sans" w:hAnsi="Noto Sans" w:cs="Noto Sans"/>
                <w:color w:val="000000"/>
                <w:sz w:val="20"/>
                <w:szCs w:val="20"/>
                <w:shd w:val="clear" w:color="auto" w:fill="FFFFFF"/>
              </w:rPr>
            </w:pPr>
            <w:r w:rsidRPr="009A0D62">
              <w:rPr>
                <w:rFonts w:ascii="Noto Sans" w:hAnsi="Noto Sans" w:cs="Noto Sans"/>
                <w:sz w:val="20"/>
                <w:szCs w:val="20"/>
              </w:rPr>
              <w:t xml:space="preserve">En medio Electrónico e Impreso </w:t>
            </w:r>
            <w:r w:rsidRPr="009A0D62">
              <w:rPr>
                <w:rFonts w:ascii="Noto Sans" w:hAnsi="Noto Sans" w:cs="Noto Sans"/>
                <w:color w:val="000000"/>
                <w:sz w:val="20"/>
                <w:szCs w:val="20"/>
                <w:shd w:val="clear" w:color="auto" w:fill="FFFFFF"/>
              </w:rPr>
              <w:t>debidamente formalizados por el Administrador del Contrato y Administrador del Proyecto de “EL LICITANTE".</w:t>
            </w:r>
          </w:p>
        </w:tc>
        <w:tc>
          <w:tcPr>
            <w:tcW w:w="2977" w:type="dxa"/>
          </w:tcPr>
          <w:p w14:paraId="3722383E" w14:textId="2E58BC7C" w:rsidR="00446CA9" w:rsidRPr="009A0D62" w:rsidRDefault="00B25646" w:rsidP="00446CA9">
            <w:pPr>
              <w:jc w:val="both"/>
              <w:rPr>
                <w:rFonts w:ascii="Noto Sans" w:hAnsi="Noto Sans" w:cs="Noto Sans"/>
                <w:sz w:val="20"/>
                <w:szCs w:val="20"/>
              </w:rPr>
            </w:pPr>
            <w:r w:rsidRPr="009A0D62">
              <w:rPr>
                <w:rFonts w:ascii="Noto Sans" w:hAnsi="Noto Sans" w:cs="Noto Sans"/>
                <w:sz w:val="20"/>
                <w:szCs w:val="20"/>
              </w:rPr>
              <w:t xml:space="preserve">El equivalente a 1% del total ofertado por el concepto de servicio </w:t>
            </w:r>
            <w:r w:rsidRPr="009A0D62">
              <w:rPr>
                <w:rFonts w:ascii="Noto Sans" w:hAnsi="Noto Sans" w:cs="Noto Sans"/>
                <w:b/>
                <w:bCs/>
                <w:sz w:val="20"/>
                <w:szCs w:val="20"/>
              </w:rPr>
              <w:t>8. DRP en la nube</w:t>
            </w:r>
            <w:r w:rsidRPr="009A0D62">
              <w:rPr>
                <w:rFonts w:ascii="Noto Sans" w:hAnsi="Noto Sans" w:cs="Noto Sans"/>
                <w:sz w:val="20"/>
                <w:szCs w:val="20"/>
              </w:rPr>
              <w:t xml:space="preserve">, por la entrega parcial o deficiente </w:t>
            </w:r>
            <w:r w:rsidR="00767A39" w:rsidRPr="009A0D62">
              <w:rPr>
                <w:rFonts w:ascii="Noto Sans" w:hAnsi="Noto Sans" w:cs="Noto Sans"/>
                <w:sz w:val="20"/>
                <w:szCs w:val="20"/>
              </w:rPr>
              <w:t>de cada</w:t>
            </w:r>
            <w:r w:rsidRPr="009A0D62">
              <w:rPr>
                <w:rFonts w:ascii="Noto Sans" w:hAnsi="Noto Sans" w:cs="Noto Sans"/>
                <w:sz w:val="20"/>
                <w:szCs w:val="20"/>
              </w:rPr>
              <w:t xml:space="preserve"> uno de los documentos al no cumplir con todos los elementos requeridos en “Anexo Técnico” o fuera plazo establecido para su entrega.</w:t>
            </w:r>
          </w:p>
        </w:tc>
      </w:tr>
      <w:tr w:rsidR="00446CA9" w:rsidRPr="009A0D62" w14:paraId="477334AB" w14:textId="77777777" w:rsidTr="00214DF5">
        <w:trPr>
          <w:jc w:val="center"/>
        </w:trPr>
        <w:tc>
          <w:tcPr>
            <w:tcW w:w="4111" w:type="dxa"/>
          </w:tcPr>
          <w:p w14:paraId="0E8346AE" w14:textId="10B16028" w:rsidR="00446CA9" w:rsidRPr="009A0D62" w:rsidRDefault="00446CA9" w:rsidP="00E1258B">
            <w:pPr>
              <w:ind w:hanging="2"/>
              <w:jc w:val="both"/>
              <w:rPr>
                <w:rFonts w:ascii="Noto Sans" w:hAnsi="Noto Sans" w:cs="Noto Sans"/>
                <w:sz w:val="20"/>
                <w:szCs w:val="20"/>
              </w:rPr>
            </w:pPr>
            <w:r w:rsidRPr="009A0D62">
              <w:rPr>
                <w:rFonts w:ascii="Noto Sans" w:hAnsi="Noto Sans" w:cs="Noto Sans"/>
                <w:b/>
                <w:bCs/>
                <w:sz w:val="20"/>
                <w:szCs w:val="20"/>
              </w:rPr>
              <w:t>A.e.</w:t>
            </w:r>
            <w:r w:rsidRPr="009A0D62">
              <w:rPr>
                <w:rFonts w:ascii="Noto Sans" w:hAnsi="Noto Sans" w:cs="Noto Sans"/>
                <w:sz w:val="20"/>
                <w:szCs w:val="20"/>
              </w:rPr>
              <w:t xml:space="preserve"> Reporte mensual de operación y </w:t>
            </w:r>
            <w:r w:rsidR="00CE0F37" w:rsidRPr="009A0D62">
              <w:rPr>
                <w:rFonts w:ascii="Noto Sans" w:hAnsi="Noto Sans" w:cs="Noto Sans"/>
                <w:sz w:val="20"/>
                <w:szCs w:val="20"/>
              </w:rPr>
              <w:t>observación</w:t>
            </w:r>
            <w:r w:rsidRPr="009A0D62">
              <w:rPr>
                <w:rFonts w:ascii="Noto Sans" w:hAnsi="Noto Sans" w:cs="Noto Sans"/>
                <w:sz w:val="20"/>
                <w:szCs w:val="20"/>
              </w:rPr>
              <w:t xml:space="preserve"> de aplicativos operando en modalidad DRP en nube, el cual en caso de </w:t>
            </w:r>
            <w:r w:rsidR="00767A39" w:rsidRPr="009A0D62">
              <w:rPr>
                <w:rFonts w:ascii="Noto Sans" w:hAnsi="Noto Sans" w:cs="Noto Sans"/>
                <w:sz w:val="20"/>
                <w:szCs w:val="20"/>
              </w:rPr>
              <w:t>desastre</w:t>
            </w:r>
            <w:r w:rsidRPr="009A0D62">
              <w:rPr>
                <w:rFonts w:ascii="Noto Sans" w:hAnsi="Noto Sans" w:cs="Noto Sans"/>
                <w:sz w:val="20"/>
                <w:szCs w:val="20"/>
              </w:rPr>
              <w:t xml:space="preserve"> deberá incluir el tiempo real de recuperación de </w:t>
            </w:r>
            <w:r w:rsidR="00767A39" w:rsidRPr="009A0D62">
              <w:rPr>
                <w:rFonts w:ascii="Noto Sans" w:hAnsi="Noto Sans" w:cs="Noto Sans"/>
                <w:sz w:val="20"/>
                <w:szCs w:val="20"/>
              </w:rPr>
              <w:t>desastre</w:t>
            </w:r>
            <w:r w:rsidRPr="009A0D62">
              <w:rPr>
                <w:rFonts w:ascii="Noto Sans" w:hAnsi="Noto Sans" w:cs="Noto Sans"/>
                <w:sz w:val="20"/>
                <w:szCs w:val="20"/>
              </w:rPr>
              <w:t xml:space="preserve"> y tiempo real de pérdida de datos.</w:t>
            </w:r>
          </w:p>
        </w:tc>
        <w:tc>
          <w:tcPr>
            <w:tcW w:w="2835" w:type="dxa"/>
          </w:tcPr>
          <w:p w14:paraId="70F77CC1" w14:textId="77777777" w:rsidR="00446CA9" w:rsidRPr="009A0D62" w:rsidRDefault="00446CA9" w:rsidP="00446CA9">
            <w:pPr>
              <w:jc w:val="both"/>
              <w:rPr>
                <w:rFonts w:ascii="Noto Sans" w:hAnsi="Noto Sans" w:cs="Noto Sans"/>
                <w:sz w:val="20"/>
                <w:szCs w:val="20"/>
              </w:rPr>
            </w:pPr>
            <w:r w:rsidRPr="009A0D62">
              <w:rPr>
                <w:rFonts w:ascii="Noto Sans" w:hAnsi="Noto Sans" w:cs="Noto Sans"/>
                <w:sz w:val="20"/>
                <w:szCs w:val="20"/>
              </w:rPr>
              <w:t>Dentro de los 10 (diez) días naturales siguientes al mes vencido.</w:t>
            </w:r>
          </w:p>
          <w:p w14:paraId="1DED7BF9" w14:textId="77777777" w:rsidR="00446CA9" w:rsidRPr="009A0D62" w:rsidRDefault="00446CA9" w:rsidP="00446CA9">
            <w:pPr>
              <w:jc w:val="both"/>
              <w:rPr>
                <w:rFonts w:ascii="Noto Sans" w:hAnsi="Noto Sans" w:cs="Noto Sans"/>
                <w:sz w:val="20"/>
                <w:szCs w:val="20"/>
              </w:rPr>
            </w:pPr>
          </w:p>
          <w:p w14:paraId="4DB4E56D" w14:textId="454659D5" w:rsidR="00446CA9" w:rsidRPr="009A0D62" w:rsidRDefault="00446CA9" w:rsidP="00446CA9">
            <w:pPr>
              <w:jc w:val="both"/>
              <w:rPr>
                <w:rFonts w:ascii="Noto Sans" w:hAnsi="Noto Sans" w:cs="Noto Sans"/>
                <w:color w:val="000000"/>
                <w:sz w:val="20"/>
                <w:szCs w:val="20"/>
                <w:shd w:val="clear" w:color="auto" w:fill="FFFFFF"/>
              </w:rPr>
            </w:pPr>
            <w:r w:rsidRPr="009A0D62">
              <w:rPr>
                <w:rFonts w:ascii="Noto Sans" w:hAnsi="Noto Sans" w:cs="Noto Sans"/>
                <w:sz w:val="20"/>
                <w:szCs w:val="20"/>
              </w:rPr>
              <w:t xml:space="preserve">En medio Electrónico e Impreso </w:t>
            </w:r>
            <w:r w:rsidRPr="009A0D62">
              <w:rPr>
                <w:rFonts w:ascii="Noto Sans" w:hAnsi="Noto Sans" w:cs="Noto Sans"/>
                <w:color w:val="000000"/>
                <w:sz w:val="20"/>
                <w:szCs w:val="20"/>
                <w:shd w:val="clear" w:color="auto" w:fill="FFFFFF"/>
              </w:rPr>
              <w:t>debidamente formalizados por el Administrador del Contrato y Administrador del Proyecto de “EL LICITANTE".</w:t>
            </w:r>
          </w:p>
          <w:p w14:paraId="5D3B3236" w14:textId="631592FD" w:rsidR="00446CA9" w:rsidRPr="009A0D62" w:rsidRDefault="00446CA9" w:rsidP="00446CA9">
            <w:pPr>
              <w:jc w:val="both"/>
              <w:rPr>
                <w:rFonts w:ascii="Noto Sans" w:hAnsi="Noto Sans" w:cs="Noto Sans"/>
                <w:color w:val="000000"/>
                <w:sz w:val="20"/>
                <w:szCs w:val="20"/>
                <w:shd w:val="clear" w:color="auto" w:fill="FFFFFF"/>
              </w:rPr>
            </w:pPr>
          </w:p>
        </w:tc>
        <w:tc>
          <w:tcPr>
            <w:tcW w:w="2977" w:type="dxa"/>
          </w:tcPr>
          <w:p w14:paraId="41D2E652" w14:textId="68A42EA9" w:rsidR="00E1258B" w:rsidRPr="009A0D62" w:rsidRDefault="00E1258B" w:rsidP="00E1258B">
            <w:pPr>
              <w:jc w:val="both"/>
              <w:rPr>
                <w:rFonts w:ascii="Noto Sans" w:hAnsi="Noto Sans" w:cs="Noto Sans"/>
                <w:sz w:val="20"/>
                <w:szCs w:val="20"/>
              </w:rPr>
            </w:pPr>
            <w:r w:rsidRPr="009A0D62">
              <w:rPr>
                <w:rFonts w:ascii="Noto Sans" w:hAnsi="Noto Sans" w:cs="Noto Sans"/>
                <w:sz w:val="20"/>
                <w:szCs w:val="20"/>
              </w:rPr>
              <w:t xml:space="preserve">El equivalente a </w:t>
            </w:r>
            <w:r w:rsidR="00B25646" w:rsidRPr="009A0D62">
              <w:rPr>
                <w:rFonts w:ascii="Noto Sans" w:hAnsi="Noto Sans" w:cs="Noto Sans"/>
                <w:sz w:val="20"/>
                <w:szCs w:val="20"/>
              </w:rPr>
              <w:t>.05</w:t>
            </w:r>
            <w:r w:rsidRPr="009A0D62">
              <w:rPr>
                <w:rFonts w:ascii="Noto Sans" w:hAnsi="Noto Sans" w:cs="Noto Sans"/>
                <w:sz w:val="20"/>
                <w:szCs w:val="20"/>
              </w:rPr>
              <w:t xml:space="preserve">% </w:t>
            </w:r>
            <w:r w:rsidR="00B25646" w:rsidRPr="009A0D62">
              <w:rPr>
                <w:rFonts w:ascii="Noto Sans" w:hAnsi="Noto Sans" w:cs="Noto Sans"/>
                <w:sz w:val="20"/>
                <w:szCs w:val="20"/>
              </w:rPr>
              <w:t>del total ofertado por el concepto de servicio</w:t>
            </w:r>
            <w:r w:rsidRPr="009A0D62">
              <w:rPr>
                <w:rFonts w:ascii="Noto Sans" w:hAnsi="Noto Sans" w:cs="Noto Sans"/>
                <w:sz w:val="20"/>
                <w:szCs w:val="20"/>
              </w:rPr>
              <w:t xml:space="preserve"> </w:t>
            </w:r>
            <w:r w:rsidRPr="009A0D62">
              <w:rPr>
                <w:rFonts w:ascii="Noto Sans" w:hAnsi="Noto Sans" w:cs="Noto Sans"/>
                <w:b/>
                <w:bCs/>
                <w:sz w:val="20"/>
                <w:szCs w:val="20"/>
              </w:rPr>
              <w:t>8. DRP en la nube</w:t>
            </w:r>
            <w:r w:rsidRPr="009A0D62">
              <w:rPr>
                <w:rFonts w:ascii="Noto Sans" w:hAnsi="Noto Sans" w:cs="Noto Sans"/>
                <w:sz w:val="20"/>
                <w:szCs w:val="20"/>
              </w:rPr>
              <w:t xml:space="preserve">, por la entrega parcial o deficiente </w:t>
            </w:r>
            <w:r w:rsidR="00767A39" w:rsidRPr="009A0D62">
              <w:rPr>
                <w:rFonts w:ascii="Noto Sans" w:hAnsi="Noto Sans" w:cs="Noto Sans"/>
                <w:sz w:val="20"/>
                <w:szCs w:val="20"/>
              </w:rPr>
              <w:t>del Reporte</w:t>
            </w:r>
            <w:r w:rsidR="00B25646" w:rsidRPr="009A0D62">
              <w:rPr>
                <w:rFonts w:ascii="Noto Sans" w:hAnsi="Noto Sans" w:cs="Noto Sans"/>
                <w:sz w:val="20"/>
                <w:szCs w:val="20"/>
              </w:rPr>
              <w:t xml:space="preserve"> mensual de operación y </w:t>
            </w:r>
            <w:r w:rsidR="00CE0F37" w:rsidRPr="009A0D62">
              <w:rPr>
                <w:rFonts w:ascii="Noto Sans" w:hAnsi="Noto Sans" w:cs="Noto Sans"/>
                <w:sz w:val="20"/>
                <w:szCs w:val="20"/>
              </w:rPr>
              <w:t>observación</w:t>
            </w:r>
            <w:r w:rsidR="00B25646" w:rsidRPr="009A0D62">
              <w:rPr>
                <w:rFonts w:ascii="Noto Sans" w:hAnsi="Noto Sans" w:cs="Noto Sans"/>
                <w:sz w:val="20"/>
                <w:szCs w:val="20"/>
              </w:rPr>
              <w:t xml:space="preserve"> de aplicativos operando en modalidad DRP en nube</w:t>
            </w:r>
            <w:r w:rsidRPr="009A0D62">
              <w:rPr>
                <w:rFonts w:ascii="Noto Sans" w:hAnsi="Noto Sans" w:cs="Noto Sans"/>
                <w:sz w:val="20"/>
                <w:szCs w:val="20"/>
              </w:rPr>
              <w:t xml:space="preserve"> al no cumplir con todos los elementos requeridos en “Anexo Técnico” o fuera plazo establecido para su entrega.</w:t>
            </w:r>
          </w:p>
          <w:p w14:paraId="430239E1" w14:textId="6329D44B" w:rsidR="00446CA9" w:rsidRPr="009A0D62" w:rsidRDefault="00446CA9" w:rsidP="00446CA9">
            <w:pPr>
              <w:jc w:val="both"/>
              <w:rPr>
                <w:rFonts w:ascii="Noto Sans" w:hAnsi="Noto Sans" w:cs="Noto Sans"/>
                <w:sz w:val="20"/>
                <w:szCs w:val="20"/>
              </w:rPr>
            </w:pPr>
          </w:p>
        </w:tc>
      </w:tr>
      <w:tr w:rsidR="00446CA9" w:rsidRPr="009A0D62" w14:paraId="5EC31FB8" w14:textId="77777777" w:rsidTr="00214DF5">
        <w:trPr>
          <w:jc w:val="center"/>
        </w:trPr>
        <w:tc>
          <w:tcPr>
            <w:tcW w:w="4111" w:type="dxa"/>
          </w:tcPr>
          <w:p w14:paraId="3A81DC1E" w14:textId="35C59AAB" w:rsidR="00446CA9" w:rsidRPr="009A0D62" w:rsidRDefault="00446CA9" w:rsidP="00E1258B">
            <w:pPr>
              <w:ind w:hanging="2"/>
              <w:jc w:val="both"/>
              <w:rPr>
                <w:rFonts w:ascii="Noto Sans" w:hAnsi="Noto Sans" w:cs="Noto Sans"/>
                <w:sz w:val="20"/>
                <w:szCs w:val="20"/>
              </w:rPr>
            </w:pPr>
            <w:r w:rsidRPr="009A0D62">
              <w:rPr>
                <w:rFonts w:ascii="Noto Sans" w:hAnsi="Noto Sans" w:cs="Noto Sans"/>
                <w:b/>
                <w:bCs/>
                <w:sz w:val="20"/>
                <w:szCs w:val="20"/>
              </w:rPr>
              <w:t>A.f.</w:t>
            </w:r>
            <w:r w:rsidRPr="009A0D62">
              <w:rPr>
                <w:rFonts w:ascii="Noto Sans" w:hAnsi="Noto Sans" w:cs="Noto Sans"/>
                <w:sz w:val="20"/>
                <w:szCs w:val="20"/>
              </w:rPr>
              <w:t xml:space="preserve"> Reporte mensual de tráfico de datos, debiendo ser proporcional a la cantidad de operaciones reportados en el entregable establecido en el inciso anterior.</w:t>
            </w:r>
          </w:p>
        </w:tc>
        <w:tc>
          <w:tcPr>
            <w:tcW w:w="2835" w:type="dxa"/>
          </w:tcPr>
          <w:p w14:paraId="5BF53B1C" w14:textId="77777777" w:rsidR="00446CA9" w:rsidRPr="009A0D62" w:rsidRDefault="00446CA9" w:rsidP="00446CA9">
            <w:pPr>
              <w:jc w:val="both"/>
              <w:rPr>
                <w:rFonts w:ascii="Noto Sans" w:hAnsi="Noto Sans" w:cs="Noto Sans"/>
                <w:sz w:val="20"/>
                <w:szCs w:val="20"/>
              </w:rPr>
            </w:pPr>
            <w:r w:rsidRPr="009A0D62">
              <w:rPr>
                <w:rFonts w:ascii="Noto Sans" w:hAnsi="Noto Sans" w:cs="Noto Sans"/>
                <w:sz w:val="20"/>
                <w:szCs w:val="20"/>
              </w:rPr>
              <w:t>Dentro de los 10 (diez) días naturales siguientes al mes vencido.</w:t>
            </w:r>
          </w:p>
          <w:p w14:paraId="3E79E43E" w14:textId="77777777" w:rsidR="00446CA9" w:rsidRPr="009A0D62" w:rsidRDefault="00446CA9" w:rsidP="00446CA9">
            <w:pPr>
              <w:jc w:val="both"/>
              <w:rPr>
                <w:rFonts w:ascii="Noto Sans" w:hAnsi="Noto Sans" w:cs="Noto Sans"/>
                <w:sz w:val="20"/>
                <w:szCs w:val="20"/>
              </w:rPr>
            </w:pPr>
          </w:p>
          <w:p w14:paraId="22E6451D" w14:textId="1B7B7E37" w:rsidR="00446CA9" w:rsidRPr="009A0D62" w:rsidRDefault="00446CA9" w:rsidP="00446CA9">
            <w:pPr>
              <w:jc w:val="both"/>
              <w:rPr>
                <w:rFonts w:ascii="Noto Sans" w:hAnsi="Noto Sans" w:cs="Noto Sans"/>
                <w:color w:val="000000"/>
                <w:sz w:val="20"/>
                <w:szCs w:val="20"/>
                <w:shd w:val="clear" w:color="auto" w:fill="FFFFFF"/>
              </w:rPr>
            </w:pPr>
            <w:r w:rsidRPr="009A0D62">
              <w:rPr>
                <w:rFonts w:ascii="Noto Sans" w:hAnsi="Noto Sans" w:cs="Noto Sans"/>
                <w:sz w:val="20"/>
                <w:szCs w:val="20"/>
              </w:rPr>
              <w:t xml:space="preserve">En medio Electrónico e Impreso </w:t>
            </w:r>
            <w:r w:rsidRPr="009A0D62">
              <w:rPr>
                <w:rFonts w:ascii="Noto Sans" w:hAnsi="Noto Sans" w:cs="Noto Sans"/>
                <w:color w:val="000000"/>
                <w:sz w:val="20"/>
                <w:szCs w:val="20"/>
                <w:shd w:val="clear" w:color="auto" w:fill="FFFFFF"/>
              </w:rPr>
              <w:t>debidamente formalizados por el Administrador del Contrato y Administrador del Proyecto de “EL LICITANTE".</w:t>
            </w:r>
          </w:p>
        </w:tc>
        <w:tc>
          <w:tcPr>
            <w:tcW w:w="2977" w:type="dxa"/>
          </w:tcPr>
          <w:p w14:paraId="52DAB78C" w14:textId="5B66542A" w:rsidR="00E1258B" w:rsidRPr="009A0D62" w:rsidRDefault="00E1258B" w:rsidP="00E1258B">
            <w:pPr>
              <w:jc w:val="both"/>
              <w:rPr>
                <w:rFonts w:ascii="Noto Sans" w:hAnsi="Noto Sans" w:cs="Noto Sans"/>
                <w:sz w:val="20"/>
                <w:szCs w:val="20"/>
              </w:rPr>
            </w:pPr>
            <w:r w:rsidRPr="009A0D62">
              <w:rPr>
                <w:rFonts w:ascii="Noto Sans" w:hAnsi="Noto Sans" w:cs="Noto Sans"/>
                <w:sz w:val="20"/>
                <w:szCs w:val="20"/>
              </w:rPr>
              <w:t xml:space="preserve">El equivalente a 1% </w:t>
            </w:r>
            <w:r w:rsidR="00B25646" w:rsidRPr="009A0D62">
              <w:rPr>
                <w:rFonts w:ascii="Noto Sans" w:hAnsi="Noto Sans" w:cs="Noto Sans"/>
                <w:sz w:val="20"/>
                <w:szCs w:val="20"/>
              </w:rPr>
              <w:t>del total ofertado por el concepto de servicio</w:t>
            </w:r>
            <w:r w:rsidRPr="009A0D62">
              <w:rPr>
                <w:rFonts w:ascii="Noto Sans" w:hAnsi="Noto Sans" w:cs="Noto Sans"/>
                <w:sz w:val="20"/>
                <w:szCs w:val="20"/>
              </w:rPr>
              <w:t xml:space="preserve"> </w:t>
            </w:r>
            <w:r w:rsidRPr="009A0D62">
              <w:rPr>
                <w:rFonts w:ascii="Noto Sans" w:hAnsi="Noto Sans" w:cs="Noto Sans"/>
                <w:b/>
                <w:bCs/>
                <w:sz w:val="20"/>
                <w:szCs w:val="20"/>
              </w:rPr>
              <w:t>8. DRP en la nube</w:t>
            </w:r>
            <w:r w:rsidRPr="009A0D62">
              <w:rPr>
                <w:rFonts w:ascii="Noto Sans" w:hAnsi="Noto Sans" w:cs="Noto Sans"/>
                <w:sz w:val="20"/>
                <w:szCs w:val="20"/>
              </w:rPr>
              <w:t>, por la entrega parcial o deficiente de</w:t>
            </w:r>
            <w:r w:rsidR="00B25646" w:rsidRPr="009A0D62">
              <w:rPr>
                <w:rFonts w:ascii="Noto Sans" w:hAnsi="Noto Sans" w:cs="Noto Sans"/>
                <w:sz w:val="20"/>
                <w:szCs w:val="20"/>
              </w:rPr>
              <w:t>l</w:t>
            </w:r>
            <w:r w:rsidRPr="009A0D62">
              <w:rPr>
                <w:rFonts w:ascii="Noto Sans" w:hAnsi="Noto Sans" w:cs="Noto Sans"/>
                <w:sz w:val="20"/>
                <w:szCs w:val="20"/>
              </w:rPr>
              <w:t xml:space="preserve"> </w:t>
            </w:r>
            <w:r w:rsidR="00B25646" w:rsidRPr="009A0D62">
              <w:rPr>
                <w:rFonts w:ascii="Noto Sans" w:hAnsi="Noto Sans" w:cs="Noto Sans"/>
                <w:sz w:val="20"/>
                <w:szCs w:val="20"/>
              </w:rPr>
              <w:t xml:space="preserve">Reporte mensual de tráfico de datos </w:t>
            </w:r>
            <w:r w:rsidRPr="009A0D62">
              <w:rPr>
                <w:rFonts w:ascii="Noto Sans" w:hAnsi="Noto Sans" w:cs="Noto Sans"/>
                <w:sz w:val="20"/>
                <w:szCs w:val="20"/>
              </w:rPr>
              <w:t>al no cumplir con todos los elementos requeridos en “Anexo Técnico” o fuera plazo establecido para su entrega.</w:t>
            </w:r>
          </w:p>
          <w:p w14:paraId="76F637AF" w14:textId="0F1AA060" w:rsidR="00446CA9" w:rsidRPr="009A0D62" w:rsidRDefault="00446CA9" w:rsidP="00446CA9">
            <w:pPr>
              <w:jc w:val="both"/>
              <w:rPr>
                <w:rFonts w:ascii="Noto Sans" w:hAnsi="Noto Sans" w:cs="Noto Sans"/>
                <w:sz w:val="20"/>
                <w:szCs w:val="20"/>
              </w:rPr>
            </w:pPr>
          </w:p>
        </w:tc>
      </w:tr>
      <w:tr w:rsidR="00B354A3" w:rsidRPr="009A0D62" w14:paraId="18D41731" w14:textId="77777777" w:rsidTr="00214DF5">
        <w:trPr>
          <w:jc w:val="center"/>
        </w:trPr>
        <w:tc>
          <w:tcPr>
            <w:tcW w:w="4111" w:type="dxa"/>
          </w:tcPr>
          <w:p w14:paraId="7742FE44" w14:textId="77777777" w:rsidR="00B354A3" w:rsidRPr="009A0D62" w:rsidRDefault="00B354A3" w:rsidP="00B354A3">
            <w:pPr>
              <w:jc w:val="both"/>
              <w:rPr>
                <w:rFonts w:ascii="Noto Sans" w:hAnsi="Noto Sans" w:cs="Noto Sans"/>
                <w:sz w:val="20"/>
                <w:szCs w:val="20"/>
              </w:rPr>
            </w:pPr>
            <w:r w:rsidRPr="009A0D62">
              <w:rPr>
                <w:rFonts w:ascii="Noto Sans" w:hAnsi="Noto Sans" w:cs="Noto Sans"/>
                <w:sz w:val="20"/>
                <w:szCs w:val="20"/>
              </w:rPr>
              <w:t>Reporte de tickets generados en el mes vencido.</w:t>
            </w:r>
          </w:p>
        </w:tc>
        <w:tc>
          <w:tcPr>
            <w:tcW w:w="2835" w:type="dxa"/>
          </w:tcPr>
          <w:p w14:paraId="12A5B93F" w14:textId="77777777" w:rsidR="00B354A3" w:rsidRPr="009A0D62" w:rsidRDefault="00B354A3" w:rsidP="00B354A3">
            <w:pPr>
              <w:jc w:val="both"/>
              <w:rPr>
                <w:rFonts w:ascii="Noto Sans" w:hAnsi="Noto Sans" w:cs="Noto Sans"/>
                <w:sz w:val="20"/>
                <w:szCs w:val="20"/>
              </w:rPr>
            </w:pPr>
            <w:r w:rsidRPr="009A0D62">
              <w:rPr>
                <w:rFonts w:ascii="Noto Sans" w:hAnsi="Noto Sans" w:cs="Noto Sans"/>
                <w:sz w:val="20"/>
                <w:szCs w:val="20"/>
              </w:rPr>
              <w:t>Dentro de los 10 días naturales siguientes al mes vencido.</w:t>
            </w:r>
          </w:p>
          <w:p w14:paraId="435E91DC" w14:textId="77777777" w:rsidR="00B354A3" w:rsidRPr="009A0D62" w:rsidRDefault="00B354A3" w:rsidP="00B354A3">
            <w:pPr>
              <w:jc w:val="both"/>
              <w:rPr>
                <w:rFonts w:ascii="Noto Sans" w:hAnsi="Noto Sans" w:cs="Noto Sans"/>
                <w:sz w:val="20"/>
                <w:szCs w:val="20"/>
              </w:rPr>
            </w:pPr>
          </w:p>
          <w:p w14:paraId="60217122" w14:textId="353CBF5C" w:rsidR="00B354A3" w:rsidRPr="009A0D62" w:rsidRDefault="00B354A3" w:rsidP="00B354A3">
            <w:pPr>
              <w:jc w:val="both"/>
              <w:rPr>
                <w:rFonts w:ascii="Noto Sans" w:hAnsi="Noto Sans" w:cs="Noto Sans"/>
                <w:sz w:val="20"/>
                <w:szCs w:val="20"/>
              </w:rPr>
            </w:pPr>
            <w:r w:rsidRPr="009A0D62">
              <w:rPr>
                <w:rFonts w:ascii="Noto Sans" w:hAnsi="Noto Sans" w:cs="Noto Sans"/>
                <w:sz w:val="20"/>
                <w:szCs w:val="20"/>
              </w:rPr>
              <w:t xml:space="preserve">En medio Electrónico e Impreso </w:t>
            </w:r>
            <w:r w:rsidRPr="009A0D62">
              <w:rPr>
                <w:rFonts w:ascii="Noto Sans" w:hAnsi="Noto Sans" w:cs="Noto Sans"/>
                <w:color w:val="000000"/>
                <w:sz w:val="20"/>
                <w:szCs w:val="20"/>
                <w:shd w:val="clear" w:color="auto" w:fill="FFFFFF"/>
              </w:rPr>
              <w:t>debidamente formalizados por el Administrador del Contrato y Administrador del Proyecto de “EL LICITANTE”.</w:t>
            </w:r>
          </w:p>
        </w:tc>
        <w:tc>
          <w:tcPr>
            <w:tcW w:w="2977" w:type="dxa"/>
          </w:tcPr>
          <w:p w14:paraId="7DFE1E0F" w14:textId="0EA29D2F" w:rsidR="00B354A3" w:rsidRPr="009A0D62" w:rsidRDefault="00B354A3" w:rsidP="00B354A3">
            <w:pPr>
              <w:jc w:val="both"/>
              <w:rPr>
                <w:rFonts w:ascii="Noto Sans" w:hAnsi="Noto Sans" w:cs="Noto Sans"/>
                <w:sz w:val="20"/>
                <w:szCs w:val="20"/>
              </w:rPr>
            </w:pPr>
            <w:r w:rsidRPr="009A0D62">
              <w:rPr>
                <w:rFonts w:ascii="Noto Sans" w:hAnsi="Noto Sans" w:cs="Noto Sans"/>
                <w:sz w:val="20"/>
                <w:szCs w:val="20"/>
              </w:rPr>
              <w:t xml:space="preserve">El equivalente a 1% del costo total correspondiente al precio unitario ofertado correspondiente concepto de servicio </w:t>
            </w:r>
            <w:r w:rsidRPr="009A0D62">
              <w:rPr>
                <w:rFonts w:ascii="Noto Sans" w:hAnsi="Noto Sans" w:cs="Noto Sans"/>
                <w:b/>
                <w:sz w:val="20"/>
                <w:szCs w:val="20"/>
              </w:rPr>
              <w:t xml:space="preserve">4. Visibilidad y Observación de componentes (físicos y lógicos) en los centros de datos ofertados por “EL LICITANTE”, </w:t>
            </w:r>
            <w:r w:rsidRPr="009A0D62">
              <w:rPr>
                <w:rFonts w:ascii="Noto Sans" w:hAnsi="Noto Sans" w:cs="Noto Sans"/>
                <w:sz w:val="20"/>
                <w:szCs w:val="20"/>
              </w:rPr>
              <w:t xml:space="preserve">por la entrega parcial o deficiente de cada uno de los documentos al no cumplir con todos los </w:t>
            </w:r>
            <w:r w:rsidRPr="009A0D62">
              <w:rPr>
                <w:rFonts w:ascii="Noto Sans" w:hAnsi="Noto Sans" w:cs="Noto Sans"/>
                <w:sz w:val="20"/>
                <w:szCs w:val="20"/>
              </w:rPr>
              <w:lastRenderedPageBreak/>
              <w:t>elementos requeridos en “Anexo Técnico” o fuera plazo establecido para su entrega.</w:t>
            </w:r>
          </w:p>
        </w:tc>
      </w:tr>
      <w:tr w:rsidR="00B354A3" w:rsidRPr="009A0D62" w14:paraId="573BCBBC" w14:textId="77777777" w:rsidTr="00214DF5">
        <w:trPr>
          <w:jc w:val="center"/>
        </w:trPr>
        <w:tc>
          <w:tcPr>
            <w:tcW w:w="4111" w:type="dxa"/>
          </w:tcPr>
          <w:p w14:paraId="08E06EA9" w14:textId="3CFAA3E1" w:rsidR="00B354A3" w:rsidRPr="009A0D62" w:rsidRDefault="00B354A3" w:rsidP="00B354A3">
            <w:pPr>
              <w:jc w:val="both"/>
              <w:rPr>
                <w:rFonts w:ascii="Noto Sans" w:hAnsi="Noto Sans" w:cs="Noto Sans"/>
                <w:b/>
                <w:bCs/>
                <w:sz w:val="20"/>
                <w:szCs w:val="20"/>
              </w:rPr>
            </w:pPr>
            <w:r w:rsidRPr="009A0D62">
              <w:rPr>
                <w:rFonts w:ascii="Noto Sans" w:hAnsi="Noto Sans" w:cs="Noto Sans"/>
                <w:b/>
                <w:bCs/>
                <w:sz w:val="20"/>
                <w:szCs w:val="20"/>
              </w:rPr>
              <w:lastRenderedPageBreak/>
              <w:t>Perdida de datos</w:t>
            </w:r>
          </w:p>
          <w:p w14:paraId="3C463D32" w14:textId="112C1F91" w:rsidR="00B354A3" w:rsidRPr="009A0D62" w:rsidRDefault="00B354A3" w:rsidP="00B354A3">
            <w:pPr>
              <w:jc w:val="both"/>
              <w:rPr>
                <w:rFonts w:ascii="Noto Sans" w:hAnsi="Noto Sans" w:cs="Noto Sans"/>
                <w:sz w:val="20"/>
                <w:szCs w:val="20"/>
              </w:rPr>
            </w:pPr>
            <w:r w:rsidRPr="009A0D62">
              <w:rPr>
                <w:rFonts w:ascii="Noto Sans" w:hAnsi="Noto Sans" w:cs="Noto Sans"/>
                <w:sz w:val="20"/>
                <w:szCs w:val="20"/>
              </w:rPr>
              <w:t>“EL LICITANTE” será responsable de la disponibilidad e integridad de la información del IMSS en los ecosistemas tecnológicos institucionales (ambientes virtuales, contenedores, kubernetes, sus componentes y/o subsistemas instalados en equipos virtuales), para lo cual “EL LICITANTE” deberá efectuar todas las acciones encaminadas a preservar la información de “EL INSTITUTO” durante su operación e incluso en la gestión de la operación, entendiendo que la información de “EL lNSTITUTO”, en su gran mayoría es de carácter confidencial por tratarse de datos personales e incluso algunos temas médicos como la información derivada de la emergencia de sanidad ocasionada por el coronavirus SARS-CoV-2 (COVID-19), por estar catalogados como de “SEGURIDAD NACIONAL”, por lo que “EL LICITANTE” deberá ser responsable del manejo y administración de la información con los niveles de disponibilidad e integridad que se requieren para esta información conforme a las políticas de respaldo entregadas por EL INSTITUTO o en su caso por las políticas de respaldo establecidas por EL LICITANTE.</w:t>
            </w:r>
          </w:p>
        </w:tc>
        <w:tc>
          <w:tcPr>
            <w:tcW w:w="2835" w:type="dxa"/>
          </w:tcPr>
          <w:p w14:paraId="6DA66B1F" w14:textId="7B3D4549" w:rsidR="00B354A3" w:rsidRPr="009A0D62" w:rsidRDefault="00B354A3" w:rsidP="00B354A3">
            <w:pPr>
              <w:jc w:val="both"/>
              <w:rPr>
                <w:rFonts w:ascii="Noto Sans" w:hAnsi="Noto Sans" w:cs="Noto Sans"/>
                <w:sz w:val="20"/>
                <w:szCs w:val="20"/>
              </w:rPr>
            </w:pPr>
            <w:r w:rsidRPr="009A0D62">
              <w:rPr>
                <w:rFonts w:ascii="Noto Sans" w:hAnsi="Noto Sans" w:cs="Noto Sans"/>
                <w:sz w:val="20"/>
                <w:szCs w:val="20"/>
              </w:rPr>
              <w:t>Pérdida de datos en cualquier escenario.</w:t>
            </w:r>
          </w:p>
        </w:tc>
        <w:tc>
          <w:tcPr>
            <w:tcW w:w="2977" w:type="dxa"/>
          </w:tcPr>
          <w:p w14:paraId="24687ACD" w14:textId="0D0A9E7D" w:rsidR="00B354A3" w:rsidRPr="009A0D62" w:rsidRDefault="00B354A3" w:rsidP="00B354A3">
            <w:pPr>
              <w:jc w:val="both"/>
              <w:rPr>
                <w:rFonts w:ascii="Noto Sans" w:hAnsi="Noto Sans" w:cs="Noto Sans"/>
                <w:sz w:val="20"/>
                <w:szCs w:val="20"/>
              </w:rPr>
            </w:pPr>
            <w:r w:rsidRPr="009A0D62">
              <w:rPr>
                <w:rFonts w:ascii="Noto Sans" w:hAnsi="Noto Sans" w:cs="Noto Sans"/>
                <w:sz w:val="20"/>
                <w:szCs w:val="20"/>
              </w:rPr>
              <w:t xml:space="preserve">El equivalente a 1% del costo mensual de los conceptos de servicios </w:t>
            </w:r>
            <w:r w:rsidRPr="009A0D62">
              <w:rPr>
                <w:rFonts w:ascii="Noto Sans" w:hAnsi="Noto Sans" w:cs="Noto Sans"/>
                <w:b/>
                <w:sz w:val="20"/>
                <w:szCs w:val="20"/>
              </w:rPr>
              <w:t>2. Operación y gestión de la operación a la Infraestructura física y sus componentes en los Centro de Datos ofertados por “EL LICITANTE”, 3. Operación y gestión de la operación de los componentes lógicos en los centros de datos ofertados por “EL LICITANTE” y 4. Visibilidad y Observación de componentes (físicos y lógicos) en los centros de datos ofertados por “EL LICITANTE”,</w:t>
            </w:r>
            <w:r w:rsidRPr="009A0D62">
              <w:rPr>
                <w:rFonts w:ascii="Noto Sans" w:hAnsi="Noto Sans" w:cs="Noto Sans"/>
                <w:sz w:val="20"/>
                <w:szCs w:val="20"/>
              </w:rPr>
              <w:t xml:space="preserve"> por cada día de atraso en la recuperación de datos.</w:t>
            </w:r>
          </w:p>
        </w:tc>
      </w:tr>
      <w:tr w:rsidR="00B354A3" w:rsidRPr="009A0D62" w14:paraId="3045E1DE" w14:textId="77777777" w:rsidTr="00214DF5">
        <w:trPr>
          <w:jc w:val="center"/>
        </w:trPr>
        <w:tc>
          <w:tcPr>
            <w:tcW w:w="4111" w:type="dxa"/>
          </w:tcPr>
          <w:p w14:paraId="18B040E9" w14:textId="03F6DC04" w:rsidR="00B354A3" w:rsidRPr="009A0D62" w:rsidRDefault="00B354A3" w:rsidP="00B354A3">
            <w:pPr>
              <w:jc w:val="both"/>
              <w:rPr>
                <w:rFonts w:ascii="Noto Sans" w:hAnsi="Noto Sans" w:cs="Noto Sans"/>
                <w:sz w:val="20"/>
                <w:szCs w:val="20"/>
              </w:rPr>
            </w:pPr>
            <w:r w:rsidRPr="009A0D62">
              <w:rPr>
                <w:rFonts w:ascii="Noto Sans" w:hAnsi="Noto Sans" w:cs="Noto Sans"/>
                <w:sz w:val="20"/>
                <w:szCs w:val="20"/>
              </w:rPr>
              <w:t>Tiempo de registro del evento en la mesa de servicio del IMSS (minutos naturales) incluyendo la notificación del evento al personal designado por el IMSS (llamada telefónica / correo electrónico / Mensajería instantánea)</w:t>
            </w:r>
          </w:p>
        </w:tc>
        <w:tc>
          <w:tcPr>
            <w:tcW w:w="2835" w:type="dxa"/>
          </w:tcPr>
          <w:p w14:paraId="3CB6D8E0" w14:textId="11945404" w:rsidR="00B354A3" w:rsidRPr="009A0D62" w:rsidRDefault="00B354A3" w:rsidP="00B354A3">
            <w:pPr>
              <w:jc w:val="both"/>
              <w:rPr>
                <w:rFonts w:ascii="Noto Sans" w:hAnsi="Noto Sans" w:cs="Noto Sans"/>
                <w:sz w:val="20"/>
                <w:szCs w:val="20"/>
              </w:rPr>
            </w:pPr>
            <w:r w:rsidRPr="009A0D62">
              <w:rPr>
                <w:rFonts w:ascii="Noto Sans" w:hAnsi="Noto Sans" w:cs="Noto Sans"/>
                <w:sz w:val="20"/>
                <w:szCs w:val="20"/>
              </w:rPr>
              <w:t>10 minutos a partir de su recepción.</w:t>
            </w:r>
          </w:p>
        </w:tc>
        <w:tc>
          <w:tcPr>
            <w:tcW w:w="2977" w:type="dxa"/>
          </w:tcPr>
          <w:p w14:paraId="0267E4DD" w14:textId="7E31F970" w:rsidR="00B354A3" w:rsidRPr="009A0D62" w:rsidRDefault="00B354A3" w:rsidP="00B354A3">
            <w:pPr>
              <w:jc w:val="both"/>
              <w:rPr>
                <w:rFonts w:ascii="Noto Sans" w:hAnsi="Noto Sans" w:cs="Noto Sans"/>
                <w:sz w:val="20"/>
                <w:szCs w:val="20"/>
              </w:rPr>
            </w:pPr>
            <w:r w:rsidRPr="009A0D62">
              <w:rPr>
                <w:rFonts w:ascii="Noto Sans" w:hAnsi="Noto Sans" w:cs="Noto Sans"/>
                <w:sz w:val="20"/>
                <w:szCs w:val="20"/>
              </w:rPr>
              <w:t>El equivalente a 0.2% del costo mensual del concepto de servicio afectado por minuto fuera del nivel de servicio establecido.</w:t>
            </w:r>
          </w:p>
          <w:p w14:paraId="46E3AD30" w14:textId="77777777" w:rsidR="00B354A3" w:rsidRPr="009A0D62" w:rsidRDefault="00B354A3" w:rsidP="00B354A3">
            <w:pPr>
              <w:jc w:val="both"/>
              <w:rPr>
                <w:rFonts w:ascii="Noto Sans" w:hAnsi="Noto Sans" w:cs="Noto Sans"/>
                <w:sz w:val="20"/>
                <w:szCs w:val="20"/>
              </w:rPr>
            </w:pPr>
          </w:p>
          <w:p w14:paraId="4DAAE5FC" w14:textId="66C3A9BB" w:rsidR="00B354A3" w:rsidRPr="009A0D62" w:rsidRDefault="00B354A3" w:rsidP="00B354A3">
            <w:pPr>
              <w:jc w:val="both"/>
              <w:rPr>
                <w:rFonts w:ascii="Noto Sans" w:hAnsi="Noto Sans" w:cs="Noto Sans"/>
                <w:sz w:val="20"/>
                <w:szCs w:val="20"/>
              </w:rPr>
            </w:pPr>
            <w:r w:rsidRPr="009A0D62">
              <w:rPr>
                <w:rFonts w:ascii="Noto Sans" w:hAnsi="Noto Sans" w:cs="Noto Sans"/>
                <w:sz w:val="20"/>
                <w:szCs w:val="20"/>
              </w:rPr>
              <w:t xml:space="preserve">Siempre y cuando no haya habido un requerimiento de ventana de mantenimiento </w:t>
            </w:r>
            <w:r w:rsidRPr="009A0D62">
              <w:rPr>
                <w:rFonts w:ascii="Noto Sans" w:hAnsi="Noto Sans" w:cs="Noto Sans"/>
                <w:sz w:val="20"/>
                <w:szCs w:val="20"/>
              </w:rPr>
              <w:lastRenderedPageBreak/>
              <w:t>debidamente autorizado por el Instituto.</w:t>
            </w:r>
          </w:p>
        </w:tc>
      </w:tr>
      <w:tr w:rsidR="00B354A3" w:rsidRPr="009A0D62" w14:paraId="610D0DA1" w14:textId="77777777" w:rsidTr="00214DF5">
        <w:trPr>
          <w:jc w:val="center"/>
        </w:trPr>
        <w:tc>
          <w:tcPr>
            <w:tcW w:w="4111" w:type="dxa"/>
          </w:tcPr>
          <w:p w14:paraId="1B8A8274" w14:textId="1B6E92F0" w:rsidR="00B354A3" w:rsidRPr="009A0D62" w:rsidRDefault="00B354A3" w:rsidP="00B354A3">
            <w:pPr>
              <w:jc w:val="both"/>
              <w:rPr>
                <w:rFonts w:ascii="Noto Sans" w:hAnsi="Noto Sans" w:cs="Noto Sans"/>
                <w:sz w:val="20"/>
                <w:szCs w:val="20"/>
              </w:rPr>
            </w:pPr>
            <w:r w:rsidRPr="009A0D62">
              <w:rPr>
                <w:rFonts w:ascii="Noto Sans" w:hAnsi="Noto Sans" w:cs="Noto Sans"/>
                <w:sz w:val="20"/>
                <w:szCs w:val="20"/>
              </w:rPr>
              <w:lastRenderedPageBreak/>
              <w:t>Matriz de los responsables, verbos, pronombres, tiempos y compromisos presentes en el Anexo Técnico y Términos y Condiciones, Apéndices o documentación complementaria al Anexo Técnico, así como en la propia oferta del LICITANTE, a fin de contar con un listado de todos los responsables, verbos de acción, conjunciones, excepciones, interacciones, consideraciones de tipo y frecuencia de información electrónica que deba incluirse, casos de uso y en su caso especificaciones o excepciones, para convertirlos en los “Documentos Probatorios de Cada Obligación Establecida en el Contrato”.</w:t>
            </w:r>
          </w:p>
        </w:tc>
        <w:tc>
          <w:tcPr>
            <w:tcW w:w="2835" w:type="dxa"/>
          </w:tcPr>
          <w:p w14:paraId="2BBB52D7" w14:textId="135C4981" w:rsidR="00B354A3" w:rsidRPr="009A0D62" w:rsidRDefault="00B354A3" w:rsidP="00B354A3">
            <w:pPr>
              <w:jc w:val="both"/>
              <w:rPr>
                <w:rFonts w:ascii="Noto Sans" w:hAnsi="Noto Sans" w:cs="Noto Sans"/>
                <w:sz w:val="20"/>
                <w:szCs w:val="20"/>
              </w:rPr>
            </w:pPr>
            <w:r w:rsidRPr="009A0D62">
              <w:rPr>
                <w:rFonts w:ascii="Noto Sans" w:hAnsi="Noto Sans" w:cs="Noto Sans"/>
                <w:color w:val="000000"/>
                <w:sz w:val="20"/>
                <w:szCs w:val="20"/>
                <w:shd w:val="clear" w:color="auto" w:fill="FFFFFF"/>
              </w:rPr>
              <w:t xml:space="preserve">Dentro de los </w:t>
            </w:r>
            <w:r w:rsidRPr="009A0D62">
              <w:rPr>
                <w:rFonts w:ascii="Noto Sans" w:hAnsi="Noto Sans" w:cs="Noto Sans"/>
                <w:sz w:val="20"/>
                <w:szCs w:val="20"/>
              </w:rPr>
              <w:t>10 (diez) días naturales posteriores a la fecha de notificación del fallo.</w:t>
            </w:r>
          </w:p>
          <w:p w14:paraId="4C65CC82" w14:textId="43B2AE55" w:rsidR="00B354A3" w:rsidRPr="009A0D62" w:rsidRDefault="00B354A3" w:rsidP="00B354A3">
            <w:pPr>
              <w:jc w:val="both"/>
              <w:rPr>
                <w:rFonts w:ascii="Noto Sans" w:hAnsi="Noto Sans" w:cs="Noto Sans"/>
                <w:sz w:val="20"/>
                <w:szCs w:val="20"/>
              </w:rPr>
            </w:pPr>
          </w:p>
          <w:p w14:paraId="38D6C813" w14:textId="0100D875" w:rsidR="00B354A3" w:rsidRPr="009A0D62" w:rsidRDefault="00B354A3" w:rsidP="00B354A3">
            <w:pPr>
              <w:jc w:val="both"/>
              <w:rPr>
                <w:rFonts w:ascii="Noto Sans" w:hAnsi="Noto Sans" w:cs="Noto Sans"/>
                <w:sz w:val="20"/>
                <w:szCs w:val="20"/>
              </w:rPr>
            </w:pPr>
            <w:r w:rsidRPr="009A0D62">
              <w:rPr>
                <w:rFonts w:ascii="Noto Sans" w:hAnsi="Noto Sans" w:cs="Noto Sans"/>
                <w:sz w:val="20"/>
                <w:szCs w:val="20"/>
              </w:rPr>
              <w:t xml:space="preserve">En medio Electrónico e Impreso </w:t>
            </w:r>
            <w:r w:rsidRPr="009A0D62">
              <w:rPr>
                <w:rFonts w:ascii="Noto Sans" w:hAnsi="Noto Sans" w:cs="Noto Sans"/>
                <w:color w:val="000000"/>
                <w:sz w:val="20"/>
                <w:szCs w:val="20"/>
                <w:shd w:val="clear" w:color="auto" w:fill="FFFFFF"/>
              </w:rPr>
              <w:t>debidamente formalizados por el Administrador del Contrato y Administrador del Proyecto de “EL LICITANTE”.</w:t>
            </w:r>
          </w:p>
          <w:p w14:paraId="78637F39" w14:textId="77777777" w:rsidR="00B354A3" w:rsidRPr="009A0D62" w:rsidRDefault="00B354A3" w:rsidP="00B354A3">
            <w:pPr>
              <w:jc w:val="both"/>
              <w:rPr>
                <w:rFonts w:ascii="Noto Sans" w:hAnsi="Noto Sans" w:cs="Noto Sans"/>
                <w:sz w:val="20"/>
                <w:szCs w:val="20"/>
              </w:rPr>
            </w:pPr>
          </w:p>
        </w:tc>
        <w:tc>
          <w:tcPr>
            <w:tcW w:w="2977" w:type="dxa"/>
          </w:tcPr>
          <w:p w14:paraId="1C14B268" w14:textId="78E3333D" w:rsidR="00B354A3" w:rsidRPr="009A0D62" w:rsidRDefault="00B354A3" w:rsidP="00B354A3">
            <w:pPr>
              <w:jc w:val="both"/>
              <w:rPr>
                <w:rFonts w:ascii="Noto Sans" w:hAnsi="Noto Sans" w:cs="Noto Sans"/>
                <w:sz w:val="20"/>
                <w:szCs w:val="20"/>
              </w:rPr>
            </w:pPr>
            <w:r w:rsidRPr="009A0D62">
              <w:rPr>
                <w:rFonts w:ascii="Noto Sans" w:hAnsi="Noto Sans" w:cs="Noto Sans"/>
                <w:sz w:val="20"/>
                <w:szCs w:val="20"/>
              </w:rPr>
              <w:t xml:space="preserve">El equivalente a 0.2% del costo total de los conceptos de servicios </w:t>
            </w:r>
            <w:r w:rsidRPr="009A0D62">
              <w:rPr>
                <w:rFonts w:ascii="Noto Sans" w:hAnsi="Noto Sans" w:cs="Noto Sans"/>
                <w:b/>
                <w:sz w:val="20"/>
                <w:szCs w:val="20"/>
              </w:rPr>
              <w:t>2. Operación y gestión de la operación a la Infraestructura física y sus componentes en los Centro de Datos ofertados por “EL LICITANTE”, 3. Operación y gestión de la operación de los componentes lógicos en los centros de datos ofertados por “EL LICITANTE” y 4. Visibilidad y Observación de componentes (físicos y lógicos) en los centros de datos ofertados por “EL LICITANTE</w:t>
            </w:r>
            <w:r w:rsidRPr="009A0D62">
              <w:rPr>
                <w:rFonts w:ascii="Noto Sans" w:hAnsi="Noto Sans" w:cs="Noto Sans"/>
                <w:sz w:val="20"/>
                <w:szCs w:val="20"/>
              </w:rPr>
              <w:t>”, por la entrega parcial o deficiente de la  Matriz de los responsables, verbos, pronombres, tiempos y compromisos al no cumplir con todos los elementos requeridos en “Anexo Técnico” o fuera plazo establecido para su entrega.</w:t>
            </w:r>
          </w:p>
        </w:tc>
      </w:tr>
      <w:tr w:rsidR="00B354A3" w:rsidRPr="009A0D62" w14:paraId="682E9777" w14:textId="77777777" w:rsidTr="00214DF5">
        <w:trPr>
          <w:jc w:val="center"/>
        </w:trPr>
        <w:tc>
          <w:tcPr>
            <w:tcW w:w="4111" w:type="dxa"/>
          </w:tcPr>
          <w:p w14:paraId="4CD0CF20" w14:textId="77777777" w:rsidR="00B354A3" w:rsidRPr="009A0D62" w:rsidRDefault="00B354A3" w:rsidP="00B354A3">
            <w:pPr>
              <w:jc w:val="both"/>
              <w:rPr>
                <w:rFonts w:ascii="Noto Sans" w:hAnsi="Noto Sans" w:cs="Noto Sans"/>
                <w:sz w:val="20"/>
                <w:szCs w:val="20"/>
              </w:rPr>
            </w:pPr>
            <w:r w:rsidRPr="009A0D62">
              <w:rPr>
                <w:rFonts w:ascii="Noto Sans" w:hAnsi="Noto Sans" w:cs="Noto Sans"/>
                <w:sz w:val="20"/>
                <w:szCs w:val="20"/>
              </w:rPr>
              <w:t>Plantilla del personal propuesto como responsables del proyecto, incluyendo el curriculum vitae, certificados, documento de acreditación de estudio</w:t>
            </w:r>
          </w:p>
        </w:tc>
        <w:tc>
          <w:tcPr>
            <w:tcW w:w="2835" w:type="dxa"/>
          </w:tcPr>
          <w:p w14:paraId="42B38384" w14:textId="548005FE" w:rsidR="00B354A3" w:rsidRPr="009A0D62" w:rsidRDefault="00B354A3" w:rsidP="00B354A3">
            <w:pPr>
              <w:jc w:val="both"/>
              <w:rPr>
                <w:rFonts w:ascii="Noto Sans" w:hAnsi="Noto Sans" w:cs="Noto Sans"/>
                <w:sz w:val="20"/>
                <w:szCs w:val="20"/>
              </w:rPr>
            </w:pPr>
            <w:r w:rsidRPr="009A0D62">
              <w:rPr>
                <w:rFonts w:ascii="Noto Sans" w:hAnsi="Noto Sans" w:cs="Noto Sans"/>
                <w:color w:val="000000"/>
                <w:sz w:val="20"/>
                <w:szCs w:val="20"/>
                <w:shd w:val="clear" w:color="auto" w:fill="FFFFFF"/>
              </w:rPr>
              <w:t xml:space="preserve">Dentro de los </w:t>
            </w:r>
            <w:r w:rsidRPr="009A0D62">
              <w:rPr>
                <w:rFonts w:ascii="Noto Sans" w:hAnsi="Noto Sans" w:cs="Noto Sans"/>
                <w:sz w:val="20"/>
                <w:szCs w:val="20"/>
              </w:rPr>
              <w:t>5 (cinco) días naturales posteriores a la fecha de notificación del fallo.</w:t>
            </w:r>
          </w:p>
          <w:p w14:paraId="4C43007E" w14:textId="77777777" w:rsidR="00B354A3" w:rsidRPr="009A0D62" w:rsidRDefault="00B354A3" w:rsidP="00B354A3">
            <w:pPr>
              <w:jc w:val="both"/>
              <w:rPr>
                <w:rFonts w:ascii="Noto Sans" w:hAnsi="Noto Sans" w:cs="Noto Sans"/>
                <w:sz w:val="20"/>
                <w:szCs w:val="20"/>
              </w:rPr>
            </w:pPr>
          </w:p>
          <w:p w14:paraId="01A6DF36" w14:textId="3A4B4A06" w:rsidR="00B354A3" w:rsidRPr="009A0D62" w:rsidRDefault="00B354A3" w:rsidP="00B354A3">
            <w:pPr>
              <w:jc w:val="both"/>
              <w:rPr>
                <w:rFonts w:ascii="Noto Sans" w:hAnsi="Noto Sans" w:cs="Noto Sans"/>
                <w:sz w:val="20"/>
                <w:szCs w:val="20"/>
              </w:rPr>
            </w:pPr>
            <w:r w:rsidRPr="009A0D62">
              <w:rPr>
                <w:rFonts w:ascii="Noto Sans" w:hAnsi="Noto Sans" w:cs="Noto Sans"/>
                <w:sz w:val="20"/>
                <w:szCs w:val="20"/>
              </w:rPr>
              <w:t xml:space="preserve">En medio Electrónico e Impreso </w:t>
            </w:r>
            <w:r w:rsidRPr="009A0D62">
              <w:rPr>
                <w:rFonts w:ascii="Noto Sans" w:hAnsi="Noto Sans" w:cs="Noto Sans"/>
                <w:color w:val="000000"/>
                <w:sz w:val="20"/>
                <w:szCs w:val="20"/>
                <w:shd w:val="clear" w:color="auto" w:fill="FFFFFF"/>
              </w:rPr>
              <w:t>debidamente formalizados por el Administrador del Contrato y Administrador del Proyecto de “EL LICITANTE”.</w:t>
            </w:r>
          </w:p>
        </w:tc>
        <w:tc>
          <w:tcPr>
            <w:tcW w:w="2977" w:type="dxa"/>
          </w:tcPr>
          <w:p w14:paraId="79CDD343" w14:textId="6517E87B" w:rsidR="00B354A3" w:rsidRPr="009A0D62" w:rsidRDefault="00B354A3" w:rsidP="00B354A3">
            <w:pPr>
              <w:jc w:val="both"/>
              <w:rPr>
                <w:rFonts w:ascii="Noto Sans" w:hAnsi="Noto Sans" w:cs="Noto Sans"/>
                <w:sz w:val="20"/>
                <w:szCs w:val="20"/>
              </w:rPr>
            </w:pPr>
            <w:r w:rsidRPr="009A0D62">
              <w:rPr>
                <w:rFonts w:ascii="Noto Sans" w:hAnsi="Noto Sans" w:cs="Noto Sans"/>
                <w:sz w:val="20"/>
                <w:szCs w:val="20"/>
              </w:rPr>
              <w:t xml:space="preserve">El equivalente a 0.2% del costo total de los conceptos de servicios </w:t>
            </w:r>
            <w:r w:rsidRPr="009A0D62">
              <w:rPr>
                <w:rFonts w:ascii="Noto Sans" w:hAnsi="Noto Sans" w:cs="Noto Sans"/>
                <w:b/>
                <w:sz w:val="20"/>
                <w:szCs w:val="20"/>
              </w:rPr>
              <w:t xml:space="preserve">2. Operación y gestión de la operación a la Infraestructura física y sus componentes en los Centro de Datos ofertados por “EL LICITANTE”, 3. Operación y gestión de la operación de los componentes lógicos en los centros de datos ofertados por “EL LICITANTE” y 4. Visibilidad y Observación de componentes (físicos y </w:t>
            </w:r>
            <w:r w:rsidRPr="009A0D62">
              <w:rPr>
                <w:rFonts w:ascii="Noto Sans" w:hAnsi="Noto Sans" w:cs="Noto Sans"/>
                <w:b/>
                <w:sz w:val="20"/>
                <w:szCs w:val="20"/>
              </w:rPr>
              <w:lastRenderedPageBreak/>
              <w:t>lógicos) en los centros de datos ofertados por “EL LICITANTE”,</w:t>
            </w:r>
            <w:r w:rsidRPr="009A0D62">
              <w:rPr>
                <w:rFonts w:ascii="Noto Sans" w:hAnsi="Noto Sans" w:cs="Noto Sans"/>
                <w:sz w:val="20"/>
                <w:szCs w:val="20"/>
              </w:rPr>
              <w:t xml:space="preserve"> por la entrega parcial o deficiente de la  plantilla de personal al no cumplir con todos los elementos requeridos en “Anexo Técnico” o fuera plazo establecido para su entrega.</w:t>
            </w:r>
          </w:p>
        </w:tc>
      </w:tr>
      <w:tr w:rsidR="00B354A3" w:rsidRPr="009A0D62" w14:paraId="7351F932" w14:textId="77777777" w:rsidTr="00214DF5">
        <w:trPr>
          <w:jc w:val="center"/>
        </w:trPr>
        <w:tc>
          <w:tcPr>
            <w:tcW w:w="4111" w:type="dxa"/>
          </w:tcPr>
          <w:p w14:paraId="5E75ABC9" w14:textId="77777777" w:rsidR="00B354A3" w:rsidRPr="009A0D62" w:rsidRDefault="00B354A3" w:rsidP="00B354A3">
            <w:pPr>
              <w:jc w:val="both"/>
              <w:rPr>
                <w:rFonts w:ascii="Noto Sans" w:hAnsi="Noto Sans" w:cs="Noto Sans"/>
                <w:sz w:val="20"/>
                <w:szCs w:val="20"/>
              </w:rPr>
            </w:pPr>
            <w:r w:rsidRPr="009A0D62">
              <w:rPr>
                <w:rFonts w:ascii="Noto Sans" w:hAnsi="Noto Sans" w:cs="Noto Sans"/>
                <w:sz w:val="20"/>
                <w:szCs w:val="20"/>
              </w:rPr>
              <w:lastRenderedPageBreak/>
              <w:t>Personal propuesto para el Grupo de Gestión de Incidentes, incluyendo curriculum vitae, diplomas o constancias o certificados que acredite el dominio de herramientas, así como el certificado de estudios o título o cédula profesional con la que acredite el grado de estudio requerido para el perfil.</w:t>
            </w:r>
          </w:p>
        </w:tc>
        <w:tc>
          <w:tcPr>
            <w:tcW w:w="2835" w:type="dxa"/>
          </w:tcPr>
          <w:p w14:paraId="2AE439FC" w14:textId="49793EA3" w:rsidR="00B354A3" w:rsidRPr="009A0D62" w:rsidRDefault="00B354A3" w:rsidP="00B354A3">
            <w:pPr>
              <w:jc w:val="both"/>
              <w:rPr>
                <w:rFonts w:ascii="Noto Sans" w:hAnsi="Noto Sans" w:cs="Noto Sans"/>
                <w:sz w:val="20"/>
                <w:szCs w:val="20"/>
              </w:rPr>
            </w:pPr>
            <w:r w:rsidRPr="009A0D62">
              <w:rPr>
                <w:rFonts w:ascii="Noto Sans" w:hAnsi="Noto Sans" w:cs="Noto Sans"/>
                <w:color w:val="000000"/>
                <w:sz w:val="20"/>
                <w:szCs w:val="20"/>
                <w:shd w:val="clear" w:color="auto" w:fill="FFFFFF"/>
              </w:rPr>
              <w:t xml:space="preserve">Dentro de los </w:t>
            </w:r>
            <w:r w:rsidRPr="009A0D62">
              <w:rPr>
                <w:rFonts w:ascii="Noto Sans" w:hAnsi="Noto Sans" w:cs="Noto Sans"/>
                <w:sz w:val="20"/>
                <w:szCs w:val="20"/>
              </w:rPr>
              <w:t>5 (cinco) días naturales posteriores a la fecha de notificación del fallo.</w:t>
            </w:r>
          </w:p>
          <w:p w14:paraId="61D5DFF3" w14:textId="77777777" w:rsidR="00B354A3" w:rsidRPr="009A0D62" w:rsidRDefault="00B354A3" w:rsidP="00B354A3">
            <w:pPr>
              <w:jc w:val="both"/>
              <w:rPr>
                <w:rFonts w:ascii="Noto Sans" w:hAnsi="Noto Sans" w:cs="Noto Sans"/>
                <w:sz w:val="20"/>
                <w:szCs w:val="20"/>
              </w:rPr>
            </w:pPr>
          </w:p>
          <w:p w14:paraId="634C2C03" w14:textId="5EBD09E9" w:rsidR="00B354A3" w:rsidRPr="009A0D62" w:rsidRDefault="00B354A3" w:rsidP="00B354A3">
            <w:pPr>
              <w:jc w:val="both"/>
              <w:rPr>
                <w:rFonts w:ascii="Noto Sans" w:hAnsi="Noto Sans" w:cs="Noto Sans"/>
                <w:sz w:val="20"/>
                <w:szCs w:val="20"/>
              </w:rPr>
            </w:pPr>
            <w:r w:rsidRPr="009A0D62">
              <w:rPr>
                <w:rFonts w:ascii="Noto Sans" w:hAnsi="Noto Sans" w:cs="Noto Sans"/>
                <w:sz w:val="20"/>
                <w:szCs w:val="20"/>
              </w:rPr>
              <w:t xml:space="preserve">En medio Electrónico e Impreso </w:t>
            </w:r>
            <w:r w:rsidRPr="009A0D62">
              <w:rPr>
                <w:rFonts w:ascii="Noto Sans" w:hAnsi="Noto Sans" w:cs="Noto Sans"/>
                <w:color w:val="000000"/>
                <w:sz w:val="20"/>
                <w:szCs w:val="20"/>
                <w:shd w:val="clear" w:color="auto" w:fill="FFFFFF"/>
              </w:rPr>
              <w:t>debidamente formalizados por el Administrador del Contrato y Administrador del Proyecto de “EL LICITANTE”.</w:t>
            </w:r>
          </w:p>
        </w:tc>
        <w:tc>
          <w:tcPr>
            <w:tcW w:w="2977" w:type="dxa"/>
          </w:tcPr>
          <w:p w14:paraId="7C4161CD" w14:textId="3C923646" w:rsidR="00B354A3" w:rsidRPr="009A0D62" w:rsidRDefault="00B354A3" w:rsidP="00B354A3">
            <w:pPr>
              <w:jc w:val="both"/>
              <w:rPr>
                <w:rFonts w:ascii="Noto Sans" w:hAnsi="Noto Sans" w:cs="Noto Sans"/>
                <w:sz w:val="20"/>
                <w:szCs w:val="20"/>
              </w:rPr>
            </w:pPr>
            <w:r w:rsidRPr="009A0D62">
              <w:rPr>
                <w:rFonts w:ascii="Noto Sans" w:hAnsi="Noto Sans" w:cs="Noto Sans"/>
                <w:sz w:val="20"/>
                <w:szCs w:val="20"/>
              </w:rPr>
              <w:t xml:space="preserve">El equivalente a 0.2% del costo total de los conceptos de servicios </w:t>
            </w:r>
            <w:r w:rsidRPr="009A0D62">
              <w:rPr>
                <w:rFonts w:ascii="Noto Sans" w:hAnsi="Noto Sans" w:cs="Noto Sans"/>
                <w:b/>
                <w:sz w:val="20"/>
                <w:szCs w:val="20"/>
              </w:rPr>
              <w:t>2. Operación y gestión de la operación a la Infraestructura física y sus componentes en los Centro de Datos ofertados por “EL LICITANTE”, 3. Operación y gestión de la operación de los componentes lógicos en los centros de datos ofertados por “EL LICITANTE” y 4. Visibilidad y Observación de componentes (físicos y lógicos) en los centros de datos ofertados por “EL LICITANTE”,</w:t>
            </w:r>
            <w:r w:rsidRPr="009A0D62">
              <w:rPr>
                <w:rFonts w:ascii="Noto Sans" w:hAnsi="Noto Sans" w:cs="Noto Sans"/>
                <w:sz w:val="20"/>
                <w:szCs w:val="20"/>
              </w:rPr>
              <w:t xml:space="preserve"> por la entrega parcial o deficiente de Personal propuesto para el Grupo de Gestión, al no cumplir con todos los elementos requeridos en “Anexo Técnico” o fuera plazo establecido para su entrega.</w:t>
            </w:r>
          </w:p>
        </w:tc>
      </w:tr>
      <w:tr w:rsidR="00B354A3" w:rsidRPr="009A0D62" w14:paraId="358E3A95" w14:textId="77777777" w:rsidTr="00214DF5">
        <w:trPr>
          <w:jc w:val="center"/>
        </w:trPr>
        <w:tc>
          <w:tcPr>
            <w:tcW w:w="4111" w:type="dxa"/>
            <w:vAlign w:val="center"/>
          </w:tcPr>
          <w:p w14:paraId="2AD1D998" w14:textId="77777777" w:rsidR="00B354A3" w:rsidRPr="009A0D62" w:rsidRDefault="00B354A3" w:rsidP="00B354A3">
            <w:pPr>
              <w:jc w:val="both"/>
              <w:rPr>
                <w:rFonts w:ascii="Noto Sans" w:hAnsi="Noto Sans" w:cs="Noto Sans"/>
                <w:b/>
                <w:bCs/>
                <w:sz w:val="20"/>
                <w:szCs w:val="20"/>
              </w:rPr>
            </w:pPr>
            <w:r w:rsidRPr="009A0D62">
              <w:rPr>
                <w:rFonts w:ascii="Noto Sans" w:hAnsi="Noto Sans" w:cs="Noto Sans"/>
                <w:b/>
                <w:bCs/>
                <w:sz w:val="20"/>
                <w:szCs w:val="20"/>
              </w:rPr>
              <w:t>Repositorio Documental</w:t>
            </w:r>
          </w:p>
          <w:p w14:paraId="4F955B62" w14:textId="47BA6ED9" w:rsidR="00B354A3" w:rsidRPr="009A0D62" w:rsidRDefault="00B354A3" w:rsidP="00B354A3">
            <w:pPr>
              <w:jc w:val="both"/>
              <w:rPr>
                <w:rFonts w:ascii="Noto Sans" w:hAnsi="Noto Sans" w:cs="Noto Sans"/>
                <w:sz w:val="20"/>
                <w:szCs w:val="20"/>
              </w:rPr>
            </w:pPr>
            <w:r w:rsidRPr="009A0D62">
              <w:rPr>
                <w:rFonts w:ascii="Noto Sans" w:hAnsi="Noto Sans" w:cs="Noto Sans"/>
                <w:sz w:val="20"/>
                <w:szCs w:val="20"/>
              </w:rPr>
              <w:t xml:space="preserve">Proporcionar mediante el establecimiento de una plataforma (repositorio) los documentos probatorios del servicio, como lo pueden ser entregables, informes, reportes, entre otros, y al final del contrato que en su caso se derive del proceso de contratación, “EL INSTITUTO” definirá el </w:t>
            </w:r>
            <w:r w:rsidRPr="009A0D62">
              <w:rPr>
                <w:rFonts w:ascii="Noto Sans" w:hAnsi="Noto Sans" w:cs="Noto Sans"/>
                <w:sz w:val="20"/>
                <w:szCs w:val="20"/>
              </w:rPr>
              <w:lastRenderedPageBreak/>
              <w:t>repositorio correspondiente para la transferencia de documentación a “EL INSTITUTO”. La plataforma que servirá de contenedor oficial será proporcionada, administrada y soportada por “EL LICITANTE”.</w:t>
            </w:r>
          </w:p>
        </w:tc>
        <w:tc>
          <w:tcPr>
            <w:tcW w:w="2835" w:type="dxa"/>
          </w:tcPr>
          <w:p w14:paraId="2FDF9D2A" w14:textId="2FD38B81" w:rsidR="00B354A3" w:rsidRPr="009A0D62" w:rsidRDefault="00B354A3" w:rsidP="00B354A3">
            <w:pPr>
              <w:jc w:val="both"/>
              <w:rPr>
                <w:rFonts w:ascii="Noto Sans" w:hAnsi="Noto Sans" w:cs="Noto Sans"/>
                <w:sz w:val="20"/>
                <w:szCs w:val="20"/>
              </w:rPr>
            </w:pPr>
            <w:r w:rsidRPr="009A0D62">
              <w:rPr>
                <w:rFonts w:ascii="Noto Sans" w:hAnsi="Noto Sans" w:cs="Noto Sans"/>
                <w:sz w:val="20"/>
                <w:szCs w:val="20"/>
              </w:rPr>
              <w:lastRenderedPageBreak/>
              <w:t>En un plazo de 10 (diez) días naturales posteriores a la fecha de notificación del fallo.</w:t>
            </w:r>
          </w:p>
          <w:p w14:paraId="619B9978" w14:textId="240348B3" w:rsidR="00B354A3" w:rsidRPr="009A0D62" w:rsidRDefault="00B354A3" w:rsidP="00B354A3">
            <w:pPr>
              <w:jc w:val="both"/>
              <w:rPr>
                <w:rFonts w:ascii="Noto Sans" w:hAnsi="Noto Sans" w:cs="Noto Sans"/>
                <w:sz w:val="20"/>
                <w:szCs w:val="20"/>
                <w:lang w:eastAsia="es-MX"/>
              </w:rPr>
            </w:pPr>
            <w:r w:rsidRPr="009A0D62">
              <w:rPr>
                <w:rFonts w:ascii="Noto Sans" w:hAnsi="Noto Sans" w:cs="Noto Sans"/>
                <w:sz w:val="20"/>
                <w:szCs w:val="20"/>
              </w:rPr>
              <w:t xml:space="preserve">En medio Electrónico e Impreso </w:t>
            </w:r>
            <w:r w:rsidRPr="009A0D62">
              <w:rPr>
                <w:rFonts w:ascii="Noto Sans" w:hAnsi="Noto Sans" w:cs="Noto Sans"/>
                <w:color w:val="000000"/>
                <w:sz w:val="20"/>
                <w:szCs w:val="20"/>
                <w:shd w:val="clear" w:color="auto" w:fill="FFFFFF"/>
              </w:rPr>
              <w:t xml:space="preserve">debidamente </w:t>
            </w:r>
            <w:r w:rsidRPr="009A0D62">
              <w:rPr>
                <w:rFonts w:ascii="Noto Sans" w:hAnsi="Noto Sans" w:cs="Noto Sans"/>
                <w:sz w:val="20"/>
                <w:szCs w:val="20"/>
                <w:shd w:val="clear" w:color="auto" w:fill="FFFFFF"/>
              </w:rPr>
              <w:t>formalizados</w:t>
            </w:r>
            <w:r w:rsidRPr="009A0D62">
              <w:rPr>
                <w:rFonts w:ascii="Noto Sans" w:hAnsi="Noto Sans" w:cs="Noto Sans"/>
                <w:color w:val="000000"/>
                <w:sz w:val="20"/>
                <w:szCs w:val="20"/>
                <w:shd w:val="clear" w:color="auto" w:fill="FFFFFF"/>
              </w:rPr>
              <w:t xml:space="preserve"> por el Administrador del Contrato </w:t>
            </w:r>
            <w:r w:rsidRPr="009A0D62">
              <w:rPr>
                <w:rFonts w:ascii="Noto Sans" w:hAnsi="Noto Sans" w:cs="Noto Sans"/>
                <w:color w:val="000000"/>
                <w:sz w:val="20"/>
                <w:szCs w:val="20"/>
                <w:shd w:val="clear" w:color="auto" w:fill="FFFFFF"/>
              </w:rPr>
              <w:lastRenderedPageBreak/>
              <w:t>y Administrador del Proyecto de “EL LICITANTE”.</w:t>
            </w:r>
          </w:p>
          <w:p w14:paraId="309D1094" w14:textId="77777777" w:rsidR="00B354A3" w:rsidRPr="009A0D62" w:rsidRDefault="00B354A3" w:rsidP="00B354A3">
            <w:pPr>
              <w:jc w:val="both"/>
              <w:rPr>
                <w:rFonts w:ascii="Noto Sans" w:hAnsi="Noto Sans" w:cs="Noto Sans"/>
                <w:sz w:val="20"/>
                <w:szCs w:val="20"/>
              </w:rPr>
            </w:pPr>
          </w:p>
        </w:tc>
        <w:tc>
          <w:tcPr>
            <w:tcW w:w="2977" w:type="dxa"/>
          </w:tcPr>
          <w:p w14:paraId="1491B9B6" w14:textId="4364F7F7" w:rsidR="00B354A3" w:rsidRPr="009A0D62" w:rsidRDefault="00B354A3" w:rsidP="00B354A3">
            <w:pPr>
              <w:jc w:val="both"/>
              <w:rPr>
                <w:rFonts w:ascii="Noto Sans" w:hAnsi="Noto Sans" w:cs="Noto Sans"/>
                <w:sz w:val="20"/>
                <w:szCs w:val="20"/>
              </w:rPr>
            </w:pPr>
            <w:r w:rsidRPr="009A0D62">
              <w:rPr>
                <w:rFonts w:ascii="Noto Sans" w:hAnsi="Noto Sans" w:cs="Noto Sans"/>
                <w:sz w:val="20"/>
                <w:szCs w:val="20"/>
              </w:rPr>
              <w:lastRenderedPageBreak/>
              <w:t xml:space="preserve">El equivalente a 0.2% del costo total de los conceptos de servicios </w:t>
            </w:r>
            <w:r w:rsidRPr="009A0D62">
              <w:rPr>
                <w:rFonts w:ascii="Noto Sans" w:hAnsi="Noto Sans" w:cs="Noto Sans"/>
                <w:b/>
                <w:sz w:val="20"/>
                <w:szCs w:val="20"/>
              </w:rPr>
              <w:t xml:space="preserve">2. Operación y gestión de la operación a la Infraestructura física y sus componentes en los Centro de Datos ofertados por “EL LICITANTE”, 3. Operación y gestión de la operación de </w:t>
            </w:r>
            <w:r w:rsidRPr="009A0D62">
              <w:rPr>
                <w:rFonts w:ascii="Noto Sans" w:hAnsi="Noto Sans" w:cs="Noto Sans"/>
                <w:b/>
                <w:sz w:val="20"/>
                <w:szCs w:val="20"/>
              </w:rPr>
              <w:lastRenderedPageBreak/>
              <w:t>los componentes lógicos en los centros de datos ofertados por “EL LICITANTE” y 4. Visibilidad y Observación de componentes (físicos y lógicos) en los centros de datos ofertados por “EL LICITANTE”,</w:t>
            </w:r>
            <w:r w:rsidRPr="009A0D62">
              <w:rPr>
                <w:rFonts w:ascii="Noto Sans" w:hAnsi="Noto Sans" w:cs="Noto Sans"/>
                <w:sz w:val="20"/>
                <w:szCs w:val="20"/>
              </w:rPr>
              <w:t xml:space="preserve"> por la entrega parcial o deficiente del Repositorio Documental, al no cumplir con todos los elementos requeridos en “Anexo Técnico” o fuera plazo establecido para su entrega.</w:t>
            </w:r>
          </w:p>
        </w:tc>
      </w:tr>
      <w:tr w:rsidR="00B354A3" w:rsidRPr="009A0D62" w14:paraId="5F6E9FBF" w14:textId="77777777" w:rsidTr="00214DF5">
        <w:trPr>
          <w:jc w:val="center"/>
        </w:trPr>
        <w:tc>
          <w:tcPr>
            <w:tcW w:w="4111" w:type="dxa"/>
          </w:tcPr>
          <w:p w14:paraId="2C6A3A33" w14:textId="6DB60D5F" w:rsidR="00B354A3" w:rsidRPr="009A0D62" w:rsidRDefault="00B354A3" w:rsidP="00B354A3">
            <w:pPr>
              <w:jc w:val="both"/>
              <w:rPr>
                <w:rFonts w:ascii="Noto Sans" w:hAnsi="Noto Sans" w:cs="Noto Sans"/>
                <w:b/>
                <w:bCs/>
                <w:sz w:val="20"/>
                <w:szCs w:val="20"/>
              </w:rPr>
            </w:pPr>
            <w:r w:rsidRPr="009A0D62">
              <w:rPr>
                <w:rFonts w:ascii="Noto Sans" w:hAnsi="Noto Sans" w:cs="Noto Sans"/>
                <w:b/>
                <w:bCs/>
                <w:sz w:val="20"/>
                <w:szCs w:val="20"/>
              </w:rPr>
              <w:lastRenderedPageBreak/>
              <w:t>Repositorio de imágenes y medias para los componentes.</w:t>
            </w:r>
          </w:p>
          <w:p w14:paraId="7C2BD677" w14:textId="77777777" w:rsidR="00B354A3" w:rsidRPr="009A0D62" w:rsidRDefault="00B354A3" w:rsidP="00B354A3">
            <w:pPr>
              <w:jc w:val="both"/>
              <w:rPr>
                <w:rFonts w:ascii="Noto Sans" w:hAnsi="Noto Sans" w:cs="Noto Sans"/>
                <w:b/>
                <w:bCs/>
                <w:sz w:val="20"/>
                <w:szCs w:val="20"/>
              </w:rPr>
            </w:pPr>
          </w:p>
          <w:p w14:paraId="024788BA" w14:textId="77777777" w:rsidR="00B354A3" w:rsidRPr="009A0D62" w:rsidRDefault="00B354A3" w:rsidP="00B354A3">
            <w:pPr>
              <w:jc w:val="both"/>
              <w:rPr>
                <w:rFonts w:ascii="Noto Sans" w:hAnsi="Noto Sans" w:cs="Noto Sans"/>
                <w:sz w:val="20"/>
                <w:szCs w:val="20"/>
              </w:rPr>
            </w:pPr>
            <w:r w:rsidRPr="009A0D62">
              <w:rPr>
                <w:rFonts w:ascii="Noto Sans" w:hAnsi="Noto Sans" w:cs="Noto Sans"/>
                <w:sz w:val="20"/>
                <w:szCs w:val="20"/>
              </w:rPr>
              <w:t>Proporcionar el espacio en una plataforma de acceso compartido, donde se resguardará el software utilizado durante la operación del contrato, que en su caso se derive del proceso de contratación correspondiente, para la implementación de los servicios objeto del presente Anexo Técnico, que debe incluir, de manera enunciativa más no limitativa, las medias siguientes: imágenes de contenedores, imágenes de máquinas virtuales, sistemas operativos, servidores web, servidores de aplicación, bases de datos, parches, entre otros.</w:t>
            </w:r>
          </w:p>
        </w:tc>
        <w:tc>
          <w:tcPr>
            <w:tcW w:w="2835" w:type="dxa"/>
          </w:tcPr>
          <w:p w14:paraId="6A7DC8E9" w14:textId="18E2C43D" w:rsidR="00B354A3" w:rsidRPr="009A0D62" w:rsidRDefault="00B354A3" w:rsidP="00B354A3">
            <w:pPr>
              <w:jc w:val="both"/>
              <w:rPr>
                <w:rFonts w:ascii="Noto Sans" w:hAnsi="Noto Sans" w:cs="Noto Sans"/>
                <w:sz w:val="20"/>
                <w:szCs w:val="20"/>
              </w:rPr>
            </w:pPr>
            <w:r w:rsidRPr="009A0D62">
              <w:rPr>
                <w:rFonts w:ascii="Noto Sans" w:hAnsi="Noto Sans" w:cs="Noto Sans"/>
                <w:sz w:val="20"/>
                <w:szCs w:val="20"/>
              </w:rPr>
              <w:t>En un plazo no mayor a 7 (siete) días naturales posteriores a la fecha de notificación del fallo.</w:t>
            </w:r>
          </w:p>
          <w:p w14:paraId="47EF7532" w14:textId="77777777" w:rsidR="00B354A3" w:rsidRPr="009A0D62" w:rsidRDefault="00B354A3" w:rsidP="00B354A3">
            <w:pPr>
              <w:jc w:val="both"/>
              <w:rPr>
                <w:rFonts w:ascii="Noto Sans" w:hAnsi="Noto Sans" w:cs="Noto Sans"/>
                <w:sz w:val="20"/>
                <w:szCs w:val="20"/>
              </w:rPr>
            </w:pPr>
          </w:p>
          <w:p w14:paraId="0D550504" w14:textId="00FA812F" w:rsidR="00B354A3" w:rsidRPr="009A0D62" w:rsidRDefault="00B354A3" w:rsidP="00B354A3">
            <w:pPr>
              <w:jc w:val="both"/>
              <w:rPr>
                <w:rFonts w:ascii="Noto Sans" w:hAnsi="Noto Sans" w:cs="Noto Sans"/>
                <w:sz w:val="20"/>
                <w:szCs w:val="20"/>
              </w:rPr>
            </w:pPr>
            <w:r w:rsidRPr="009A0D62">
              <w:rPr>
                <w:rFonts w:ascii="Noto Sans" w:hAnsi="Noto Sans" w:cs="Noto Sans"/>
                <w:sz w:val="20"/>
                <w:szCs w:val="20"/>
              </w:rPr>
              <w:t xml:space="preserve">En medio Electrónico e Impreso </w:t>
            </w:r>
            <w:r w:rsidRPr="009A0D62">
              <w:rPr>
                <w:rFonts w:ascii="Noto Sans" w:hAnsi="Noto Sans" w:cs="Noto Sans"/>
                <w:color w:val="000000"/>
                <w:sz w:val="20"/>
                <w:szCs w:val="20"/>
                <w:shd w:val="clear" w:color="auto" w:fill="FFFFFF"/>
              </w:rPr>
              <w:t>debidamente formalizados por el Administrador del Contrato y Administrador del Proyecto de “EL LICITANTE”.</w:t>
            </w:r>
          </w:p>
        </w:tc>
        <w:tc>
          <w:tcPr>
            <w:tcW w:w="2977" w:type="dxa"/>
          </w:tcPr>
          <w:p w14:paraId="11AE1BD6" w14:textId="6BAD2E27" w:rsidR="00B354A3" w:rsidRPr="009A0D62" w:rsidRDefault="00B354A3" w:rsidP="00B354A3">
            <w:pPr>
              <w:jc w:val="both"/>
              <w:rPr>
                <w:rFonts w:ascii="Noto Sans" w:hAnsi="Noto Sans" w:cs="Noto Sans"/>
                <w:b/>
                <w:bCs/>
                <w:sz w:val="20"/>
                <w:szCs w:val="20"/>
              </w:rPr>
            </w:pPr>
            <w:r w:rsidRPr="009A0D62">
              <w:rPr>
                <w:rFonts w:ascii="Noto Sans" w:hAnsi="Noto Sans" w:cs="Noto Sans"/>
                <w:sz w:val="20"/>
                <w:szCs w:val="20"/>
              </w:rPr>
              <w:t xml:space="preserve">El equivalente a 0.2% del costo total de los conceptos de servicios </w:t>
            </w:r>
            <w:r w:rsidRPr="009A0D62">
              <w:rPr>
                <w:rFonts w:ascii="Noto Sans" w:hAnsi="Noto Sans" w:cs="Noto Sans"/>
                <w:b/>
                <w:sz w:val="20"/>
                <w:szCs w:val="20"/>
              </w:rPr>
              <w:t>2. Operación y gestión de la operación a la Infraestructura física y sus componentes en los Centro de Datos ofertados por “EL LICITANTE”, 3. Operación y gestión de la operación de los componentes lógicos en los centros de datos ofertados por “EL LICITANTE” y 4. Visibilidad y Observación de componentes (físicos y lógicos) en los centros de datos ofertados por “EL LICITANTE”</w:t>
            </w:r>
            <w:r w:rsidRPr="009A0D62">
              <w:rPr>
                <w:rFonts w:ascii="Noto Sans" w:hAnsi="Noto Sans" w:cs="Noto Sans"/>
                <w:sz w:val="20"/>
                <w:szCs w:val="20"/>
              </w:rPr>
              <w:t>, por la entrega parcial o deficiente del Repositorio de imágenes y medias para los componentes., al no cumplir con todos los elementos requeridos en “Anexo Técnico” o fuera plazo establecido para su entrega.</w:t>
            </w:r>
          </w:p>
        </w:tc>
      </w:tr>
      <w:tr w:rsidR="00B354A3" w:rsidRPr="009A0D62" w14:paraId="5E9B3587" w14:textId="77777777" w:rsidTr="00214DF5">
        <w:trPr>
          <w:jc w:val="center"/>
        </w:trPr>
        <w:tc>
          <w:tcPr>
            <w:tcW w:w="4111" w:type="dxa"/>
          </w:tcPr>
          <w:p w14:paraId="31F34A20" w14:textId="77777777" w:rsidR="00B354A3" w:rsidRPr="009A0D62" w:rsidRDefault="00B354A3" w:rsidP="00B354A3">
            <w:pPr>
              <w:jc w:val="both"/>
              <w:rPr>
                <w:rFonts w:ascii="Noto Sans" w:hAnsi="Noto Sans" w:cs="Noto Sans"/>
                <w:b/>
                <w:bCs/>
                <w:sz w:val="20"/>
                <w:szCs w:val="20"/>
              </w:rPr>
            </w:pPr>
            <w:r w:rsidRPr="009A0D62">
              <w:rPr>
                <w:rFonts w:ascii="Noto Sans" w:hAnsi="Noto Sans" w:cs="Noto Sans"/>
                <w:b/>
                <w:bCs/>
                <w:sz w:val="20"/>
                <w:szCs w:val="20"/>
              </w:rPr>
              <w:t>CMDB de infraestructura tecnológica.</w:t>
            </w:r>
          </w:p>
          <w:p w14:paraId="5D6F86CA" w14:textId="77777777" w:rsidR="00B354A3" w:rsidRPr="009A0D62" w:rsidRDefault="00B354A3" w:rsidP="00B354A3">
            <w:pPr>
              <w:jc w:val="both"/>
              <w:rPr>
                <w:rFonts w:ascii="Noto Sans" w:hAnsi="Noto Sans" w:cs="Noto Sans"/>
                <w:sz w:val="20"/>
                <w:szCs w:val="20"/>
                <w:lang w:eastAsia="es-MX"/>
              </w:rPr>
            </w:pPr>
          </w:p>
          <w:p w14:paraId="1A92D312" w14:textId="2CC8C1FB" w:rsidR="00B354A3" w:rsidRPr="009A0D62" w:rsidRDefault="00B354A3" w:rsidP="00B354A3">
            <w:pPr>
              <w:jc w:val="both"/>
              <w:rPr>
                <w:rFonts w:ascii="Noto Sans" w:hAnsi="Noto Sans" w:cs="Noto Sans"/>
                <w:sz w:val="20"/>
                <w:szCs w:val="20"/>
              </w:rPr>
            </w:pPr>
            <w:r w:rsidRPr="009A0D62">
              <w:rPr>
                <w:rFonts w:ascii="Noto Sans" w:hAnsi="Noto Sans" w:cs="Noto Sans"/>
                <w:sz w:val="20"/>
                <w:szCs w:val="20"/>
                <w:lang w:eastAsia="es-MX"/>
              </w:rPr>
              <w:lastRenderedPageBreak/>
              <w:t>Diseño, planeación, habilitación, configuración, implementación, operación, gestión, soporte y actualización de la CMDB, en infraestructura habilitada por “EL LICITANTE” y accesible tanto para personal de “EL LICITANTE” como para personal que “EL INSTITUTO” designe a través de la Coordinación de Servicios de Infraestructura Tecnológica Institucional (CSITI) y/o de la Coordinación de Ingeniería Tecnológica (CIT).</w:t>
            </w:r>
          </w:p>
        </w:tc>
        <w:tc>
          <w:tcPr>
            <w:tcW w:w="2835" w:type="dxa"/>
          </w:tcPr>
          <w:p w14:paraId="72366E69" w14:textId="5B8CEBB1" w:rsidR="00B354A3" w:rsidRPr="009A0D62" w:rsidRDefault="00B354A3" w:rsidP="00B354A3">
            <w:pPr>
              <w:jc w:val="both"/>
              <w:rPr>
                <w:rFonts w:ascii="Noto Sans" w:hAnsi="Noto Sans" w:cs="Noto Sans"/>
                <w:sz w:val="20"/>
                <w:szCs w:val="20"/>
              </w:rPr>
            </w:pPr>
            <w:r w:rsidRPr="009A0D62">
              <w:rPr>
                <w:rFonts w:ascii="Noto Sans" w:hAnsi="Noto Sans" w:cs="Noto Sans"/>
                <w:sz w:val="20"/>
                <w:szCs w:val="20"/>
              </w:rPr>
              <w:lastRenderedPageBreak/>
              <w:t xml:space="preserve">Con corte mensual dentro de los 10 (diez) días </w:t>
            </w:r>
            <w:r w:rsidRPr="009A0D62">
              <w:rPr>
                <w:rFonts w:ascii="Noto Sans" w:hAnsi="Noto Sans" w:cs="Noto Sans"/>
                <w:sz w:val="20"/>
                <w:szCs w:val="20"/>
              </w:rPr>
              <w:lastRenderedPageBreak/>
              <w:t>naturales posteriores al mes que se reporta.</w:t>
            </w:r>
          </w:p>
          <w:p w14:paraId="0BB61F3A" w14:textId="77777777" w:rsidR="00B354A3" w:rsidRPr="009A0D62" w:rsidRDefault="00B354A3" w:rsidP="00B354A3">
            <w:pPr>
              <w:jc w:val="both"/>
              <w:rPr>
                <w:rFonts w:ascii="Noto Sans" w:hAnsi="Noto Sans" w:cs="Noto Sans"/>
                <w:sz w:val="20"/>
                <w:szCs w:val="20"/>
              </w:rPr>
            </w:pPr>
          </w:p>
          <w:p w14:paraId="0DB80B4B" w14:textId="64D8B33C" w:rsidR="00B354A3" w:rsidRPr="009A0D62" w:rsidRDefault="00B354A3" w:rsidP="00B354A3">
            <w:pPr>
              <w:jc w:val="both"/>
              <w:rPr>
                <w:rFonts w:ascii="Noto Sans" w:hAnsi="Noto Sans" w:cs="Noto Sans"/>
                <w:sz w:val="20"/>
                <w:szCs w:val="20"/>
              </w:rPr>
            </w:pPr>
            <w:r w:rsidRPr="009A0D62">
              <w:rPr>
                <w:rFonts w:ascii="Noto Sans" w:hAnsi="Noto Sans" w:cs="Noto Sans"/>
                <w:sz w:val="20"/>
                <w:szCs w:val="20"/>
              </w:rPr>
              <w:t>A través de la Intranet de “EL INSTITUTO”, la CMDB a manera de blog para consulta únicamente al personal que “EL INSTITUTO” designe.</w:t>
            </w:r>
          </w:p>
        </w:tc>
        <w:tc>
          <w:tcPr>
            <w:tcW w:w="2977" w:type="dxa"/>
          </w:tcPr>
          <w:p w14:paraId="68960719" w14:textId="46EABD77" w:rsidR="00B354A3" w:rsidRPr="009A0D62" w:rsidRDefault="00B354A3" w:rsidP="00B354A3">
            <w:pPr>
              <w:jc w:val="both"/>
              <w:rPr>
                <w:rFonts w:ascii="Noto Sans" w:hAnsi="Noto Sans" w:cs="Noto Sans"/>
                <w:sz w:val="20"/>
                <w:szCs w:val="20"/>
              </w:rPr>
            </w:pPr>
            <w:r w:rsidRPr="009A0D62">
              <w:rPr>
                <w:rFonts w:ascii="Noto Sans" w:hAnsi="Noto Sans" w:cs="Noto Sans"/>
                <w:sz w:val="20"/>
                <w:szCs w:val="20"/>
              </w:rPr>
              <w:lastRenderedPageBreak/>
              <w:t xml:space="preserve">El equivalente a 1% del costo total de los conceptos de </w:t>
            </w:r>
            <w:r w:rsidRPr="009A0D62">
              <w:rPr>
                <w:rFonts w:ascii="Noto Sans" w:hAnsi="Noto Sans" w:cs="Noto Sans"/>
                <w:sz w:val="20"/>
                <w:szCs w:val="20"/>
              </w:rPr>
              <w:lastRenderedPageBreak/>
              <w:t xml:space="preserve">servicios </w:t>
            </w:r>
            <w:r w:rsidRPr="009A0D62">
              <w:rPr>
                <w:rFonts w:ascii="Noto Sans" w:hAnsi="Noto Sans" w:cs="Noto Sans"/>
                <w:b/>
                <w:sz w:val="20"/>
                <w:szCs w:val="20"/>
              </w:rPr>
              <w:t xml:space="preserve">2. Operación y gestión de la operación a la Infraestructura física y sus componentes en los Centro de Datos ofertados por “EL LICITANTE”, 3. Operación y gestión de la operación de los componentes lógicos en los centros de datos ofertados por “EL LICITANTE” y 4. Visibilidad y Observación de componentes (físicos y lógicos) en los centros de datos ofertados por “EL LICITANTE”, </w:t>
            </w:r>
            <w:r w:rsidRPr="009A0D62">
              <w:rPr>
                <w:rFonts w:ascii="Noto Sans" w:hAnsi="Noto Sans" w:cs="Noto Sans"/>
                <w:sz w:val="20"/>
                <w:szCs w:val="20"/>
              </w:rPr>
              <w:t>por la entrega parcial o deficiente del CMDB de infraestructura tecnológica., al no cumplir con todos los elementos requeridos en “Anexo Técnico” o fuera plazo establecido para su entrega.</w:t>
            </w:r>
          </w:p>
        </w:tc>
      </w:tr>
      <w:tr w:rsidR="00B354A3" w:rsidRPr="009A0D62" w14:paraId="71964A15" w14:textId="77777777" w:rsidTr="00214DF5">
        <w:trPr>
          <w:jc w:val="center"/>
        </w:trPr>
        <w:tc>
          <w:tcPr>
            <w:tcW w:w="4111" w:type="dxa"/>
          </w:tcPr>
          <w:p w14:paraId="64A50806" w14:textId="77777777" w:rsidR="00B354A3" w:rsidRPr="009A0D62" w:rsidRDefault="00B354A3" w:rsidP="00B354A3">
            <w:pPr>
              <w:rPr>
                <w:rFonts w:ascii="Noto Sans" w:hAnsi="Noto Sans" w:cs="Noto Sans"/>
                <w:b/>
                <w:bCs/>
                <w:sz w:val="20"/>
                <w:szCs w:val="20"/>
              </w:rPr>
            </w:pPr>
            <w:r w:rsidRPr="009A0D62">
              <w:rPr>
                <w:rFonts w:ascii="Noto Sans" w:hAnsi="Noto Sans" w:cs="Noto Sans"/>
                <w:b/>
                <w:bCs/>
                <w:sz w:val="20"/>
                <w:szCs w:val="20"/>
              </w:rPr>
              <w:lastRenderedPageBreak/>
              <w:t>Reporte de Administración</w:t>
            </w:r>
          </w:p>
          <w:p w14:paraId="03616805" w14:textId="4A8D5624" w:rsidR="00B354A3" w:rsidRPr="009A0D62" w:rsidRDefault="00B354A3" w:rsidP="00B354A3">
            <w:pPr>
              <w:rPr>
                <w:rFonts w:ascii="Noto Sans" w:hAnsi="Noto Sans" w:cs="Noto Sans"/>
                <w:b/>
                <w:bCs/>
                <w:sz w:val="20"/>
                <w:szCs w:val="20"/>
              </w:rPr>
            </w:pPr>
            <w:r w:rsidRPr="009A0D62">
              <w:rPr>
                <w:rFonts w:ascii="Noto Sans" w:hAnsi="Noto Sans" w:cs="Noto Sans"/>
                <w:b/>
                <w:bCs/>
                <w:sz w:val="20"/>
                <w:szCs w:val="20"/>
              </w:rPr>
              <w:t>Gestión de los servicios.</w:t>
            </w:r>
          </w:p>
        </w:tc>
        <w:tc>
          <w:tcPr>
            <w:tcW w:w="2835" w:type="dxa"/>
          </w:tcPr>
          <w:p w14:paraId="22B4BD93" w14:textId="5B49789E" w:rsidR="00B354A3" w:rsidRPr="009A0D62" w:rsidRDefault="00B354A3" w:rsidP="00B354A3">
            <w:pPr>
              <w:jc w:val="both"/>
              <w:rPr>
                <w:rFonts w:ascii="Noto Sans" w:hAnsi="Noto Sans" w:cs="Noto Sans"/>
                <w:color w:val="000000"/>
                <w:sz w:val="20"/>
                <w:szCs w:val="20"/>
                <w:shd w:val="clear" w:color="auto" w:fill="FFFFFF"/>
              </w:rPr>
            </w:pPr>
            <w:r w:rsidRPr="009A0D62">
              <w:rPr>
                <w:rFonts w:ascii="Noto Sans" w:hAnsi="Noto Sans" w:cs="Noto Sans"/>
                <w:sz w:val="20"/>
                <w:szCs w:val="20"/>
              </w:rPr>
              <w:t xml:space="preserve">Con corte mensual, </w:t>
            </w:r>
            <w:r w:rsidRPr="009A0D62">
              <w:rPr>
                <w:rFonts w:ascii="Noto Sans" w:hAnsi="Noto Sans" w:cs="Noto Sans"/>
                <w:color w:val="000000"/>
                <w:sz w:val="20"/>
                <w:szCs w:val="20"/>
                <w:shd w:val="clear" w:color="auto" w:fill="FFFFFF"/>
              </w:rPr>
              <w:t>dentro de los 10 (diez) días naturales posteriores al mes que se reporta.</w:t>
            </w:r>
          </w:p>
          <w:p w14:paraId="7CDCA29C" w14:textId="2CA51B58" w:rsidR="00B354A3" w:rsidRPr="009A0D62" w:rsidRDefault="00B354A3" w:rsidP="00B354A3">
            <w:pPr>
              <w:jc w:val="both"/>
              <w:rPr>
                <w:rFonts w:ascii="Noto Sans" w:hAnsi="Noto Sans" w:cs="Noto Sans"/>
                <w:sz w:val="20"/>
                <w:szCs w:val="20"/>
              </w:rPr>
            </w:pPr>
          </w:p>
          <w:p w14:paraId="4AE0317A" w14:textId="39C954DC" w:rsidR="00B354A3" w:rsidRPr="009A0D62" w:rsidRDefault="00B354A3" w:rsidP="00B354A3">
            <w:pPr>
              <w:jc w:val="both"/>
              <w:rPr>
                <w:rFonts w:ascii="Noto Sans" w:hAnsi="Noto Sans" w:cs="Noto Sans"/>
                <w:sz w:val="20"/>
                <w:szCs w:val="20"/>
              </w:rPr>
            </w:pPr>
            <w:r w:rsidRPr="009A0D62">
              <w:rPr>
                <w:rFonts w:ascii="Noto Sans" w:hAnsi="Noto Sans" w:cs="Noto Sans"/>
                <w:sz w:val="20"/>
                <w:szCs w:val="20"/>
              </w:rPr>
              <w:t xml:space="preserve">En medio Electrónico e Impreso </w:t>
            </w:r>
            <w:r w:rsidRPr="009A0D62">
              <w:rPr>
                <w:rFonts w:ascii="Noto Sans" w:hAnsi="Noto Sans" w:cs="Noto Sans"/>
                <w:color w:val="000000"/>
                <w:sz w:val="20"/>
                <w:szCs w:val="20"/>
                <w:shd w:val="clear" w:color="auto" w:fill="FFFFFF"/>
              </w:rPr>
              <w:t>debidamente formalizados por el Administrador del Contrato y Administrador del Proyecto de “EL LICITANTE”.</w:t>
            </w:r>
          </w:p>
        </w:tc>
        <w:tc>
          <w:tcPr>
            <w:tcW w:w="2977" w:type="dxa"/>
          </w:tcPr>
          <w:p w14:paraId="15D6EEDD" w14:textId="68346DD3" w:rsidR="00B354A3" w:rsidRPr="009A0D62" w:rsidRDefault="00B354A3" w:rsidP="00B354A3">
            <w:pPr>
              <w:jc w:val="both"/>
              <w:rPr>
                <w:rFonts w:ascii="Noto Sans" w:hAnsi="Noto Sans" w:cs="Noto Sans"/>
                <w:sz w:val="20"/>
                <w:szCs w:val="20"/>
              </w:rPr>
            </w:pPr>
            <w:r w:rsidRPr="009A0D62">
              <w:rPr>
                <w:rFonts w:ascii="Noto Sans" w:hAnsi="Noto Sans" w:cs="Noto Sans"/>
                <w:sz w:val="20"/>
                <w:szCs w:val="20"/>
              </w:rPr>
              <w:t xml:space="preserve">El equivalente a 0.2% del costo total de los conceptos de servicios </w:t>
            </w:r>
            <w:r w:rsidRPr="009A0D62">
              <w:rPr>
                <w:rFonts w:ascii="Noto Sans" w:hAnsi="Noto Sans" w:cs="Noto Sans"/>
                <w:b/>
                <w:sz w:val="20"/>
                <w:szCs w:val="20"/>
              </w:rPr>
              <w:t>2. Operación y gestión de la operación a la Infraestructura física y sus componentes en los Centro de Datos ofertados por “EL LICITANTE”, 3. Operación y gestión de la operación de los componentes lógicos en los centros de datos ofertados por “EL LICITANTE” y 4. Visibilidad y Observación de componentes (físicos y lógicos) en los centros de datos ofertados por “EL LICITANTE”,</w:t>
            </w:r>
            <w:r w:rsidRPr="009A0D62">
              <w:rPr>
                <w:rFonts w:ascii="Noto Sans" w:hAnsi="Noto Sans" w:cs="Noto Sans"/>
                <w:sz w:val="20"/>
                <w:szCs w:val="20"/>
              </w:rPr>
              <w:t xml:space="preserve"> por la entrega parcial o deficiente del reporte , al no cumplir con </w:t>
            </w:r>
            <w:r w:rsidRPr="009A0D62">
              <w:rPr>
                <w:rFonts w:ascii="Noto Sans" w:hAnsi="Noto Sans" w:cs="Noto Sans"/>
                <w:sz w:val="20"/>
                <w:szCs w:val="20"/>
              </w:rPr>
              <w:lastRenderedPageBreak/>
              <w:t>todos los elementos requeridos en “Anexo Técnico” o fuera plazo establecido para su entrega.</w:t>
            </w:r>
          </w:p>
        </w:tc>
      </w:tr>
      <w:tr w:rsidR="00B354A3" w:rsidRPr="009A0D62" w14:paraId="3084D83A" w14:textId="77777777" w:rsidTr="00214DF5">
        <w:trPr>
          <w:jc w:val="center"/>
        </w:trPr>
        <w:tc>
          <w:tcPr>
            <w:tcW w:w="4111" w:type="dxa"/>
          </w:tcPr>
          <w:p w14:paraId="25953540" w14:textId="78DB1557" w:rsidR="00B354A3" w:rsidRPr="009A0D62" w:rsidRDefault="00B354A3" w:rsidP="00B354A3">
            <w:pPr>
              <w:rPr>
                <w:rFonts w:ascii="Noto Sans" w:hAnsi="Noto Sans" w:cs="Noto Sans"/>
                <w:b/>
                <w:bCs/>
                <w:sz w:val="20"/>
                <w:szCs w:val="20"/>
              </w:rPr>
            </w:pPr>
            <w:r w:rsidRPr="009A0D62">
              <w:rPr>
                <w:rFonts w:ascii="Noto Sans" w:hAnsi="Noto Sans" w:cs="Noto Sans"/>
                <w:b/>
                <w:bCs/>
                <w:sz w:val="20"/>
                <w:szCs w:val="20"/>
              </w:rPr>
              <w:lastRenderedPageBreak/>
              <w:t>Reporte de Administración</w:t>
            </w:r>
          </w:p>
          <w:p w14:paraId="2DA4F181" w14:textId="64BF9A74" w:rsidR="00B354A3" w:rsidRPr="009A0D62" w:rsidRDefault="00B354A3" w:rsidP="00B354A3">
            <w:pPr>
              <w:rPr>
                <w:rFonts w:ascii="Noto Sans" w:hAnsi="Noto Sans" w:cs="Noto Sans"/>
                <w:b/>
                <w:bCs/>
                <w:sz w:val="20"/>
                <w:szCs w:val="20"/>
              </w:rPr>
            </w:pPr>
            <w:r w:rsidRPr="009A0D62">
              <w:rPr>
                <w:rFonts w:ascii="Noto Sans" w:hAnsi="Noto Sans" w:cs="Noto Sans"/>
                <w:b/>
                <w:bCs/>
                <w:sz w:val="20"/>
                <w:szCs w:val="20"/>
              </w:rPr>
              <w:t>Plataforma de obligaciones</w:t>
            </w:r>
          </w:p>
        </w:tc>
        <w:tc>
          <w:tcPr>
            <w:tcW w:w="2835" w:type="dxa"/>
          </w:tcPr>
          <w:p w14:paraId="2FF0BB13" w14:textId="77777777" w:rsidR="00B354A3" w:rsidRPr="009A0D62" w:rsidRDefault="00B354A3" w:rsidP="00B354A3">
            <w:pPr>
              <w:jc w:val="both"/>
              <w:rPr>
                <w:rFonts w:ascii="Noto Sans" w:hAnsi="Noto Sans" w:cs="Noto Sans"/>
                <w:color w:val="000000"/>
                <w:sz w:val="20"/>
                <w:szCs w:val="20"/>
                <w:shd w:val="clear" w:color="auto" w:fill="FFFFFF"/>
              </w:rPr>
            </w:pPr>
            <w:r w:rsidRPr="009A0D62">
              <w:rPr>
                <w:rFonts w:ascii="Noto Sans" w:hAnsi="Noto Sans" w:cs="Noto Sans"/>
                <w:sz w:val="20"/>
                <w:szCs w:val="20"/>
              </w:rPr>
              <w:t xml:space="preserve">Con corte mensual, </w:t>
            </w:r>
            <w:r w:rsidRPr="009A0D62">
              <w:rPr>
                <w:rFonts w:ascii="Noto Sans" w:hAnsi="Noto Sans" w:cs="Noto Sans"/>
                <w:color w:val="000000"/>
                <w:sz w:val="20"/>
                <w:szCs w:val="20"/>
                <w:shd w:val="clear" w:color="auto" w:fill="FFFFFF"/>
              </w:rPr>
              <w:t>dentro de los 10 (diez) días naturales posteriores al mes que se reporta.</w:t>
            </w:r>
          </w:p>
          <w:p w14:paraId="2646D41D" w14:textId="77777777" w:rsidR="00B354A3" w:rsidRPr="009A0D62" w:rsidRDefault="00B354A3" w:rsidP="00B354A3">
            <w:pPr>
              <w:jc w:val="both"/>
              <w:rPr>
                <w:rFonts w:ascii="Noto Sans" w:hAnsi="Noto Sans" w:cs="Noto Sans"/>
                <w:sz w:val="20"/>
                <w:szCs w:val="20"/>
              </w:rPr>
            </w:pPr>
          </w:p>
          <w:p w14:paraId="2BD1AEAB" w14:textId="78508D5B" w:rsidR="00B354A3" w:rsidRPr="009A0D62" w:rsidRDefault="00B354A3" w:rsidP="00B354A3">
            <w:pPr>
              <w:jc w:val="both"/>
              <w:rPr>
                <w:rFonts w:ascii="Noto Sans" w:hAnsi="Noto Sans" w:cs="Noto Sans"/>
                <w:sz w:val="20"/>
                <w:szCs w:val="20"/>
              </w:rPr>
            </w:pPr>
            <w:r w:rsidRPr="009A0D62">
              <w:rPr>
                <w:rFonts w:ascii="Noto Sans" w:hAnsi="Noto Sans" w:cs="Noto Sans"/>
                <w:sz w:val="20"/>
                <w:szCs w:val="20"/>
              </w:rPr>
              <w:t xml:space="preserve">En medio Electrónico e Impreso </w:t>
            </w:r>
            <w:r w:rsidRPr="009A0D62">
              <w:rPr>
                <w:rFonts w:ascii="Noto Sans" w:hAnsi="Noto Sans" w:cs="Noto Sans"/>
                <w:color w:val="000000"/>
                <w:sz w:val="20"/>
                <w:szCs w:val="20"/>
                <w:shd w:val="clear" w:color="auto" w:fill="FFFFFF"/>
              </w:rPr>
              <w:t>debidamente formalizados por el Administrador del Contrato y Administrador del Proyecto de “EL LICITANTE”.</w:t>
            </w:r>
          </w:p>
        </w:tc>
        <w:tc>
          <w:tcPr>
            <w:tcW w:w="2977" w:type="dxa"/>
          </w:tcPr>
          <w:p w14:paraId="26269091" w14:textId="1B8EBEFE" w:rsidR="00B354A3" w:rsidRPr="009A0D62" w:rsidRDefault="00B354A3" w:rsidP="00B354A3">
            <w:pPr>
              <w:jc w:val="both"/>
              <w:rPr>
                <w:rFonts w:ascii="Noto Sans" w:hAnsi="Noto Sans" w:cs="Noto Sans"/>
                <w:sz w:val="20"/>
                <w:szCs w:val="20"/>
              </w:rPr>
            </w:pPr>
            <w:r w:rsidRPr="009A0D62">
              <w:rPr>
                <w:rFonts w:ascii="Noto Sans" w:hAnsi="Noto Sans" w:cs="Noto Sans"/>
                <w:sz w:val="20"/>
                <w:szCs w:val="20"/>
              </w:rPr>
              <w:t xml:space="preserve">El equivalente a 0.2% del costo total de los conceptos de servicios </w:t>
            </w:r>
            <w:r w:rsidRPr="009A0D62">
              <w:rPr>
                <w:rFonts w:ascii="Noto Sans" w:hAnsi="Noto Sans" w:cs="Noto Sans"/>
                <w:b/>
                <w:sz w:val="20"/>
                <w:szCs w:val="20"/>
              </w:rPr>
              <w:t xml:space="preserve">2. Operación y gestión de la operación a la Infraestructura física y sus componentes en los Centro de Datos ofertados por “EL LICITANTE”, 3. Operación y gestión de la operación de los componentes lógicos en los centros de datos ofertados por “EL LICITANTE” y 4. Visibilidad y Observación de componentes (físicos y lógicos) en los centros de datos ofertados por “EL LICITANTE”, </w:t>
            </w:r>
            <w:r w:rsidRPr="009A0D62">
              <w:rPr>
                <w:rFonts w:ascii="Noto Sans" w:hAnsi="Noto Sans" w:cs="Noto Sans"/>
                <w:sz w:val="20"/>
                <w:szCs w:val="20"/>
              </w:rPr>
              <w:t>por la entrega parcial o deficiente del reporte , al no cumplir con todos los elementos requeridos en “Anexo Técnico” o fuera plazo establecido para su entrega.</w:t>
            </w:r>
          </w:p>
        </w:tc>
      </w:tr>
      <w:tr w:rsidR="00B354A3" w:rsidRPr="009A0D62" w14:paraId="283CE1E5" w14:textId="77777777" w:rsidTr="00214DF5">
        <w:trPr>
          <w:jc w:val="center"/>
        </w:trPr>
        <w:tc>
          <w:tcPr>
            <w:tcW w:w="4111" w:type="dxa"/>
          </w:tcPr>
          <w:p w14:paraId="1C70707C" w14:textId="054AAEA2" w:rsidR="00B354A3" w:rsidRPr="009A0D62" w:rsidRDefault="00B354A3" w:rsidP="00B354A3">
            <w:pPr>
              <w:rPr>
                <w:rFonts w:ascii="Noto Sans" w:hAnsi="Noto Sans" w:cs="Noto Sans"/>
                <w:b/>
                <w:bCs/>
                <w:sz w:val="20"/>
                <w:szCs w:val="20"/>
              </w:rPr>
            </w:pPr>
            <w:r w:rsidRPr="009A0D62">
              <w:rPr>
                <w:rFonts w:ascii="Noto Sans" w:hAnsi="Noto Sans" w:cs="Noto Sans"/>
                <w:b/>
                <w:bCs/>
                <w:sz w:val="20"/>
                <w:szCs w:val="20"/>
              </w:rPr>
              <w:t>Reporte de Administración</w:t>
            </w:r>
          </w:p>
          <w:p w14:paraId="736802D5" w14:textId="07CE9D2D" w:rsidR="00B354A3" w:rsidRPr="009A0D62" w:rsidRDefault="00B354A3" w:rsidP="00B354A3">
            <w:pPr>
              <w:rPr>
                <w:rFonts w:ascii="Noto Sans" w:hAnsi="Noto Sans" w:cs="Noto Sans"/>
                <w:b/>
                <w:bCs/>
                <w:sz w:val="20"/>
                <w:szCs w:val="20"/>
              </w:rPr>
            </w:pPr>
            <w:r w:rsidRPr="009A0D62">
              <w:rPr>
                <w:rFonts w:ascii="Noto Sans" w:hAnsi="Noto Sans" w:cs="Noto Sans"/>
                <w:b/>
                <w:bCs/>
                <w:sz w:val="20"/>
                <w:szCs w:val="20"/>
              </w:rPr>
              <w:t>Análisis de consecuencias</w:t>
            </w:r>
          </w:p>
        </w:tc>
        <w:tc>
          <w:tcPr>
            <w:tcW w:w="2835" w:type="dxa"/>
          </w:tcPr>
          <w:p w14:paraId="06441B8E" w14:textId="77777777" w:rsidR="00B354A3" w:rsidRPr="009A0D62" w:rsidRDefault="00B354A3" w:rsidP="00B354A3">
            <w:pPr>
              <w:jc w:val="both"/>
              <w:rPr>
                <w:rFonts w:ascii="Noto Sans" w:hAnsi="Noto Sans" w:cs="Noto Sans"/>
                <w:color w:val="000000"/>
                <w:sz w:val="20"/>
                <w:szCs w:val="20"/>
                <w:shd w:val="clear" w:color="auto" w:fill="FFFFFF"/>
              </w:rPr>
            </w:pPr>
            <w:r w:rsidRPr="009A0D62">
              <w:rPr>
                <w:rFonts w:ascii="Noto Sans" w:hAnsi="Noto Sans" w:cs="Noto Sans"/>
                <w:sz w:val="20"/>
                <w:szCs w:val="20"/>
              </w:rPr>
              <w:t xml:space="preserve">Con corte mensual, </w:t>
            </w:r>
            <w:r w:rsidRPr="009A0D62">
              <w:rPr>
                <w:rFonts w:ascii="Noto Sans" w:hAnsi="Noto Sans" w:cs="Noto Sans"/>
                <w:color w:val="000000"/>
                <w:sz w:val="20"/>
                <w:szCs w:val="20"/>
                <w:shd w:val="clear" w:color="auto" w:fill="FFFFFF"/>
              </w:rPr>
              <w:t>dentro de los 10 (diez) días naturales posteriores al mes que se reporta.</w:t>
            </w:r>
          </w:p>
          <w:p w14:paraId="58B00964" w14:textId="77777777" w:rsidR="00B354A3" w:rsidRPr="009A0D62" w:rsidRDefault="00B354A3" w:rsidP="00B354A3">
            <w:pPr>
              <w:jc w:val="both"/>
              <w:rPr>
                <w:rFonts w:ascii="Noto Sans" w:hAnsi="Noto Sans" w:cs="Noto Sans"/>
                <w:sz w:val="20"/>
                <w:szCs w:val="20"/>
              </w:rPr>
            </w:pPr>
          </w:p>
          <w:p w14:paraId="78419671" w14:textId="783B67FC" w:rsidR="00B354A3" w:rsidRPr="009A0D62" w:rsidRDefault="00B354A3" w:rsidP="00B354A3">
            <w:pPr>
              <w:jc w:val="both"/>
              <w:rPr>
                <w:rFonts w:ascii="Noto Sans" w:hAnsi="Noto Sans" w:cs="Noto Sans"/>
                <w:sz w:val="20"/>
                <w:szCs w:val="20"/>
              </w:rPr>
            </w:pPr>
            <w:r w:rsidRPr="009A0D62">
              <w:rPr>
                <w:rFonts w:ascii="Noto Sans" w:hAnsi="Noto Sans" w:cs="Noto Sans"/>
                <w:sz w:val="20"/>
                <w:szCs w:val="20"/>
              </w:rPr>
              <w:t xml:space="preserve">En medio Electrónico e Impreso </w:t>
            </w:r>
            <w:r w:rsidRPr="009A0D62">
              <w:rPr>
                <w:rFonts w:ascii="Noto Sans" w:hAnsi="Noto Sans" w:cs="Noto Sans"/>
                <w:color w:val="000000"/>
                <w:sz w:val="20"/>
                <w:szCs w:val="20"/>
                <w:shd w:val="clear" w:color="auto" w:fill="FFFFFF"/>
              </w:rPr>
              <w:t>debidamente formalizados por el Administrador del Contrato y Administrador del Proyecto de “EL LICITANTE”.</w:t>
            </w:r>
          </w:p>
        </w:tc>
        <w:tc>
          <w:tcPr>
            <w:tcW w:w="2977" w:type="dxa"/>
          </w:tcPr>
          <w:p w14:paraId="07357101" w14:textId="6D8B56BB" w:rsidR="00B354A3" w:rsidRPr="009A0D62" w:rsidRDefault="00B354A3" w:rsidP="00B354A3">
            <w:pPr>
              <w:jc w:val="both"/>
              <w:rPr>
                <w:rFonts w:ascii="Noto Sans" w:hAnsi="Noto Sans" w:cs="Noto Sans"/>
                <w:sz w:val="20"/>
                <w:szCs w:val="20"/>
              </w:rPr>
            </w:pPr>
            <w:r w:rsidRPr="009A0D62">
              <w:rPr>
                <w:rFonts w:ascii="Noto Sans" w:hAnsi="Noto Sans" w:cs="Noto Sans"/>
                <w:sz w:val="20"/>
                <w:szCs w:val="20"/>
              </w:rPr>
              <w:t xml:space="preserve">El equivalente a 0.2% del costo total de los conceptos de servicios </w:t>
            </w:r>
            <w:r w:rsidRPr="009A0D62">
              <w:rPr>
                <w:rFonts w:ascii="Noto Sans" w:hAnsi="Noto Sans" w:cs="Noto Sans"/>
                <w:b/>
                <w:sz w:val="20"/>
                <w:szCs w:val="20"/>
              </w:rPr>
              <w:t xml:space="preserve">2. Operación y gestión de la operación a la Infraestructura física y sus componentes en los Centro de Datos ofertados por “EL LICITANTE”, 3. Operación y gestión de la operación de los componentes lógicos en los centros de datos ofertados por “EL LICITANTE” y 4. Visibilidad y Observación de componentes (físicos y </w:t>
            </w:r>
            <w:r w:rsidRPr="009A0D62">
              <w:rPr>
                <w:rFonts w:ascii="Noto Sans" w:hAnsi="Noto Sans" w:cs="Noto Sans"/>
                <w:b/>
                <w:sz w:val="20"/>
                <w:szCs w:val="20"/>
              </w:rPr>
              <w:lastRenderedPageBreak/>
              <w:t>lógicos) en los centros de datos ofertados por “EL LICITANTE”,</w:t>
            </w:r>
            <w:r w:rsidRPr="009A0D62">
              <w:rPr>
                <w:rFonts w:ascii="Noto Sans" w:hAnsi="Noto Sans" w:cs="Noto Sans"/>
                <w:sz w:val="20"/>
                <w:szCs w:val="20"/>
              </w:rPr>
              <w:t xml:space="preserve"> por la entrega parcial o deficiente del reporte , al no cumplir con todos los elementos requeridos en “Anexo Técnico” o fuera plazo establecido para su entrega.</w:t>
            </w:r>
          </w:p>
        </w:tc>
      </w:tr>
      <w:tr w:rsidR="00B354A3" w:rsidRPr="009A0D62" w14:paraId="33D5BEDF" w14:textId="77777777" w:rsidTr="00214DF5">
        <w:trPr>
          <w:jc w:val="center"/>
        </w:trPr>
        <w:tc>
          <w:tcPr>
            <w:tcW w:w="4111" w:type="dxa"/>
          </w:tcPr>
          <w:p w14:paraId="1D1A3DBE" w14:textId="2E50BE72" w:rsidR="00B354A3" w:rsidRPr="009A0D62" w:rsidRDefault="00B354A3" w:rsidP="00B354A3">
            <w:pPr>
              <w:rPr>
                <w:rFonts w:ascii="Noto Sans" w:hAnsi="Noto Sans" w:cs="Noto Sans"/>
                <w:b/>
                <w:bCs/>
                <w:sz w:val="20"/>
                <w:szCs w:val="20"/>
              </w:rPr>
            </w:pPr>
            <w:r w:rsidRPr="009A0D62">
              <w:rPr>
                <w:rFonts w:ascii="Noto Sans" w:hAnsi="Noto Sans" w:cs="Noto Sans"/>
                <w:b/>
                <w:bCs/>
                <w:sz w:val="20"/>
                <w:szCs w:val="20"/>
              </w:rPr>
              <w:lastRenderedPageBreak/>
              <w:t>Reporte de Administración.</w:t>
            </w:r>
          </w:p>
          <w:p w14:paraId="42B2E050" w14:textId="0298786E" w:rsidR="00B354A3" w:rsidRPr="009A0D62" w:rsidRDefault="00B354A3" w:rsidP="00B354A3">
            <w:pPr>
              <w:rPr>
                <w:rFonts w:ascii="Noto Sans" w:hAnsi="Noto Sans" w:cs="Noto Sans"/>
                <w:b/>
                <w:bCs/>
                <w:sz w:val="20"/>
                <w:szCs w:val="20"/>
              </w:rPr>
            </w:pPr>
            <w:r w:rsidRPr="009A0D62">
              <w:rPr>
                <w:rFonts w:ascii="Noto Sans" w:hAnsi="Noto Sans" w:cs="Noto Sans"/>
                <w:b/>
                <w:bCs/>
                <w:sz w:val="20"/>
                <w:szCs w:val="20"/>
              </w:rPr>
              <w:t>Control presupuestario.</w:t>
            </w:r>
          </w:p>
        </w:tc>
        <w:tc>
          <w:tcPr>
            <w:tcW w:w="2835" w:type="dxa"/>
          </w:tcPr>
          <w:p w14:paraId="746522F5" w14:textId="77777777" w:rsidR="00B354A3" w:rsidRPr="009A0D62" w:rsidRDefault="00B354A3" w:rsidP="00B354A3">
            <w:pPr>
              <w:jc w:val="both"/>
              <w:rPr>
                <w:rFonts w:ascii="Noto Sans" w:hAnsi="Noto Sans" w:cs="Noto Sans"/>
                <w:color w:val="000000"/>
                <w:sz w:val="20"/>
                <w:szCs w:val="20"/>
                <w:shd w:val="clear" w:color="auto" w:fill="FFFFFF"/>
              </w:rPr>
            </w:pPr>
            <w:r w:rsidRPr="009A0D62">
              <w:rPr>
                <w:rFonts w:ascii="Noto Sans" w:hAnsi="Noto Sans" w:cs="Noto Sans"/>
                <w:sz w:val="20"/>
                <w:szCs w:val="20"/>
              </w:rPr>
              <w:t xml:space="preserve">Con corte mensual, </w:t>
            </w:r>
            <w:r w:rsidRPr="009A0D62">
              <w:rPr>
                <w:rFonts w:ascii="Noto Sans" w:hAnsi="Noto Sans" w:cs="Noto Sans"/>
                <w:color w:val="000000"/>
                <w:sz w:val="20"/>
                <w:szCs w:val="20"/>
                <w:shd w:val="clear" w:color="auto" w:fill="FFFFFF"/>
              </w:rPr>
              <w:t>dentro de los 10 (diez) días naturales posteriores al mes que se reporta.</w:t>
            </w:r>
          </w:p>
          <w:p w14:paraId="46F5A56A" w14:textId="77777777" w:rsidR="00B354A3" w:rsidRPr="009A0D62" w:rsidRDefault="00B354A3" w:rsidP="00B354A3">
            <w:pPr>
              <w:jc w:val="both"/>
              <w:rPr>
                <w:rFonts w:ascii="Noto Sans" w:hAnsi="Noto Sans" w:cs="Noto Sans"/>
                <w:sz w:val="20"/>
                <w:szCs w:val="20"/>
              </w:rPr>
            </w:pPr>
          </w:p>
          <w:p w14:paraId="635439E6" w14:textId="16EFFD27" w:rsidR="00B354A3" w:rsidRPr="009A0D62" w:rsidRDefault="00B354A3" w:rsidP="00B354A3">
            <w:pPr>
              <w:jc w:val="both"/>
              <w:rPr>
                <w:rFonts w:ascii="Noto Sans" w:hAnsi="Noto Sans" w:cs="Noto Sans"/>
                <w:sz w:val="20"/>
                <w:szCs w:val="20"/>
              </w:rPr>
            </w:pPr>
            <w:r w:rsidRPr="009A0D62">
              <w:rPr>
                <w:rFonts w:ascii="Noto Sans" w:hAnsi="Noto Sans" w:cs="Noto Sans"/>
                <w:sz w:val="20"/>
                <w:szCs w:val="20"/>
              </w:rPr>
              <w:t xml:space="preserve">En medio Electrónico e Impreso </w:t>
            </w:r>
            <w:r w:rsidRPr="009A0D62">
              <w:rPr>
                <w:rFonts w:ascii="Noto Sans" w:hAnsi="Noto Sans" w:cs="Noto Sans"/>
                <w:color w:val="000000"/>
                <w:sz w:val="20"/>
                <w:szCs w:val="20"/>
                <w:shd w:val="clear" w:color="auto" w:fill="FFFFFF"/>
              </w:rPr>
              <w:t>debidamente formalizados por el Administrador del Contrato y Administrador del Proyecto de “EL LICITANTE”.</w:t>
            </w:r>
          </w:p>
        </w:tc>
        <w:tc>
          <w:tcPr>
            <w:tcW w:w="2977" w:type="dxa"/>
          </w:tcPr>
          <w:p w14:paraId="313E086B" w14:textId="5D38DBBF" w:rsidR="00B354A3" w:rsidRPr="009A0D62" w:rsidRDefault="00B354A3" w:rsidP="00B354A3">
            <w:pPr>
              <w:jc w:val="both"/>
              <w:rPr>
                <w:rFonts w:ascii="Noto Sans" w:hAnsi="Noto Sans" w:cs="Noto Sans"/>
                <w:sz w:val="20"/>
                <w:szCs w:val="20"/>
              </w:rPr>
            </w:pPr>
            <w:r w:rsidRPr="009A0D62">
              <w:rPr>
                <w:rFonts w:ascii="Noto Sans" w:hAnsi="Noto Sans" w:cs="Noto Sans"/>
                <w:sz w:val="20"/>
                <w:szCs w:val="20"/>
              </w:rPr>
              <w:t xml:space="preserve">El equivalente a 0.2% del costo total de los conceptos de servicios </w:t>
            </w:r>
            <w:r w:rsidRPr="009A0D62">
              <w:rPr>
                <w:rFonts w:ascii="Noto Sans" w:hAnsi="Noto Sans" w:cs="Noto Sans"/>
                <w:b/>
                <w:sz w:val="20"/>
                <w:szCs w:val="20"/>
              </w:rPr>
              <w:t>2. Operación y gestión de la operación a la Infraestructura física y sus componentes en los Centro de Datos ofertados por “EL LICITANTE”, 3. Operación y gestión de la operación de los componentes lógicos en los centros de datos ofertados por “EL LICITANTE” y 4. Visibilidad y Observación de componentes (físicos y lógicos) en los centros de datos ofertados por “EL LICITANTE”.,</w:t>
            </w:r>
            <w:r w:rsidRPr="009A0D62">
              <w:rPr>
                <w:rFonts w:ascii="Noto Sans" w:hAnsi="Noto Sans" w:cs="Noto Sans"/>
                <w:sz w:val="20"/>
                <w:szCs w:val="20"/>
              </w:rPr>
              <w:t xml:space="preserve"> por la entrega parcial o deficiente del reporte , al no cumplir con todos los elementos requeridos en “Anexo Técnico” o fuera plazo establecido para su entrega.</w:t>
            </w:r>
          </w:p>
        </w:tc>
      </w:tr>
      <w:tr w:rsidR="00B354A3" w:rsidRPr="009A0D62" w14:paraId="20E91AFC" w14:textId="77777777" w:rsidTr="00214DF5">
        <w:trPr>
          <w:jc w:val="center"/>
        </w:trPr>
        <w:tc>
          <w:tcPr>
            <w:tcW w:w="4111" w:type="dxa"/>
          </w:tcPr>
          <w:p w14:paraId="12BF610B" w14:textId="77777777" w:rsidR="00B354A3" w:rsidRPr="009A0D62" w:rsidRDefault="00B354A3" w:rsidP="00B354A3">
            <w:pPr>
              <w:rPr>
                <w:rFonts w:ascii="Noto Sans" w:hAnsi="Noto Sans" w:cs="Noto Sans"/>
                <w:b/>
                <w:bCs/>
                <w:sz w:val="20"/>
                <w:szCs w:val="20"/>
              </w:rPr>
            </w:pPr>
            <w:r w:rsidRPr="009A0D62">
              <w:rPr>
                <w:rFonts w:ascii="Noto Sans" w:hAnsi="Noto Sans" w:cs="Noto Sans"/>
                <w:b/>
                <w:bCs/>
                <w:sz w:val="20"/>
                <w:szCs w:val="20"/>
              </w:rPr>
              <w:t>Reporte de Administración</w:t>
            </w:r>
          </w:p>
          <w:p w14:paraId="2A084E39" w14:textId="6AA6F4E1" w:rsidR="00B354A3" w:rsidRPr="009A0D62" w:rsidRDefault="00B354A3" w:rsidP="00B354A3">
            <w:pPr>
              <w:rPr>
                <w:rFonts w:ascii="Noto Sans" w:hAnsi="Noto Sans" w:cs="Noto Sans"/>
                <w:b/>
                <w:bCs/>
                <w:sz w:val="20"/>
                <w:szCs w:val="20"/>
              </w:rPr>
            </w:pPr>
            <w:r w:rsidRPr="009A0D62">
              <w:rPr>
                <w:rFonts w:ascii="Noto Sans" w:hAnsi="Noto Sans" w:cs="Noto Sans"/>
                <w:b/>
                <w:bCs/>
                <w:sz w:val="20"/>
                <w:szCs w:val="20"/>
              </w:rPr>
              <w:t>Aspectos técnicos y metodológicos de los entregables.</w:t>
            </w:r>
          </w:p>
        </w:tc>
        <w:tc>
          <w:tcPr>
            <w:tcW w:w="2835" w:type="dxa"/>
          </w:tcPr>
          <w:p w14:paraId="58D7B045" w14:textId="77777777" w:rsidR="00B354A3" w:rsidRPr="009A0D62" w:rsidRDefault="00B354A3" w:rsidP="00B354A3">
            <w:pPr>
              <w:jc w:val="both"/>
              <w:rPr>
                <w:rFonts w:ascii="Noto Sans" w:hAnsi="Noto Sans" w:cs="Noto Sans"/>
                <w:color w:val="000000"/>
                <w:sz w:val="20"/>
                <w:szCs w:val="20"/>
                <w:shd w:val="clear" w:color="auto" w:fill="FFFFFF"/>
              </w:rPr>
            </w:pPr>
            <w:r w:rsidRPr="009A0D62">
              <w:rPr>
                <w:rFonts w:ascii="Noto Sans" w:hAnsi="Noto Sans" w:cs="Noto Sans"/>
                <w:sz w:val="20"/>
                <w:szCs w:val="20"/>
              </w:rPr>
              <w:t xml:space="preserve">Con corte mensual, </w:t>
            </w:r>
            <w:r w:rsidRPr="009A0D62">
              <w:rPr>
                <w:rFonts w:ascii="Noto Sans" w:hAnsi="Noto Sans" w:cs="Noto Sans"/>
                <w:color w:val="000000"/>
                <w:sz w:val="20"/>
                <w:szCs w:val="20"/>
                <w:shd w:val="clear" w:color="auto" w:fill="FFFFFF"/>
              </w:rPr>
              <w:t>dentro de los 10 (diez) días naturales posteriores al mes que se reporta.</w:t>
            </w:r>
          </w:p>
          <w:p w14:paraId="31477E7D" w14:textId="77777777" w:rsidR="00B354A3" w:rsidRPr="009A0D62" w:rsidRDefault="00B354A3" w:rsidP="00B354A3">
            <w:pPr>
              <w:jc w:val="both"/>
              <w:rPr>
                <w:rFonts w:ascii="Noto Sans" w:hAnsi="Noto Sans" w:cs="Noto Sans"/>
                <w:sz w:val="20"/>
                <w:szCs w:val="20"/>
              </w:rPr>
            </w:pPr>
          </w:p>
          <w:p w14:paraId="1BADB90D" w14:textId="35EF8465" w:rsidR="00B354A3" w:rsidRPr="009A0D62" w:rsidRDefault="00B354A3" w:rsidP="00B354A3">
            <w:pPr>
              <w:jc w:val="both"/>
              <w:rPr>
                <w:rFonts w:ascii="Noto Sans" w:hAnsi="Noto Sans" w:cs="Noto Sans"/>
                <w:sz w:val="20"/>
                <w:szCs w:val="20"/>
              </w:rPr>
            </w:pPr>
            <w:r w:rsidRPr="009A0D62">
              <w:rPr>
                <w:rFonts w:ascii="Noto Sans" w:hAnsi="Noto Sans" w:cs="Noto Sans"/>
                <w:sz w:val="20"/>
                <w:szCs w:val="20"/>
              </w:rPr>
              <w:t xml:space="preserve">En medio Electrónico e Impreso </w:t>
            </w:r>
            <w:r w:rsidRPr="009A0D62">
              <w:rPr>
                <w:rFonts w:ascii="Noto Sans" w:hAnsi="Noto Sans" w:cs="Noto Sans"/>
                <w:color w:val="000000"/>
                <w:sz w:val="20"/>
                <w:szCs w:val="20"/>
                <w:shd w:val="clear" w:color="auto" w:fill="FFFFFF"/>
              </w:rPr>
              <w:t xml:space="preserve">debidamente formalizados por el Administrador del Contrato </w:t>
            </w:r>
            <w:r w:rsidRPr="009A0D62">
              <w:rPr>
                <w:rFonts w:ascii="Noto Sans" w:hAnsi="Noto Sans" w:cs="Noto Sans"/>
                <w:color w:val="000000"/>
                <w:sz w:val="20"/>
                <w:szCs w:val="20"/>
                <w:shd w:val="clear" w:color="auto" w:fill="FFFFFF"/>
              </w:rPr>
              <w:lastRenderedPageBreak/>
              <w:t>y Administrador del Proyecto de “EL LICITANTE”.</w:t>
            </w:r>
          </w:p>
        </w:tc>
        <w:tc>
          <w:tcPr>
            <w:tcW w:w="2977" w:type="dxa"/>
          </w:tcPr>
          <w:p w14:paraId="72A0E11D" w14:textId="6B04A562" w:rsidR="00B354A3" w:rsidRPr="009A0D62" w:rsidRDefault="00B354A3" w:rsidP="00B354A3">
            <w:pPr>
              <w:jc w:val="both"/>
              <w:rPr>
                <w:rFonts w:ascii="Noto Sans" w:hAnsi="Noto Sans" w:cs="Noto Sans"/>
                <w:sz w:val="20"/>
                <w:szCs w:val="20"/>
              </w:rPr>
            </w:pPr>
            <w:r w:rsidRPr="009A0D62">
              <w:rPr>
                <w:rFonts w:ascii="Noto Sans" w:hAnsi="Noto Sans" w:cs="Noto Sans"/>
                <w:sz w:val="20"/>
                <w:szCs w:val="20"/>
              </w:rPr>
              <w:lastRenderedPageBreak/>
              <w:t xml:space="preserve">El equivalente a 0.2% del costo total de los conceptos de servicios </w:t>
            </w:r>
            <w:r w:rsidRPr="009A0D62">
              <w:rPr>
                <w:rFonts w:ascii="Noto Sans" w:hAnsi="Noto Sans" w:cs="Noto Sans"/>
                <w:b/>
                <w:sz w:val="20"/>
                <w:szCs w:val="20"/>
              </w:rPr>
              <w:t xml:space="preserve">2. Operación y gestión de la operación a la Infraestructura física y sus componentes en los Centro de Datos ofertados por “EL LICITANTE”, 3. Operación y gestión de la operación de los componentes lógicos en </w:t>
            </w:r>
            <w:r w:rsidRPr="009A0D62">
              <w:rPr>
                <w:rFonts w:ascii="Noto Sans" w:hAnsi="Noto Sans" w:cs="Noto Sans"/>
                <w:b/>
                <w:sz w:val="20"/>
                <w:szCs w:val="20"/>
              </w:rPr>
              <w:lastRenderedPageBreak/>
              <w:t>los centros de datos ofertados por “EL LICITANTE” y 4. Visibilidad y Observación de componentes (físicos y lógicos) en los centros de datos ofertados por “EL LICITANTE”,</w:t>
            </w:r>
            <w:r w:rsidRPr="009A0D62">
              <w:rPr>
                <w:rFonts w:ascii="Noto Sans" w:hAnsi="Noto Sans" w:cs="Noto Sans"/>
                <w:sz w:val="20"/>
                <w:szCs w:val="20"/>
              </w:rPr>
              <w:t xml:space="preserve"> por la entrega parcial o deficiente del reporte , al no cumplir con todos los elementos requeridos en “Anexo Técnico” o fuera plazo establecido para su entrega.</w:t>
            </w:r>
          </w:p>
        </w:tc>
      </w:tr>
      <w:tr w:rsidR="00B354A3" w:rsidRPr="009A0D62" w14:paraId="67C54D07" w14:textId="77777777" w:rsidTr="00214DF5">
        <w:trPr>
          <w:jc w:val="center"/>
        </w:trPr>
        <w:tc>
          <w:tcPr>
            <w:tcW w:w="4111" w:type="dxa"/>
          </w:tcPr>
          <w:p w14:paraId="52FA8D41" w14:textId="77777777" w:rsidR="00B354A3" w:rsidRPr="009A0D62" w:rsidRDefault="00B354A3" w:rsidP="00B354A3">
            <w:pPr>
              <w:rPr>
                <w:rFonts w:ascii="Noto Sans" w:hAnsi="Noto Sans" w:cs="Noto Sans"/>
                <w:b/>
                <w:bCs/>
                <w:sz w:val="20"/>
                <w:szCs w:val="20"/>
              </w:rPr>
            </w:pPr>
            <w:r w:rsidRPr="009A0D62">
              <w:rPr>
                <w:rFonts w:ascii="Noto Sans" w:hAnsi="Noto Sans" w:cs="Noto Sans"/>
                <w:b/>
                <w:bCs/>
                <w:sz w:val="20"/>
                <w:szCs w:val="20"/>
              </w:rPr>
              <w:lastRenderedPageBreak/>
              <w:t>Reporte de Administración</w:t>
            </w:r>
          </w:p>
          <w:p w14:paraId="29BCFC5B" w14:textId="220D47F0" w:rsidR="00B354A3" w:rsidRPr="009A0D62" w:rsidRDefault="00B354A3" w:rsidP="00B354A3">
            <w:pPr>
              <w:rPr>
                <w:rFonts w:ascii="Noto Sans" w:hAnsi="Noto Sans" w:cs="Noto Sans"/>
                <w:sz w:val="20"/>
                <w:szCs w:val="20"/>
              </w:rPr>
            </w:pPr>
            <w:r w:rsidRPr="009A0D62">
              <w:rPr>
                <w:rFonts w:ascii="Noto Sans" w:hAnsi="Noto Sans" w:cs="Noto Sans"/>
                <w:b/>
                <w:bCs/>
                <w:sz w:val="20"/>
                <w:szCs w:val="20"/>
              </w:rPr>
              <w:t>Esquema de integración de pagos.</w:t>
            </w:r>
          </w:p>
        </w:tc>
        <w:tc>
          <w:tcPr>
            <w:tcW w:w="2835" w:type="dxa"/>
          </w:tcPr>
          <w:p w14:paraId="1ECC5E40" w14:textId="25186EFA" w:rsidR="00B354A3" w:rsidRPr="009A0D62" w:rsidRDefault="00B354A3" w:rsidP="00B354A3">
            <w:pPr>
              <w:jc w:val="both"/>
              <w:rPr>
                <w:rFonts w:ascii="Noto Sans" w:hAnsi="Noto Sans" w:cs="Noto Sans"/>
                <w:color w:val="000000"/>
                <w:sz w:val="20"/>
                <w:szCs w:val="20"/>
                <w:shd w:val="clear" w:color="auto" w:fill="FFFFFF"/>
              </w:rPr>
            </w:pPr>
            <w:r w:rsidRPr="009A0D62">
              <w:rPr>
                <w:rFonts w:ascii="Noto Sans" w:hAnsi="Noto Sans" w:cs="Noto Sans"/>
                <w:sz w:val="20"/>
                <w:szCs w:val="20"/>
              </w:rPr>
              <w:t xml:space="preserve">Con corte mensual, </w:t>
            </w:r>
            <w:r w:rsidRPr="009A0D62">
              <w:rPr>
                <w:rFonts w:ascii="Noto Sans" w:hAnsi="Noto Sans" w:cs="Noto Sans"/>
                <w:color w:val="000000"/>
                <w:sz w:val="20"/>
                <w:szCs w:val="20"/>
                <w:shd w:val="clear" w:color="auto" w:fill="FFFFFF"/>
              </w:rPr>
              <w:t>dentro de los 10 (diez) días naturales posteriores al mes que se reporta.</w:t>
            </w:r>
          </w:p>
          <w:p w14:paraId="35662EFC" w14:textId="77777777" w:rsidR="00B354A3" w:rsidRPr="009A0D62" w:rsidRDefault="00B354A3" w:rsidP="00B354A3">
            <w:pPr>
              <w:jc w:val="both"/>
              <w:rPr>
                <w:rFonts w:ascii="Noto Sans" w:hAnsi="Noto Sans" w:cs="Noto Sans"/>
                <w:color w:val="000000"/>
                <w:sz w:val="20"/>
                <w:szCs w:val="20"/>
                <w:shd w:val="clear" w:color="auto" w:fill="FFFFFF"/>
              </w:rPr>
            </w:pPr>
          </w:p>
          <w:p w14:paraId="5229FB7C" w14:textId="5A717ECF" w:rsidR="00B354A3" w:rsidRPr="009A0D62" w:rsidRDefault="00B354A3" w:rsidP="00B354A3">
            <w:pPr>
              <w:jc w:val="both"/>
              <w:rPr>
                <w:rFonts w:ascii="Noto Sans" w:hAnsi="Noto Sans" w:cs="Noto Sans"/>
                <w:sz w:val="20"/>
                <w:szCs w:val="20"/>
              </w:rPr>
            </w:pPr>
            <w:r w:rsidRPr="009A0D62">
              <w:rPr>
                <w:rFonts w:ascii="Noto Sans" w:hAnsi="Noto Sans" w:cs="Noto Sans"/>
                <w:sz w:val="20"/>
                <w:szCs w:val="20"/>
              </w:rPr>
              <w:t xml:space="preserve">En medio Electrónico e Impreso </w:t>
            </w:r>
            <w:r w:rsidRPr="009A0D62">
              <w:rPr>
                <w:rFonts w:ascii="Noto Sans" w:hAnsi="Noto Sans" w:cs="Noto Sans"/>
                <w:color w:val="000000"/>
                <w:sz w:val="20"/>
                <w:szCs w:val="20"/>
                <w:shd w:val="clear" w:color="auto" w:fill="FFFFFF"/>
              </w:rPr>
              <w:t>debidamente formalizados por el Administrador del Contrato y Administrador del Proyecto de “EL LICITANTE”.</w:t>
            </w:r>
          </w:p>
        </w:tc>
        <w:tc>
          <w:tcPr>
            <w:tcW w:w="2977" w:type="dxa"/>
          </w:tcPr>
          <w:p w14:paraId="2FA1A861" w14:textId="39A870DB" w:rsidR="00B354A3" w:rsidRPr="009A0D62" w:rsidRDefault="00B354A3" w:rsidP="00B354A3">
            <w:pPr>
              <w:jc w:val="both"/>
              <w:rPr>
                <w:rFonts w:ascii="Noto Sans" w:hAnsi="Noto Sans" w:cs="Noto Sans"/>
                <w:sz w:val="20"/>
                <w:szCs w:val="20"/>
              </w:rPr>
            </w:pPr>
            <w:r w:rsidRPr="009A0D62">
              <w:rPr>
                <w:rFonts w:ascii="Noto Sans" w:hAnsi="Noto Sans" w:cs="Noto Sans"/>
                <w:sz w:val="20"/>
                <w:szCs w:val="20"/>
              </w:rPr>
              <w:t xml:space="preserve">El equivalente a 0.2% del costo total de los conceptos de servicios </w:t>
            </w:r>
            <w:r w:rsidRPr="009A0D62">
              <w:rPr>
                <w:rFonts w:ascii="Noto Sans" w:hAnsi="Noto Sans" w:cs="Noto Sans"/>
                <w:b/>
                <w:sz w:val="20"/>
                <w:szCs w:val="20"/>
              </w:rPr>
              <w:t>2. Operación y gestión de la operación a la Infraestructura física y sus componentes en los Centro de Datos ofertados por “EL LICITANTE”, 3. Operación y gestión de la operación de los componentes lógicos en los centros de datos ofertados por “EL LICITANTE” y 4. Visibilidad y Observación de componentes (físicos y lógicos) en los centros de datos ofertados por “EL LICITANTE”,</w:t>
            </w:r>
            <w:r w:rsidRPr="009A0D62">
              <w:rPr>
                <w:rFonts w:ascii="Noto Sans" w:hAnsi="Noto Sans" w:cs="Noto Sans"/>
                <w:sz w:val="20"/>
                <w:szCs w:val="20"/>
              </w:rPr>
              <w:t xml:space="preserve"> por la entrega parcial o deficiente del reporte , al no cumplir con todos los elementos requeridos en “Anexo Técnico” o fuera plazo establecido para su entrega.</w:t>
            </w:r>
          </w:p>
        </w:tc>
      </w:tr>
      <w:tr w:rsidR="00B354A3" w:rsidRPr="009A0D62" w14:paraId="17277588" w14:textId="77777777" w:rsidTr="00214DF5">
        <w:trPr>
          <w:jc w:val="center"/>
        </w:trPr>
        <w:tc>
          <w:tcPr>
            <w:tcW w:w="4111" w:type="dxa"/>
          </w:tcPr>
          <w:p w14:paraId="5FD49B33" w14:textId="77777777" w:rsidR="00B354A3" w:rsidRPr="009A0D62" w:rsidRDefault="00B354A3" w:rsidP="00B354A3">
            <w:pPr>
              <w:jc w:val="both"/>
              <w:rPr>
                <w:rFonts w:ascii="Noto Sans" w:hAnsi="Noto Sans" w:cs="Noto Sans"/>
                <w:b/>
                <w:bCs/>
                <w:sz w:val="20"/>
                <w:szCs w:val="20"/>
              </w:rPr>
            </w:pPr>
            <w:r w:rsidRPr="009A0D62">
              <w:rPr>
                <w:rFonts w:ascii="Noto Sans" w:hAnsi="Noto Sans" w:cs="Noto Sans"/>
                <w:b/>
                <w:bCs/>
                <w:sz w:val="20"/>
                <w:szCs w:val="20"/>
              </w:rPr>
              <w:t>Reporte de Administración</w:t>
            </w:r>
          </w:p>
          <w:p w14:paraId="65D21BD6" w14:textId="728D80C0" w:rsidR="00B354A3" w:rsidRPr="009A0D62" w:rsidRDefault="00B354A3" w:rsidP="00B354A3">
            <w:pPr>
              <w:jc w:val="both"/>
              <w:rPr>
                <w:rFonts w:ascii="Noto Sans" w:hAnsi="Noto Sans" w:cs="Noto Sans"/>
                <w:sz w:val="20"/>
                <w:szCs w:val="20"/>
              </w:rPr>
            </w:pPr>
            <w:r w:rsidRPr="009A0D62">
              <w:rPr>
                <w:rFonts w:ascii="Noto Sans" w:hAnsi="Noto Sans" w:cs="Noto Sans"/>
                <w:b/>
                <w:bCs/>
                <w:sz w:val="20"/>
                <w:szCs w:val="20"/>
              </w:rPr>
              <w:t>Proyección del consumo de los servicios</w:t>
            </w:r>
          </w:p>
        </w:tc>
        <w:tc>
          <w:tcPr>
            <w:tcW w:w="2835" w:type="dxa"/>
          </w:tcPr>
          <w:p w14:paraId="51218BF6" w14:textId="68BF47DB" w:rsidR="00B354A3" w:rsidRPr="009A0D62" w:rsidRDefault="00B354A3" w:rsidP="00B354A3">
            <w:pPr>
              <w:jc w:val="both"/>
              <w:rPr>
                <w:rFonts w:ascii="Noto Sans" w:hAnsi="Noto Sans" w:cs="Noto Sans"/>
                <w:color w:val="000000"/>
                <w:sz w:val="20"/>
                <w:szCs w:val="20"/>
                <w:shd w:val="clear" w:color="auto" w:fill="FFFFFF"/>
              </w:rPr>
            </w:pPr>
            <w:r w:rsidRPr="009A0D62">
              <w:rPr>
                <w:rFonts w:ascii="Noto Sans" w:hAnsi="Noto Sans" w:cs="Noto Sans"/>
                <w:sz w:val="20"/>
                <w:szCs w:val="20"/>
              </w:rPr>
              <w:t xml:space="preserve">Con corte mensual, </w:t>
            </w:r>
            <w:r w:rsidRPr="009A0D62">
              <w:rPr>
                <w:rFonts w:ascii="Noto Sans" w:hAnsi="Noto Sans" w:cs="Noto Sans"/>
                <w:color w:val="000000"/>
                <w:sz w:val="20"/>
                <w:szCs w:val="20"/>
                <w:shd w:val="clear" w:color="auto" w:fill="FFFFFF"/>
              </w:rPr>
              <w:t>dentro de los 10 (diez) días naturales posteriores al mes que se reporta.</w:t>
            </w:r>
          </w:p>
          <w:p w14:paraId="0D34872F" w14:textId="77777777" w:rsidR="00B354A3" w:rsidRPr="009A0D62" w:rsidRDefault="00B354A3" w:rsidP="00B354A3">
            <w:pPr>
              <w:jc w:val="both"/>
              <w:rPr>
                <w:rFonts w:ascii="Noto Sans" w:hAnsi="Noto Sans" w:cs="Noto Sans"/>
                <w:color w:val="000000"/>
                <w:sz w:val="20"/>
                <w:szCs w:val="20"/>
                <w:shd w:val="clear" w:color="auto" w:fill="FFFFFF"/>
              </w:rPr>
            </w:pPr>
          </w:p>
          <w:p w14:paraId="4882CD50" w14:textId="0058799F" w:rsidR="00B354A3" w:rsidRPr="009A0D62" w:rsidRDefault="00B354A3" w:rsidP="00B354A3">
            <w:pPr>
              <w:jc w:val="both"/>
              <w:rPr>
                <w:rFonts w:ascii="Noto Sans" w:hAnsi="Noto Sans" w:cs="Noto Sans"/>
                <w:sz w:val="20"/>
                <w:szCs w:val="20"/>
              </w:rPr>
            </w:pPr>
            <w:r w:rsidRPr="009A0D62">
              <w:rPr>
                <w:rFonts w:ascii="Noto Sans" w:hAnsi="Noto Sans" w:cs="Noto Sans"/>
                <w:sz w:val="20"/>
                <w:szCs w:val="20"/>
              </w:rPr>
              <w:lastRenderedPageBreak/>
              <w:t xml:space="preserve">En medio Electrónico e Impreso </w:t>
            </w:r>
            <w:r w:rsidRPr="009A0D62">
              <w:rPr>
                <w:rFonts w:ascii="Noto Sans" w:hAnsi="Noto Sans" w:cs="Noto Sans"/>
                <w:color w:val="000000"/>
                <w:sz w:val="20"/>
                <w:szCs w:val="20"/>
                <w:shd w:val="clear" w:color="auto" w:fill="FFFFFF"/>
              </w:rPr>
              <w:t>debidamente formalizados por el Administrador del Contrato y Administrador del Proyecto de “EL LICITANTE”.</w:t>
            </w:r>
          </w:p>
        </w:tc>
        <w:tc>
          <w:tcPr>
            <w:tcW w:w="2977" w:type="dxa"/>
          </w:tcPr>
          <w:p w14:paraId="5D0B5778" w14:textId="64DE7266" w:rsidR="00B354A3" w:rsidRPr="009A0D62" w:rsidRDefault="00B354A3" w:rsidP="00B354A3">
            <w:pPr>
              <w:jc w:val="both"/>
              <w:rPr>
                <w:rFonts w:ascii="Noto Sans" w:hAnsi="Noto Sans" w:cs="Noto Sans"/>
                <w:sz w:val="20"/>
                <w:szCs w:val="20"/>
              </w:rPr>
            </w:pPr>
            <w:r w:rsidRPr="009A0D62">
              <w:rPr>
                <w:rFonts w:ascii="Noto Sans" w:hAnsi="Noto Sans" w:cs="Noto Sans"/>
                <w:sz w:val="20"/>
                <w:szCs w:val="20"/>
              </w:rPr>
              <w:lastRenderedPageBreak/>
              <w:t xml:space="preserve">El equivalente a 0.2% del costo total de los conceptos de servicios </w:t>
            </w:r>
            <w:r w:rsidRPr="009A0D62">
              <w:rPr>
                <w:rFonts w:ascii="Noto Sans" w:hAnsi="Noto Sans" w:cs="Noto Sans"/>
                <w:b/>
                <w:sz w:val="20"/>
                <w:szCs w:val="20"/>
              </w:rPr>
              <w:t xml:space="preserve">2. Operación y gestión de la operación a la Infraestructura física y sus </w:t>
            </w:r>
            <w:r w:rsidRPr="009A0D62">
              <w:rPr>
                <w:rFonts w:ascii="Noto Sans" w:hAnsi="Noto Sans" w:cs="Noto Sans"/>
                <w:b/>
                <w:sz w:val="20"/>
                <w:szCs w:val="20"/>
              </w:rPr>
              <w:lastRenderedPageBreak/>
              <w:t>componentes en los Centro de Datos ofertados por “EL LICITANTE”, 3. Operación y gestión de la operación de los componentes lógicos en los centros de datos ofertados por “EL LICITANTE” y 4. Visibilidad y Observación de componentes (físicos y lógicos) en los centros de datos ofertados por “EL LICITANTE”,</w:t>
            </w:r>
            <w:r w:rsidRPr="009A0D62">
              <w:rPr>
                <w:rFonts w:ascii="Noto Sans" w:hAnsi="Noto Sans" w:cs="Noto Sans"/>
                <w:sz w:val="20"/>
                <w:szCs w:val="20"/>
              </w:rPr>
              <w:t xml:space="preserve"> por la entrega parcial o deficiente del reporte , al no cumplir con todos los elementos requeridos en “Anexo Técnico” o fuera plazo establecido para su entrega.</w:t>
            </w:r>
          </w:p>
        </w:tc>
      </w:tr>
      <w:tr w:rsidR="00B354A3" w:rsidRPr="009A0D62" w14:paraId="1A86D69A" w14:textId="77777777" w:rsidTr="00214DF5">
        <w:trPr>
          <w:jc w:val="center"/>
        </w:trPr>
        <w:tc>
          <w:tcPr>
            <w:tcW w:w="4111" w:type="dxa"/>
          </w:tcPr>
          <w:p w14:paraId="265208FB" w14:textId="4EADDB39" w:rsidR="00B354A3" w:rsidRPr="009A0D62" w:rsidRDefault="00B354A3" w:rsidP="00B354A3">
            <w:pPr>
              <w:jc w:val="both"/>
              <w:rPr>
                <w:rFonts w:ascii="Noto Sans" w:hAnsi="Noto Sans" w:cs="Noto Sans"/>
                <w:sz w:val="20"/>
                <w:szCs w:val="20"/>
              </w:rPr>
            </w:pPr>
            <w:r w:rsidRPr="009A0D62">
              <w:rPr>
                <w:rFonts w:ascii="Noto Sans" w:hAnsi="Noto Sans" w:cs="Noto Sans"/>
                <w:sz w:val="20"/>
                <w:szCs w:val="20"/>
              </w:rPr>
              <w:lastRenderedPageBreak/>
              <w:t>Confidencialidad</w:t>
            </w:r>
          </w:p>
        </w:tc>
        <w:tc>
          <w:tcPr>
            <w:tcW w:w="2835" w:type="dxa"/>
          </w:tcPr>
          <w:p w14:paraId="342F5AE7" w14:textId="01D077A2" w:rsidR="00B354A3" w:rsidRPr="009A0D62" w:rsidRDefault="00B354A3" w:rsidP="00B354A3">
            <w:pPr>
              <w:jc w:val="both"/>
              <w:rPr>
                <w:rFonts w:ascii="Noto Sans" w:hAnsi="Noto Sans" w:cs="Noto Sans"/>
                <w:sz w:val="20"/>
                <w:szCs w:val="20"/>
              </w:rPr>
            </w:pPr>
            <w:r w:rsidRPr="009A0D62">
              <w:rPr>
                <w:rFonts w:ascii="Noto Sans" w:hAnsi="Noto Sans" w:cs="Noto Sans"/>
                <w:sz w:val="20"/>
                <w:szCs w:val="20"/>
              </w:rPr>
              <w:t>Cumplimiento de la confidencialidad por parte de ambas instituciones durante la vigencia establecida en el convenio de confidencialidad.</w:t>
            </w:r>
          </w:p>
        </w:tc>
        <w:tc>
          <w:tcPr>
            <w:tcW w:w="2977" w:type="dxa"/>
          </w:tcPr>
          <w:p w14:paraId="17BF21F8" w14:textId="756E83AF" w:rsidR="00B354A3" w:rsidRPr="009A0D62" w:rsidRDefault="00B354A3" w:rsidP="00B354A3">
            <w:pPr>
              <w:jc w:val="both"/>
              <w:rPr>
                <w:rFonts w:ascii="Noto Sans" w:hAnsi="Noto Sans" w:cs="Noto Sans"/>
                <w:sz w:val="20"/>
                <w:szCs w:val="20"/>
              </w:rPr>
            </w:pPr>
            <w:r w:rsidRPr="009A0D62">
              <w:rPr>
                <w:rFonts w:ascii="Noto Sans" w:hAnsi="Noto Sans" w:cs="Noto Sans"/>
                <w:sz w:val="20"/>
                <w:szCs w:val="20"/>
              </w:rPr>
              <w:t>En caso del incumplimiento de la confidencialidad establecida, se aplicará una deductiva equivalente al 1% del valor máximo del contrato.</w:t>
            </w:r>
          </w:p>
        </w:tc>
      </w:tr>
      <w:tr w:rsidR="00B354A3" w:rsidRPr="009A0D62" w14:paraId="5D2BF909" w14:textId="77777777" w:rsidTr="00214DF5">
        <w:trPr>
          <w:jc w:val="center"/>
        </w:trPr>
        <w:tc>
          <w:tcPr>
            <w:tcW w:w="4111" w:type="dxa"/>
          </w:tcPr>
          <w:p w14:paraId="1B83856C" w14:textId="77777777" w:rsidR="00B354A3" w:rsidRPr="009A0D62" w:rsidRDefault="00B354A3" w:rsidP="00B354A3">
            <w:pPr>
              <w:jc w:val="both"/>
              <w:rPr>
                <w:rFonts w:ascii="Noto Sans" w:hAnsi="Noto Sans" w:cs="Noto Sans"/>
                <w:sz w:val="20"/>
                <w:szCs w:val="20"/>
              </w:rPr>
            </w:pPr>
            <w:r w:rsidRPr="009A0D62">
              <w:rPr>
                <w:rFonts w:ascii="Noto Sans" w:hAnsi="Noto Sans" w:cs="Noto Sans"/>
                <w:sz w:val="20"/>
                <w:szCs w:val="20"/>
              </w:rPr>
              <w:t>Carta de confidencialidad</w:t>
            </w:r>
          </w:p>
        </w:tc>
        <w:tc>
          <w:tcPr>
            <w:tcW w:w="2835" w:type="dxa"/>
          </w:tcPr>
          <w:p w14:paraId="299EF914" w14:textId="6E0ED6BA" w:rsidR="00B354A3" w:rsidRPr="009A0D62" w:rsidRDefault="00B354A3" w:rsidP="00B354A3">
            <w:pPr>
              <w:jc w:val="both"/>
              <w:rPr>
                <w:rFonts w:ascii="Noto Sans" w:hAnsi="Noto Sans" w:cs="Noto Sans"/>
                <w:sz w:val="20"/>
                <w:szCs w:val="20"/>
              </w:rPr>
            </w:pPr>
            <w:r w:rsidRPr="009A0D62">
              <w:rPr>
                <w:rFonts w:ascii="Noto Sans" w:hAnsi="Noto Sans" w:cs="Noto Sans"/>
                <w:sz w:val="20"/>
                <w:szCs w:val="20"/>
              </w:rPr>
              <w:t>En un plazo no mayor a 5 (cinco) días naturales posteriores a la fecha de notificación de la adjudicación.</w:t>
            </w:r>
          </w:p>
          <w:p w14:paraId="1C87F675" w14:textId="77777777" w:rsidR="00B354A3" w:rsidRPr="009A0D62" w:rsidRDefault="00B354A3" w:rsidP="00B354A3">
            <w:pPr>
              <w:jc w:val="both"/>
              <w:rPr>
                <w:rFonts w:ascii="Noto Sans" w:hAnsi="Noto Sans" w:cs="Noto Sans"/>
                <w:sz w:val="20"/>
                <w:szCs w:val="20"/>
              </w:rPr>
            </w:pPr>
          </w:p>
          <w:p w14:paraId="1FA251AF" w14:textId="6747C8F9" w:rsidR="00B354A3" w:rsidRPr="009A0D62" w:rsidRDefault="00B354A3" w:rsidP="00B354A3">
            <w:pPr>
              <w:jc w:val="both"/>
              <w:rPr>
                <w:rFonts w:ascii="Noto Sans" w:hAnsi="Noto Sans" w:cs="Noto Sans"/>
                <w:sz w:val="20"/>
                <w:szCs w:val="20"/>
              </w:rPr>
            </w:pPr>
            <w:r w:rsidRPr="009A0D62">
              <w:rPr>
                <w:rFonts w:ascii="Noto Sans" w:hAnsi="Noto Sans" w:cs="Noto Sans"/>
                <w:sz w:val="20"/>
                <w:szCs w:val="20"/>
              </w:rPr>
              <w:t xml:space="preserve">En medio Electrónico e Impreso </w:t>
            </w:r>
            <w:r w:rsidRPr="009A0D62">
              <w:rPr>
                <w:rFonts w:ascii="Noto Sans" w:hAnsi="Noto Sans" w:cs="Noto Sans"/>
                <w:color w:val="000000"/>
                <w:sz w:val="20"/>
                <w:szCs w:val="20"/>
                <w:shd w:val="clear" w:color="auto" w:fill="FFFFFF"/>
              </w:rPr>
              <w:t>debidamente formalizados por el Administrador del Contrato y Administrador del Proyecto de “EL LICITANTE”.</w:t>
            </w:r>
          </w:p>
        </w:tc>
        <w:tc>
          <w:tcPr>
            <w:tcW w:w="2977" w:type="dxa"/>
          </w:tcPr>
          <w:p w14:paraId="31246B0F" w14:textId="33C056E0" w:rsidR="00B354A3" w:rsidRPr="009A0D62" w:rsidRDefault="00B354A3" w:rsidP="00B354A3">
            <w:pPr>
              <w:jc w:val="both"/>
              <w:rPr>
                <w:rFonts w:ascii="Noto Sans" w:hAnsi="Noto Sans" w:cs="Noto Sans"/>
                <w:sz w:val="20"/>
                <w:szCs w:val="20"/>
              </w:rPr>
            </w:pPr>
            <w:r w:rsidRPr="009A0D62">
              <w:rPr>
                <w:rFonts w:ascii="Noto Sans" w:hAnsi="Noto Sans" w:cs="Noto Sans"/>
                <w:sz w:val="20"/>
                <w:szCs w:val="20"/>
              </w:rPr>
              <w:t xml:space="preserve">El equivalente a 0.2% del costo total de los conceptos de servicios </w:t>
            </w:r>
            <w:r w:rsidRPr="009A0D62">
              <w:rPr>
                <w:rFonts w:ascii="Noto Sans" w:hAnsi="Noto Sans" w:cs="Noto Sans"/>
                <w:b/>
                <w:sz w:val="20"/>
                <w:szCs w:val="20"/>
              </w:rPr>
              <w:t>2. Operación y gestión de la operación a la Infraestructura física y sus componentes en los Centro de Datos ofertados por “EL LICITANTE”, 3. Operación y gestión de la operación de los componentes lógicos en los centros de datos ofertados por “EL LICITANTE” y 4. Visibilidad y Observación de componentes (físicos y lógicos) en los centros de datos ofertados por “EL LICITANTE”,</w:t>
            </w:r>
            <w:r w:rsidRPr="009A0D62">
              <w:rPr>
                <w:rFonts w:ascii="Noto Sans" w:hAnsi="Noto Sans" w:cs="Noto Sans"/>
                <w:sz w:val="20"/>
                <w:szCs w:val="20"/>
              </w:rPr>
              <w:t xml:space="preserve"> por la entrega </w:t>
            </w:r>
            <w:r w:rsidRPr="009A0D62">
              <w:rPr>
                <w:rFonts w:ascii="Noto Sans" w:hAnsi="Noto Sans" w:cs="Noto Sans"/>
                <w:sz w:val="20"/>
                <w:szCs w:val="20"/>
              </w:rPr>
              <w:lastRenderedPageBreak/>
              <w:t>parcial o deficiente del reporte , al no cumplir con todos los elementos requeridos en “Anexo Técnico” o fuera plazo establecido para su entrega.</w:t>
            </w:r>
          </w:p>
        </w:tc>
      </w:tr>
    </w:tbl>
    <w:p w14:paraId="61EB3302" w14:textId="09E5441F" w:rsidR="00645DF3" w:rsidRPr="009A0D62" w:rsidRDefault="00645DF3" w:rsidP="00214DF5">
      <w:pPr>
        <w:jc w:val="both"/>
        <w:rPr>
          <w:rFonts w:ascii="Noto Sans" w:hAnsi="Noto Sans" w:cs="Noto Sans"/>
          <w:sz w:val="20"/>
          <w:szCs w:val="20"/>
        </w:rPr>
      </w:pPr>
    </w:p>
    <w:p w14:paraId="18A49321" w14:textId="75F3448F" w:rsidR="002D61F3" w:rsidRPr="009A0D62" w:rsidRDefault="002D61F3" w:rsidP="00214DF5">
      <w:pPr>
        <w:ind w:right="-376"/>
        <w:jc w:val="both"/>
        <w:rPr>
          <w:rFonts w:ascii="Noto Sans" w:hAnsi="Noto Sans" w:cs="Noto Sans"/>
          <w:sz w:val="20"/>
          <w:szCs w:val="20"/>
          <w:lang w:val="es-ES"/>
        </w:rPr>
      </w:pPr>
      <w:r w:rsidRPr="009A0D62">
        <w:rPr>
          <w:rFonts w:ascii="Noto Sans" w:hAnsi="Noto Sans" w:cs="Noto Sans"/>
          <w:sz w:val="20"/>
          <w:szCs w:val="20"/>
          <w:lang w:val="es-ES"/>
        </w:rPr>
        <w:t>La disponibilidad de</w:t>
      </w:r>
      <w:r w:rsidR="00004F88" w:rsidRPr="009A0D62">
        <w:rPr>
          <w:rFonts w:ascii="Noto Sans" w:hAnsi="Noto Sans" w:cs="Noto Sans"/>
          <w:sz w:val="20"/>
          <w:szCs w:val="20"/>
          <w:lang w:val="es-ES"/>
        </w:rPr>
        <w:t>l</w:t>
      </w:r>
      <w:r w:rsidRPr="009A0D62">
        <w:rPr>
          <w:rFonts w:ascii="Noto Sans" w:hAnsi="Noto Sans" w:cs="Noto Sans"/>
          <w:sz w:val="20"/>
          <w:szCs w:val="20"/>
          <w:lang w:val="es-ES"/>
        </w:rPr>
        <w:t xml:space="preserve"> 99</w:t>
      </w:r>
      <w:r w:rsidR="00004F88" w:rsidRPr="009A0D62">
        <w:rPr>
          <w:rFonts w:ascii="Noto Sans" w:hAnsi="Noto Sans" w:cs="Noto Sans"/>
          <w:sz w:val="20"/>
          <w:szCs w:val="20"/>
          <w:lang w:val="es-ES"/>
        </w:rPr>
        <w:t>.9</w:t>
      </w:r>
      <w:r w:rsidRPr="009A0D62">
        <w:rPr>
          <w:rFonts w:ascii="Noto Sans" w:hAnsi="Noto Sans" w:cs="Noto Sans"/>
          <w:sz w:val="20"/>
          <w:szCs w:val="20"/>
          <w:lang w:val="es-ES"/>
        </w:rPr>
        <w:t>% requerida se traduce en tiempo de indisponibilidad de acuerdo con la siguiente tabla:</w:t>
      </w:r>
    </w:p>
    <w:p w14:paraId="1F36C427" w14:textId="130FBCB9" w:rsidR="00004F88" w:rsidRPr="009A0D62" w:rsidRDefault="00004F88" w:rsidP="00214DF5">
      <w:pPr>
        <w:jc w:val="both"/>
        <w:rPr>
          <w:rFonts w:ascii="Noto Sans" w:hAnsi="Noto Sans" w:cs="Noto Sans"/>
          <w:sz w:val="20"/>
          <w:szCs w:val="20"/>
          <w:lang w:val="es-ES"/>
        </w:rPr>
      </w:pPr>
    </w:p>
    <w:tbl>
      <w:tblPr>
        <w:tblStyle w:val="Tablaconcuadrcula"/>
        <w:tblW w:w="0" w:type="auto"/>
        <w:jc w:val="center"/>
        <w:tblLook w:val="04A0" w:firstRow="1" w:lastRow="0" w:firstColumn="1" w:lastColumn="0" w:noHBand="0" w:noVBand="1"/>
      </w:tblPr>
      <w:tblGrid>
        <w:gridCol w:w="2123"/>
        <w:gridCol w:w="3826"/>
      </w:tblGrid>
      <w:tr w:rsidR="00004F88" w:rsidRPr="009A0D62" w14:paraId="42EA5804" w14:textId="77777777" w:rsidTr="00616A7A">
        <w:trPr>
          <w:jc w:val="center"/>
        </w:trPr>
        <w:tc>
          <w:tcPr>
            <w:tcW w:w="2123" w:type="dxa"/>
            <w:shd w:val="clear" w:color="auto" w:fill="D9E2F3" w:themeFill="accent1" w:themeFillTint="33"/>
          </w:tcPr>
          <w:p w14:paraId="560FB4B0" w14:textId="77777777" w:rsidR="00004F88" w:rsidRPr="009A0D62" w:rsidRDefault="00004F88" w:rsidP="00214DF5">
            <w:pPr>
              <w:jc w:val="center"/>
              <w:rPr>
                <w:rFonts w:ascii="Noto Sans" w:hAnsi="Noto Sans" w:cs="Noto Sans"/>
                <w:sz w:val="20"/>
                <w:szCs w:val="20"/>
                <w:lang w:val="es-ES"/>
              </w:rPr>
            </w:pPr>
            <w:r w:rsidRPr="009A0D62">
              <w:rPr>
                <w:rFonts w:ascii="Noto Sans" w:hAnsi="Noto Sans" w:cs="Noto Sans"/>
                <w:sz w:val="20"/>
                <w:szCs w:val="20"/>
                <w:lang w:val="es-ES"/>
              </w:rPr>
              <w:t>Disponibilidad</w:t>
            </w:r>
          </w:p>
        </w:tc>
        <w:tc>
          <w:tcPr>
            <w:tcW w:w="3826" w:type="dxa"/>
            <w:shd w:val="clear" w:color="auto" w:fill="D9E2F3" w:themeFill="accent1" w:themeFillTint="33"/>
          </w:tcPr>
          <w:p w14:paraId="3393A9EA" w14:textId="77777777" w:rsidR="00004F88" w:rsidRPr="009A0D62" w:rsidRDefault="00004F88" w:rsidP="00214DF5">
            <w:pPr>
              <w:jc w:val="center"/>
              <w:rPr>
                <w:rFonts w:ascii="Noto Sans" w:hAnsi="Noto Sans" w:cs="Noto Sans"/>
                <w:sz w:val="20"/>
                <w:szCs w:val="20"/>
                <w:lang w:val="es-ES"/>
              </w:rPr>
            </w:pPr>
            <w:r w:rsidRPr="009A0D62">
              <w:rPr>
                <w:rFonts w:ascii="Noto Sans" w:hAnsi="Noto Sans" w:cs="Noto Sans"/>
                <w:sz w:val="20"/>
                <w:szCs w:val="20"/>
                <w:lang w:eastAsia="ja-JP"/>
              </w:rPr>
              <w:t>Minutos Indisponibles permitidos en el mes para los servicios ofertados</w:t>
            </w:r>
          </w:p>
        </w:tc>
      </w:tr>
      <w:tr w:rsidR="00004F88" w:rsidRPr="009A0D62" w14:paraId="167B78F1" w14:textId="77777777" w:rsidTr="00616A7A">
        <w:trPr>
          <w:jc w:val="center"/>
        </w:trPr>
        <w:tc>
          <w:tcPr>
            <w:tcW w:w="2123" w:type="dxa"/>
          </w:tcPr>
          <w:p w14:paraId="333F5B69" w14:textId="77777777" w:rsidR="00004F88" w:rsidRPr="009A0D62" w:rsidRDefault="00004F88" w:rsidP="00214DF5">
            <w:pPr>
              <w:jc w:val="center"/>
              <w:rPr>
                <w:rFonts w:ascii="Noto Sans" w:hAnsi="Noto Sans" w:cs="Noto Sans"/>
                <w:sz w:val="20"/>
                <w:szCs w:val="20"/>
                <w:lang w:val="es-ES"/>
              </w:rPr>
            </w:pPr>
            <w:r w:rsidRPr="009A0D62">
              <w:rPr>
                <w:rFonts w:ascii="Noto Sans" w:hAnsi="Noto Sans" w:cs="Noto Sans"/>
                <w:sz w:val="20"/>
                <w:szCs w:val="20"/>
                <w:lang w:val="es-ES"/>
              </w:rPr>
              <w:t>99.9%</w:t>
            </w:r>
          </w:p>
        </w:tc>
        <w:tc>
          <w:tcPr>
            <w:tcW w:w="3826" w:type="dxa"/>
          </w:tcPr>
          <w:p w14:paraId="20A28956" w14:textId="77777777" w:rsidR="00004F88" w:rsidRPr="009A0D62" w:rsidRDefault="00004F88" w:rsidP="00214DF5">
            <w:pPr>
              <w:jc w:val="center"/>
              <w:rPr>
                <w:rFonts w:ascii="Noto Sans" w:hAnsi="Noto Sans" w:cs="Noto Sans"/>
                <w:sz w:val="20"/>
                <w:szCs w:val="20"/>
                <w:lang w:val="es-ES"/>
              </w:rPr>
            </w:pPr>
            <w:r w:rsidRPr="009A0D62">
              <w:rPr>
                <w:rFonts w:ascii="Noto Sans" w:hAnsi="Noto Sans" w:cs="Noto Sans"/>
                <w:sz w:val="20"/>
                <w:szCs w:val="20"/>
                <w:lang w:val="es-ES"/>
              </w:rPr>
              <w:t>43.2</w:t>
            </w:r>
          </w:p>
        </w:tc>
      </w:tr>
    </w:tbl>
    <w:p w14:paraId="185A20E7" w14:textId="77777777" w:rsidR="00F46C8B" w:rsidRPr="009A0D62" w:rsidRDefault="00F46C8B" w:rsidP="00214DF5">
      <w:pPr>
        <w:jc w:val="both"/>
        <w:rPr>
          <w:rFonts w:ascii="Noto Sans" w:hAnsi="Noto Sans" w:cs="Noto Sans"/>
          <w:sz w:val="20"/>
          <w:szCs w:val="20"/>
          <w:lang w:val="es-ES"/>
        </w:rPr>
      </w:pPr>
    </w:p>
    <w:p w14:paraId="7E41ACBD" w14:textId="77777777" w:rsidR="002D61F3" w:rsidRPr="009A0D62" w:rsidRDefault="002D61F3" w:rsidP="00214DF5">
      <w:pPr>
        <w:jc w:val="both"/>
        <w:rPr>
          <w:rFonts w:ascii="Noto Sans" w:hAnsi="Noto Sans" w:cs="Noto Sans"/>
          <w:sz w:val="20"/>
          <w:szCs w:val="20"/>
        </w:rPr>
      </w:pPr>
      <w:r w:rsidRPr="009A0D62">
        <w:rPr>
          <w:rFonts w:ascii="Noto Sans" w:hAnsi="Noto Sans" w:cs="Noto Sans"/>
          <w:sz w:val="20"/>
          <w:szCs w:val="20"/>
        </w:rPr>
        <w:t>Las deductivas se calcularán por bloques de 20 minutos o fracción acumulable en el mes calendario por indisponibilidad de la infraestructura física o lógica afectada, de conformidad con la siguiente formula:</w:t>
      </w:r>
    </w:p>
    <w:p w14:paraId="388CCAD1" w14:textId="77777777" w:rsidR="002D61F3" w:rsidRPr="009A0D62" w:rsidRDefault="002D61F3" w:rsidP="00214DF5">
      <w:pPr>
        <w:jc w:val="both"/>
        <w:rPr>
          <w:rFonts w:ascii="Noto Sans" w:hAnsi="Noto Sans" w:cs="Noto Sans"/>
          <w:sz w:val="20"/>
          <w:szCs w:val="20"/>
        </w:rPr>
      </w:pPr>
    </w:p>
    <w:p w14:paraId="0C4D8D05" w14:textId="77777777" w:rsidR="002D61F3" w:rsidRPr="009A0D62" w:rsidRDefault="002D61F3" w:rsidP="00214DF5">
      <w:pPr>
        <w:ind w:left="851" w:hanging="284"/>
        <w:jc w:val="both"/>
        <w:rPr>
          <w:rFonts w:ascii="Noto Sans" w:hAnsi="Noto Sans" w:cs="Noto Sans"/>
          <w:sz w:val="20"/>
          <w:szCs w:val="20"/>
        </w:rPr>
      </w:pPr>
      <w:r w:rsidRPr="009A0D62">
        <w:rPr>
          <w:rFonts w:ascii="Noto Sans" w:hAnsi="Noto Sans" w:cs="Noto Sans"/>
          <w:sz w:val="20"/>
          <w:szCs w:val="20"/>
        </w:rPr>
        <w:t>a)</w:t>
      </w:r>
      <w:r w:rsidRPr="009A0D62">
        <w:rPr>
          <w:rFonts w:ascii="Noto Sans" w:hAnsi="Noto Sans" w:cs="Noto Sans"/>
          <w:sz w:val="20"/>
          <w:szCs w:val="20"/>
        </w:rPr>
        <w:tab/>
        <w:t>La deductiva a aplicar de cada bloque de 20 minutos o fracción: 1% del precio unitario mensual correspondiente a cada infraestructura física a lógica afectada.</w:t>
      </w:r>
    </w:p>
    <w:p w14:paraId="1627AB2C" w14:textId="77777777" w:rsidR="002D61F3" w:rsidRPr="009A0D62" w:rsidRDefault="002D61F3" w:rsidP="00214DF5">
      <w:pPr>
        <w:ind w:left="851" w:hanging="284"/>
        <w:jc w:val="both"/>
        <w:rPr>
          <w:rFonts w:ascii="Noto Sans" w:hAnsi="Noto Sans" w:cs="Noto Sans"/>
          <w:sz w:val="20"/>
          <w:szCs w:val="20"/>
        </w:rPr>
      </w:pPr>
    </w:p>
    <w:p w14:paraId="0ADE6CDD" w14:textId="77777777" w:rsidR="002D61F3" w:rsidRPr="009A0D62" w:rsidRDefault="002D61F3" w:rsidP="00214DF5">
      <w:pPr>
        <w:ind w:left="851" w:hanging="284"/>
        <w:jc w:val="both"/>
        <w:rPr>
          <w:rFonts w:ascii="Noto Sans" w:hAnsi="Noto Sans" w:cs="Noto Sans"/>
          <w:sz w:val="20"/>
          <w:szCs w:val="20"/>
        </w:rPr>
      </w:pPr>
      <w:r w:rsidRPr="009A0D62">
        <w:rPr>
          <w:rFonts w:ascii="Noto Sans" w:hAnsi="Noto Sans" w:cs="Noto Sans"/>
          <w:sz w:val="20"/>
          <w:szCs w:val="20"/>
        </w:rPr>
        <w:t>b)</w:t>
      </w:r>
      <w:r w:rsidRPr="009A0D62">
        <w:rPr>
          <w:rFonts w:ascii="Noto Sans" w:hAnsi="Noto Sans" w:cs="Noto Sans"/>
          <w:sz w:val="20"/>
          <w:szCs w:val="20"/>
        </w:rPr>
        <w:tab/>
        <w:t>Cantidad de bloques completos o fracción sujetos a aplicación de deductiva = ((minutos totales de indisponibilidad acumulada en el mes) menos (Minutos Indisponibles permitidos en el mes para los servicios ofertados correspondiente 43.2 minutos mensuales)) entre (bloques de 20 minutos).</w:t>
      </w:r>
    </w:p>
    <w:p w14:paraId="1202FE67" w14:textId="77777777" w:rsidR="002D61F3" w:rsidRPr="009A0D62" w:rsidRDefault="002D61F3" w:rsidP="00214DF5">
      <w:pPr>
        <w:ind w:left="851" w:hanging="284"/>
        <w:jc w:val="both"/>
        <w:rPr>
          <w:rFonts w:ascii="Noto Sans" w:hAnsi="Noto Sans" w:cs="Noto Sans"/>
          <w:sz w:val="20"/>
          <w:szCs w:val="20"/>
        </w:rPr>
      </w:pPr>
    </w:p>
    <w:p w14:paraId="17E67E07" w14:textId="77777777" w:rsidR="002D61F3" w:rsidRPr="009A0D62" w:rsidRDefault="002D61F3" w:rsidP="00214DF5">
      <w:pPr>
        <w:ind w:left="851" w:hanging="284"/>
        <w:jc w:val="both"/>
        <w:rPr>
          <w:rFonts w:ascii="Noto Sans" w:hAnsi="Noto Sans" w:cs="Noto Sans"/>
          <w:sz w:val="20"/>
          <w:szCs w:val="20"/>
        </w:rPr>
      </w:pPr>
      <w:r w:rsidRPr="009A0D62">
        <w:rPr>
          <w:rFonts w:ascii="Noto Sans" w:hAnsi="Noto Sans" w:cs="Noto Sans"/>
          <w:sz w:val="20"/>
          <w:szCs w:val="20"/>
        </w:rPr>
        <w:t>c)</w:t>
      </w:r>
      <w:r w:rsidRPr="009A0D62">
        <w:rPr>
          <w:rFonts w:ascii="Noto Sans" w:hAnsi="Noto Sans" w:cs="Noto Sans"/>
          <w:sz w:val="20"/>
          <w:szCs w:val="20"/>
        </w:rPr>
        <w:tab/>
        <w:t>La deductiva aplicable será 1% del precio unitario mensual correspondiente a cada infraestructura física a lógica afectada, multiplicado por la cantidad de bloques de 20 minutos o fracción sujetos de deductiva.</w:t>
      </w:r>
    </w:p>
    <w:p w14:paraId="007D8666" w14:textId="77777777" w:rsidR="002D61F3" w:rsidRPr="009A0D62" w:rsidRDefault="002D61F3" w:rsidP="00214DF5">
      <w:pPr>
        <w:jc w:val="both"/>
        <w:rPr>
          <w:rFonts w:ascii="Noto Sans" w:hAnsi="Noto Sans" w:cs="Noto Sans"/>
          <w:sz w:val="20"/>
          <w:szCs w:val="20"/>
        </w:rPr>
      </w:pPr>
    </w:p>
    <w:p w14:paraId="6A999ED7" w14:textId="77777777" w:rsidR="002D61F3" w:rsidRPr="009A0D62" w:rsidRDefault="002D61F3" w:rsidP="00214DF5">
      <w:pPr>
        <w:ind w:left="1701"/>
        <w:jc w:val="both"/>
        <w:rPr>
          <w:rFonts w:ascii="Noto Sans" w:hAnsi="Noto Sans" w:cs="Noto Sans"/>
          <w:b/>
          <w:bCs/>
          <w:i/>
          <w:iCs/>
          <w:sz w:val="20"/>
          <w:szCs w:val="20"/>
        </w:rPr>
      </w:pPr>
      <w:r w:rsidRPr="009A0D62">
        <w:rPr>
          <w:rFonts w:ascii="Noto Sans" w:hAnsi="Noto Sans" w:cs="Noto Sans"/>
          <w:b/>
          <w:bCs/>
          <w:i/>
          <w:iCs/>
          <w:sz w:val="20"/>
          <w:szCs w:val="20"/>
        </w:rPr>
        <w:t>Por ejemplo:</w:t>
      </w:r>
    </w:p>
    <w:p w14:paraId="226F8942" w14:textId="77777777" w:rsidR="002D61F3" w:rsidRPr="009A0D62" w:rsidRDefault="002D61F3" w:rsidP="00214DF5">
      <w:pPr>
        <w:ind w:left="1701"/>
        <w:jc w:val="both"/>
        <w:rPr>
          <w:rFonts w:ascii="Noto Sans" w:hAnsi="Noto Sans" w:cs="Noto Sans"/>
          <w:i/>
          <w:iCs/>
          <w:sz w:val="20"/>
          <w:szCs w:val="20"/>
        </w:rPr>
      </w:pPr>
    </w:p>
    <w:p w14:paraId="2BF15E2D" w14:textId="77777777" w:rsidR="002D61F3" w:rsidRPr="009A0D62" w:rsidRDefault="002D61F3" w:rsidP="00214DF5">
      <w:pPr>
        <w:ind w:left="1701"/>
        <w:jc w:val="both"/>
        <w:rPr>
          <w:rFonts w:ascii="Noto Sans" w:hAnsi="Noto Sans" w:cs="Noto Sans"/>
          <w:i/>
          <w:iCs/>
          <w:sz w:val="20"/>
          <w:szCs w:val="20"/>
        </w:rPr>
      </w:pPr>
      <w:r w:rsidRPr="009A0D62">
        <w:rPr>
          <w:rFonts w:ascii="Noto Sans" w:hAnsi="Noto Sans" w:cs="Noto Sans"/>
          <w:i/>
          <w:iCs/>
          <w:sz w:val="20"/>
          <w:szCs w:val="20"/>
        </w:rPr>
        <w:t>En una afectación de 80 minutos en el mes de una infraestructura con costo mensual de $1,000, se calculará de la siguiente manera:</w:t>
      </w:r>
    </w:p>
    <w:p w14:paraId="65B6BCD6" w14:textId="77777777" w:rsidR="002D61F3" w:rsidRPr="009A0D62" w:rsidRDefault="002D61F3" w:rsidP="00214DF5">
      <w:pPr>
        <w:ind w:left="1701"/>
        <w:jc w:val="both"/>
        <w:rPr>
          <w:rFonts w:ascii="Noto Sans" w:hAnsi="Noto Sans" w:cs="Noto Sans"/>
          <w:i/>
          <w:iCs/>
          <w:sz w:val="20"/>
          <w:szCs w:val="20"/>
        </w:rPr>
      </w:pPr>
    </w:p>
    <w:p w14:paraId="2E774B70" w14:textId="77777777" w:rsidR="002D61F3" w:rsidRPr="009A0D62" w:rsidRDefault="002D61F3" w:rsidP="00214DF5">
      <w:pPr>
        <w:ind w:left="1701"/>
        <w:jc w:val="both"/>
        <w:rPr>
          <w:rFonts w:ascii="Noto Sans" w:hAnsi="Noto Sans" w:cs="Noto Sans"/>
          <w:i/>
          <w:iCs/>
          <w:sz w:val="20"/>
          <w:szCs w:val="20"/>
        </w:rPr>
      </w:pPr>
      <w:r w:rsidRPr="009A0D62">
        <w:rPr>
          <w:rFonts w:ascii="Noto Sans" w:hAnsi="Noto Sans" w:cs="Noto Sans"/>
          <w:i/>
          <w:iCs/>
          <w:sz w:val="20"/>
          <w:szCs w:val="20"/>
        </w:rPr>
        <w:t>a)</w:t>
      </w:r>
      <w:r w:rsidRPr="009A0D62">
        <w:rPr>
          <w:rFonts w:ascii="Noto Sans" w:hAnsi="Noto Sans" w:cs="Noto Sans"/>
          <w:i/>
          <w:iCs/>
          <w:sz w:val="20"/>
          <w:szCs w:val="20"/>
        </w:rPr>
        <w:tab/>
        <w:t>El costo por bloque será de 1% precio unitario mensual correspondiente a cada infraestructura física a lógica afectada con costo mensual de $1,000</w:t>
      </w:r>
    </w:p>
    <w:p w14:paraId="3195DE88" w14:textId="77777777" w:rsidR="002D61F3" w:rsidRPr="009A0D62" w:rsidRDefault="002D61F3" w:rsidP="00214DF5">
      <w:pPr>
        <w:ind w:left="1701"/>
        <w:jc w:val="both"/>
        <w:rPr>
          <w:rFonts w:ascii="Noto Sans" w:hAnsi="Noto Sans" w:cs="Noto Sans"/>
          <w:i/>
          <w:iCs/>
          <w:sz w:val="20"/>
          <w:szCs w:val="20"/>
        </w:rPr>
      </w:pPr>
      <w:r w:rsidRPr="009A0D62">
        <w:rPr>
          <w:rFonts w:ascii="Noto Sans" w:hAnsi="Noto Sans" w:cs="Noto Sans"/>
          <w:i/>
          <w:iCs/>
          <w:sz w:val="20"/>
          <w:szCs w:val="20"/>
        </w:rPr>
        <w:t>b)</w:t>
      </w:r>
      <w:r w:rsidRPr="009A0D62">
        <w:rPr>
          <w:rFonts w:ascii="Noto Sans" w:hAnsi="Noto Sans" w:cs="Noto Sans"/>
          <w:i/>
          <w:iCs/>
          <w:sz w:val="20"/>
          <w:szCs w:val="20"/>
        </w:rPr>
        <w:tab/>
        <w:t>Cantidad de bloques completos o fracción sujetos a aplicación de deductiva = (80 minutos - 43.2 minutos) / 20 minutos = 1.84 bloques; dado que se determinó que son bloques completos o fracción, se convierten en 2 bloques.</w:t>
      </w:r>
    </w:p>
    <w:p w14:paraId="0BCA7D08" w14:textId="5D86CEE3" w:rsidR="00F46C8B" w:rsidRPr="009A0D62" w:rsidRDefault="002D61F3" w:rsidP="00214DF5">
      <w:pPr>
        <w:ind w:left="1701"/>
        <w:jc w:val="both"/>
        <w:rPr>
          <w:rFonts w:ascii="Noto Sans" w:hAnsi="Noto Sans" w:cs="Noto Sans"/>
          <w:i/>
          <w:iCs/>
          <w:sz w:val="20"/>
          <w:szCs w:val="20"/>
        </w:rPr>
      </w:pPr>
      <w:r w:rsidRPr="009A0D62">
        <w:rPr>
          <w:rFonts w:ascii="Noto Sans" w:hAnsi="Noto Sans" w:cs="Noto Sans"/>
          <w:i/>
          <w:iCs/>
          <w:sz w:val="20"/>
          <w:szCs w:val="20"/>
        </w:rPr>
        <w:t>c)</w:t>
      </w:r>
      <w:r w:rsidRPr="009A0D62">
        <w:rPr>
          <w:rFonts w:ascii="Noto Sans" w:hAnsi="Noto Sans" w:cs="Noto Sans"/>
          <w:i/>
          <w:iCs/>
          <w:sz w:val="20"/>
          <w:szCs w:val="20"/>
        </w:rPr>
        <w:tab/>
        <w:t>La deductiva será = 1% por bloque aplicable, en este caso 2 bloques de 1%, equivalente a 2% o en nuestro ejemplo: $20.</w:t>
      </w:r>
    </w:p>
    <w:p w14:paraId="5130CFEE" w14:textId="77777777" w:rsidR="002D61F3" w:rsidRPr="009A0D62" w:rsidRDefault="002D61F3" w:rsidP="00214DF5">
      <w:pPr>
        <w:jc w:val="both"/>
        <w:rPr>
          <w:rFonts w:ascii="Noto Sans" w:hAnsi="Noto Sans" w:cs="Noto Sans"/>
          <w:sz w:val="20"/>
          <w:szCs w:val="20"/>
          <w:lang w:val="es-ES_tradnl"/>
        </w:rPr>
      </w:pPr>
    </w:p>
    <w:p w14:paraId="51ED5573" w14:textId="24A34AA5" w:rsidR="009520A9" w:rsidRPr="009A0D62" w:rsidRDefault="009520A9" w:rsidP="00214DF5">
      <w:pPr>
        <w:jc w:val="both"/>
        <w:rPr>
          <w:rFonts w:ascii="Noto Sans" w:hAnsi="Noto Sans" w:cs="Noto Sans"/>
          <w:sz w:val="20"/>
          <w:szCs w:val="20"/>
        </w:rPr>
      </w:pPr>
      <w:r w:rsidRPr="009A0D62">
        <w:rPr>
          <w:rFonts w:ascii="Noto Sans" w:hAnsi="Noto Sans" w:cs="Noto Sans"/>
          <w:sz w:val="20"/>
          <w:szCs w:val="20"/>
        </w:rPr>
        <w:lastRenderedPageBreak/>
        <w:t xml:space="preserve">De conformidad a lo establecido en el Artículo 97 del Reglamento de la Ley de Adquisiciones, Arrendamientos y Servicios del Sector Público, “Las deducciones al pago de bienes o servicios previstos en el artículo </w:t>
      </w:r>
      <w:r w:rsidR="00E42C0E" w:rsidRPr="009A0D62">
        <w:rPr>
          <w:rFonts w:ascii="Noto Sans" w:hAnsi="Noto Sans" w:cs="Noto Sans"/>
          <w:sz w:val="20"/>
          <w:szCs w:val="20"/>
        </w:rPr>
        <w:t xml:space="preserve">76 </w:t>
      </w:r>
      <w:r w:rsidRPr="009A0D62">
        <w:rPr>
          <w:rFonts w:ascii="Noto Sans" w:hAnsi="Noto Sans" w:cs="Noto Sans"/>
          <w:sz w:val="20"/>
          <w:szCs w:val="20"/>
        </w:rPr>
        <w:t>de la Ley serán determinadas en función de los bienes entregados o servicios prestados de manera parcial o deficiente”. Dichas deducciones deberán calcularse hasta la fecha en que materialmente se cumpla la obligación.</w:t>
      </w:r>
    </w:p>
    <w:p w14:paraId="671BCBFA" w14:textId="77777777" w:rsidR="00465D47" w:rsidRPr="009A0D62" w:rsidRDefault="00465D47" w:rsidP="00214DF5">
      <w:pPr>
        <w:jc w:val="both"/>
        <w:rPr>
          <w:rFonts w:ascii="Noto Sans" w:hAnsi="Noto Sans" w:cs="Noto Sans"/>
          <w:sz w:val="20"/>
          <w:szCs w:val="20"/>
        </w:rPr>
      </w:pPr>
    </w:p>
    <w:p w14:paraId="750747D3" w14:textId="5D54A8D2" w:rsidR="00465D47" w:rsidRPr="009A0D62" w:rsidRDefault="00465D47" w:rsidP="00214DF5">
      <w:pPr>
        <w:pStyle w:val="Ttulo2"/>
        <w:numPr>
          <w:ilvl w:val="0"/>
          <w:numId w:val="1"/>
        </w:numPr>
        <w:tabs>
          <w:tab w:val="center" w:pos="1848"/>
        </w:tabs>
        <w:spacing w:before="0" w:after="0"/>
        <w:ind w:left="284" w:right="51" w:hanging="426"/>
        <w:jc w:val="both"/>
        <w:rPr>
          <w:rFonts w:ascii="Noto Sans" w:hAnsi="Noto Sans" w:cs="Noto Sans"/>
          <w:sz w:val="20"/>
          <w:szCs w:val="20"/>
        </w:rPr>
      </w:pPr>
      <w:bookmarkStart w:id="19" w:name="_Toc197433975"/>
      <w:r w:rsidRPr="009A0D62">
        <w:rPr>
          <w:rFonts w:ascii="Noto Sans" w:hAnsi="Noto Sans" w:cs="Noto Sans"/>
          <w:sz w:val="20"/>
          <w:szCs w:val="20"/>
        </w:rPr>
        <w:t>Mecanismos requeridos al proveedor para responder por defectos o vicios ocultos de los bienes o de la calidad de los servicios.</w:t>
      </w:r>
      <w:bookmarkEnd w:id="19"/>
    </w:p>
    <w:p w14:paraId="21BB1222" w14:textId="77777777" w:rsidR="00D60B91" w:rsidRPr="009A0D62" w:rsidRDefault="00D60B91" w:rsidP="00D60B91">
      <w:pPr>
        <w:rPr>
          <w:rFonts w:ascii="Noto Sans" w:hAnsi="Noto Sans" w:cs="Noto Sans"/>
          <w:sz w:val="20"/>
          <w:szCs w:val="20"/>
        </w:rPr>
      </w:pPr>
    </w:p>
    <w:p w14:paraId="1B5AD2E8" w14:textId="77777777" w:rsidR="00D60B91" w:rsidRPr="009A0D62" w:rsidRDefault="00D60B91" w:rsidP="00D60B91">
      <w:pPr>
        <w:rPr>
          <w:rFonts w:ascii="Noto Sans" w:hAnsi="Noto Sans" w:cs="Noto Sans"/>
          <w:sz w:val="20"/>
          <w:szCs w:val="20"/>
        </w:rPr>
      </w:pPr>
    </w:p>
    <w:p w14:paraId="3C7F203E" w14:textId="77777777" w:rsidR="00D60B91" w:rsidRPr="009A0D62" w:rsidRDefault="00D60B91" w:rsidP="00D60B91">
      <w:pPr>
        <w:rPr>
          <w:rFonts w:ascii="Noto Sans" w:hAnsi="Noto Sans" w:cs="Noto Sans"/>
          <w:sz w:val="20"/>
          <w:szCs w:val="20"/>
        </w:rPr>
      </w:pPr>
    </w:p>
    <w:p w14:paraId="7749C5CE" w14:textId="77777777" w:rsidR="00D60B91" w:rsidRPr="009A0D62" w:rsidRDefault="00D60B91" w:rsidP="00D60B91">
      <w:pPr>
        <w:rPr>
          <w:rFonts w:ascii="Noto Sans" w:hAnsi="Noto Sans" w:cs="Noto Sans"/>
          <w:sz w:val="20"/>
          <w:szCs w:val="20"/>
        </w:rPr>
      </w:pPr>
    </w:p>
    <w:p w14:paraId="30D13364" w14:textId="77777777" w:rsidR="00465D47" w:rsidRPr="009A0D62" w:rsidRDefault="00465D47" w:rsidP="00465D47">
      <w:pPr>
        <w:rPr>
          <w:rFonts w:ascii="Noto Sans" w:hAnsi="Noto Sans" w:cs="Noto Sans"/>
          <w:sz w:val="20"/>
          <w:szCs w:val="20"/>
        </w:rPr>
      </w:pPr>
    </w:p>
    <w:p w14:paraId="2EF509FC" w14:textId="6E7163E4" w:rsidR="00745CFB" w:rsidRPr="009A0D62" w:rsidRDefault="00BD4761" w:rsidP="00214DF5">
      <w:pPr>
        <w:pStyle w:val="Ttulo2"/>
        <w:numPr>
          <w:ilvl w:val="0"/>
          <w:numId w:val="1"/>
        </w:numPr>
        <w:tabs>
          <w:tab w:val="center" w:pos="1848"/>
        </w:tabs>
        <w:spacing w:before="0" w:after="0"/>
        <w:ind w:left="284" w:right="51" w:hanging="426"/>
        <w:jc w:val="both"/>
        <w:rPr>
          <w:rFonts w:ascii="Noto Sans" w:hAnsi="Noto Sans" w:cs="Noto Sans"/>
          <w:sz w:val="20"/>
          <w:szCs w:val="20"/>
        </w:rPr>
      </w:pPr>
      <w:bookmarkStart w:id="20" w:name="_Toc197433976"/>
      <w:r w:rsidRPr="009A0D62">
        <w:rPr>
          <w:rFonts w:ascii="Noto Sans" w:hAnsi="Noto Sans" w:cs="Noto Sans"/>
          <w:sz w:val="20"/>
          <w:szCs w:val="20"/>
        </w:rPr>
        <w:t xml:space="preserve">Garantías </w:t>
      </w:r>
      <w:r w:rsidR="00465D47" w:rsidRPr="009A0D62">
        <w:rPr>
          <w:rFonts w:ascii="Noto Sans" w:hAnsi="Noto Sans" w:cs="Noto Sans"/>
          <w:sz w:val="20"/>
          <w:szCs w:val="20"/>
        </w:rPr>
        <w:t>de anticipos y cumplimiento</w:t>
      </w:r>
      <w:r w:rsidRPr="009A0D62">
        <w:rPr>
          <w:rFonts w:ascii="Noto Sans" w:hAnsi="Noto Sans" w:cs="Noto Sans"/>
          <w:sz w:val="20"/>
          <w:szCs w:val="20"/>
        </w:rPr>
        <w:t>:</w:t>
      </w:r>
      <w:bookmarkEnd w:id="20"/>
      <w:r w:rsidRPr="009A0D62">
        <w:rPr>
          <w:rFonts w:ascii="Noto Sans" w:hAnsi="Noto Sans" w:cs="Noto Sans"/>
          <w:sz w:val="20"/>
          <w:szCs w:val="20"/>
        </w:rPr>
        <w:t xml:space="preserve"> </w:t>
      </w:r>
    </w:p>
    <w:p w14:paraId="7DEE83D7" w14:textId="77777777" w:rsidR="007B1338" w:rsidRPr="009A0D62" w:rsidRDefault="007B1338" w:rsidP="00214DF5">
      <w:pPr>
        <w:rPr>
          <w:rFonts w:ascii="Noto Sans" w:hAnsi="Noto Sans" w:cs="Noto Sans"/>
          <w:sz w:val="20"/>
          <w:szCs w:val="20"/>
        </w:rPr>
      </w:pPr>
    </w:p>
    <w:p w14:paraId="3E2716F8" w14:textId="543C4D4A" w:rsidR="007B1338" w:rsidRPr="009A0D62" w:rsidRDefault="007B1338" w:rsidP="00214DF5">
      <w:pPr>
        <w:pStyle w:val="Ttulo1"/>
        <w:spacing w:before="0" w:after="0"/>
        <w:ind w:left="360"/>
        <w:rPr>
          <w:rFonts w:ascii="Noto Sans" w:hAnsi="Noto Sans" w:cs="Noto Sans"/>
          <w:sz w:val="20"/>
          <w:szCs w:val="20"/>
        </w:rPr>
      </w:pPr>
      <w:bookmarkStart w:id="21" w:name="_Toc65528110"/>
      <w:bookmarkStart w:id="22" w:name="_Toc66517882"/>
      <w:bookmarkStart w:id="23" w:name="_Toc99983254"/>
      <w:bookmarkStart w:id="24" w:name="_Toc197433977"/>
      <w:r w:rsidRPr="009A0D62">
        <w:rPr>
          <w:rFonts w:ascii="Noto Sans" w:hAnsi="Noto Sans" w:cs="Noto Sans"/>
          <w:sz w:val="20"/>
          <w:szCs w:val="20"/>
        </w:rPr>
        <w:t>NIVELES DE SERVICIO</w:t>
      </w:r>
      <w:bookmarkEnd w:id="21"/>
      <w:bookmarkEnd w:id="22"/>
      <w:bookmarkEnd w:id="23"/>
      <w:r w:rsidRPr="009A0D62">
        <w:rPr>
          <w:rFonts w:ascii="Noto Sans" w:hAnsi="Noto Sans" w:cs="Noto Sans"/>
          <w:sz w:val="20"/>
          <w:szCs w:val="20"/>
        </w:rPr>
        <w:t xml:space="preserve"> REQUERIDOS AL LICITANTE PARA RESPONDER POR DEFECTOS O VICIOS OCULTOS EN LA CALIDAD DE LOS SERVICIOS.</w:t>
      </w:r>
      <w:bookmarkEnd w:id="24"/>
    </w:p>
    <w:p w14:paraId="7CA8F6C4" w14:textId="77777777" w:rsidR="007B1338" w:rsidRPr="009A0D62" w:rsidRDefault="007B1338" w:rsidP="00214DF5">
      <w:pPr>
        <w:rPr>
          <w:rFonts w:ascii="Noto Sans" w:hAnsi="Noto Sans" w:cs="Noto Sans"/>
          <w:sz w:val="20"/>
          <w:szCs w:val="20"/>
        </w:rPr>
      </w:pPr>
    </w:p>
    <w:p w14:paraId="17639F77" w14:textId="3FACBB3E" w:rsidR="00A43D10" w:rsidRPr="009A0D62" w:rsidRDefault="00A43D10" w:rsidP="00214DF5">
      <w:pPr>
        <w:jc w:val="both"/>
        <w:rPr>
          <w:rFonts w:ascii="Noto Sans" w:hAnsi="Noto Sans" w:cs="Noto Sans"/>
          <w:sz w:val="20"/>
          <w:szCs w:val="20"/>
        </w:rPr>
      </w:pPr>
      <w:r w:rsidRPr="009A0D62">
        <w:rPr>
          <w:rFonts w:ascii="Noto Sans" w:hAnsi="Noto Sans" w:cs="Noto Sans"/>
          <w:sz w:val="20"/>
          <w:szCs w:val="20"/>
        </w:rPr>
        <w:t>El proceso de Administración del Nivel del Servicio deberá involucrar tanto a</w:t>
      </w:r>
      <w:r w:rsidR="00F46C8B" w:rsidRPr="009A0D62">
        <w:rPr>
          <w:rFonts w:ascii="Noto Sans" w:hAnsi="Noto Sans" w:cs="Noto Sans"/>
          <w:sz w:val="20"/>
          <w:szCs w:val="20"/>
        </w:rPr>
        <w:t xml:space="preserve"> EL</w:t>
      </w:r>
      <w:r w:rsidRPr="009A0D62">
        <w:rPr>
          <w:rFonts w:ascii="Noto Sans" w:hAnsi="Noto Sans" w:cs="Noto Sans"/>
          <w:sz w:val="20"/>
          <w:szCs w:val="20"/>
        </w:rPr>
        <w:t xml:space="preserve"> LICITANTE como a El INSTITUTO para mantener y </w:t>
      </w:r>
      <w:r w:rsidR="00CE0F37" w:rsidRPr="009A0D62">
        <w:rPr>
          <w:rFonts w:ascii="Noto Sans" w:hAnsi="Noto Sans" w:cs="Noto Sans"/>
          <w:sz w:val="20"/>
          <w:szCs w:val="20"/>
        </w:rPr>
        <w:t>observar</w:t>
      </w:r>
      <w:r w:rsidRPr="009A0D62">
        <w:rPr>
          <w:rFonts w:ascii="Noto Sans" w:hAnsi="Noto Sans" w:cs="Noto Sans"/>
          <w:sz w:val="20"/>
          <w:szCs w:val="20"/>
        </w:rPr>
        <w:t xml:space="preserve"> el adecuado funcionamiento del servicio. El LICITANTE deberá mantener una revisión continúa de los logros de servicio para garantizar que la calidad del servicio sea mantenida y mejorada permanentemente.</w:t>
      </w:r>
    </w:p>
    <w:p w14:paraId="63E9633B" w14:textId="77777777" w:rsidR="00A43D10" w:rsidRPr="009A0D62" w:rsidRDefault="00A43D10" w:rsidP="00214DF5">
      <w:pPr>
        <w:jc w:val="both"/>
        <w:rPr>
          <w:rFonts w:ascii="Noto Sans" w:hAnsi="Noto Sans" w:cs="Noto Sans"/>
          <w:sz w:val="20"/>
          <w:szCs w:val="20"/>
        </w:rPr>
      </w:pPr>
    </w:p>
    <w:p w14:paraId="0B90C7D2" w14:textId="2A2BDA32" w:rsidR="00A43D10" w:rsidRPr="009A0D62" w:rsidRDefault="00A43D10" w:rsidP="00214DF5">
      <w:pPr>
        <w:jc w:val="both"/>
        <w:rPr>
          <w:rFonts w:ascii="Noto Sans" w:hAnsi="Noto Sans" w:cs="Noto Sans"/>
          <w:b/>
          <w:bCs/>
          <w:sz w:val="20"/>
          <w:szCs w:val="20"/>
        </w:rPr>
      </w:pPr>
      <w:r w:rsidRPr="009A0D62">
        <w:rPr>
          <w:rFonts w:ascii="Noto Sans" w:hAnsi="Noto Sans" w:cs="Noto Sans"/>
          <w:b/>
          <w:bCs/>
          <w:sz w:val="20"/>
          <w:szCs w:val="20"/>
        </w:rPr>
        <w:t xml:space="preserve">Nivel general de servicio </w:t>
      </w:r>
    </w:p>
    <w:p w14:paraId="4C4E80A8" w14:textId="77777777" w:rsidR="00A43D10" w:rsidRPr="009A0D62" w:rsidRDefault="00A43D10" w:rsidP="00214DF5">
      <w:pPr>
        <w:jc w:val="both"/>
        <w:rPr>
          <w:rFonts w:ascii="Noto Sans" w:hAnsi="Noto Sans" w:cs="Noto Sans"/>
          <w:b/>
          <w:bCs/>
          <w:sz w:val="20"/>
          <w:szCs w:val="20"/>
        </w:rPr>
      </w:pPr>
    </w:p>
    <w:p w14:paraId="226F7618" w14:textId="475557B3" w:rsidR="00975940" w:rsidRPr="009A0D62" w:rsidRDefault="00975940" w:rsidP="00214DF5">
      <w:pPr>
        <w:ind w:left="567"/>
        <w:jc w:val="both"/>
        <w:rPr>
          <w:rFonts w:ascii="Noto Sans" w:hAnsi="Noto Sans" w:cs="Noto Sans"/>
          <w:sz w:val="20"/>
          <w:szCs w:val="20"/>
        </w:rPr>
      </w:pPr>
      <w:r w:rsidRPr="009A0D62">
        <w:rPr>
          <w:rFonts w:ascii="Noto Sans" w:hAnsi="Noto Sans" w:cs="Noto Sans"/>
          <w:sz w:val="20"/>
          <w:szCs w:val="20"/>
        </w:rPr>
        <w:t xml:space="preserve">“EL LICITANTE” deberá comprometerse a cumplir con los niveles de servicio establecidos a continuación, los cuales deberá cumplir “EL LICITANTE” en la prestación de los servicios motivo del presente contrato es el siguiente: </w:t>
      </w:r>
    </w:p>
    <w:p w14:paraId="291243E6" w14:textId="77777777" w:rsidR="00975940" w:rsidRPr="009A0D62" w:rsidRDefault="00975940" w:rsidP="00214DF5">
      <w:pPr>
        <w:ind w:left="567"/>
        <w:jc w:val="both"/>
        <w:rPr>
          <w:rFonts w:ascii="Noto Sans" w:hAnsi="Noto Sans" w:cs="Noto Sans"/>
          <w:sz w:val="20"/>
          <w:szCs w:val="20"/>
        </w:rPr>
      </w:pPr>
    </w:p>
    <w:tbl>
      <w:tblPr>
        <w:tblpPr w:leftFromText="141" w:rightFromText="141" w:vertAnchor="text" w:horzAnchor="margin" w:tblpXSpec="right" w:tblpY="86"/>
        <w:tblW w:w="86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65"/>
        <w:gridCol w:w="2977"/>
      </w:tblGrid>
      <w:tr w:rsidR="00975940" w:rsidRPr="009A0D62" w14:paraId="5EF49420" w14:textId="77777777" w:rsidTr="00616A7A">
        <w:trPr>
          <w:tblHeader/>
        </w:trPr>
        <w:tc>
          <w:tcPr>
            <w:tcW w:w="5665" w:type="dxa"/>
            <w:shd w:val="clear" w:color="auto" w:fill="F2F2F2" w:themeFill="background1" w:themeFillShade="F2"/>
            <w:vAlign w:val="center"/>
          </w:tcPr>
          <w:p w14:paraId="3CC3857A" w14:textId="4E8D520A" w:rsidR="00975940" w:rsidRPr="009A0D62" w:rsidRDefault="00975940" w:rsidP="00214DF5">
            <w:pPr>
              <w:ind w:left="22"/>
              <w:jc w:val="both"/>
              <w:rPr>
                <w:rFonts w:ascii="Noto Sans" w:hAnsi="Noto Sans" w:cs="Noto Sans"/>
                <w:bCs/>
                <w:sz w:val="20"/>
                <w:szCs w:val="20"/>
                <w:lang w:eastAsia="ja-JP"/>
              </w:rPr>
            </w:pPr>
            <w:r w:rsidRPr="009A0D62">
              <w:rPr>
                <w:rFonts w:ascii="Noto Sans" w:hAnsi="Noto Sans" w:cs="Noto Sans"/>
                <w:b/>
                <w:sz w:val="20"/>
                <w:szCs w:val="20"/>
                <w:lang w:eastAsia="ja-JP"/>
              </w:rPr>
              <w:t xml:space="preserve">Nivel de Disponibilidad de </w:t>
            </w:r>
            <w:r w:rsidR="00C93D20" w:rsidRPr="009A0D62">
              <w:rPr>
                <w:rFonts w:ascii="Noto Sans" w:hAnsi="Noto Sans" w:cs="Noto Sans"/>
                <w:b/>
                <w:sz w:val="20"/>
                <w:szCs w:val="20"/>
                <w:lang w:eastAsia="ja-JP"/>
              </w:rPr>
              <w:t>la infraestructura física</w:t>
            </w:r>
            <w:r w:rsidRPr="009A0D62">
              <w:rPr>
                <w:rFonts w:ascii="Noto Sans" w:hAnsi="Noto Sans" w:cs="Noto Sans"/>
                <w:b/>
                <w:sz w:val="20"/>
                <w:szCs w:val="20"/>
                <w:lang w:eastAsia="ja-JP"/>
              </w:rPr>
              <w:t xml:space="preserve"> listadas en el Apéndice 1. Listado de Infraestructura y aquella infraestructura física que se agreguen al mismo durante la vigencia del servicio.</w:t>
            </w:r>
          </w:p>
        </w:tc>
        <w:tc>
          <w:tcPr>
            <w:tcW w:w="2977" w:type="dxa"/>
            <w:shd w:val="clear" w:color="auto" w:fill="F2F2F2" w:themeFill="background1" w:themeFillShade="F2"/>
            <w:vAlign w:val="center"/>
          </w:tcPr>
          <w:p w14:paraId="33E478A1" w14:textId="77777777" w:rsidR="00975940" w:rsidRPr="009A0D62" w:rsidRDefault="00975940" w:rsidP="00214DF5">
            <w:pPr>
              <w:ind w:left="63"/>
              <w:jc w:val="center"/>
              <w:rPr>
                <w:rFonts w:ascii="Noto Sans" w:hAnsi="Noto Sans" w:cs="Noto Sans"/>
                <w:b/>
                <w:bCs/>
                <w:sz w:val="20"/>
                <w:szCs w:val="20"/>
                <w:lang w:eastAsia="ja-JP"/>
              </w:rPr>
            </w:pPr>
            <w:r w:rsidRPr="009A0D62">
              <w:rPr>
                <w:rFonts w:ascii="Noto Sans" w:hAnsi="Noto Sans" w:cs="Noto Sans"/>
                <w:b/>
                <w:sz w:val="20"/>
                <w:szCs w:val="20"/>
                <w:lang w:eastAsia="ja-JP"/>
              </w:rPr>
              <w:t xml:space="preserve">Minutos Indisponibles permitidos en el mes para los servicios ofertados </w:t>
            </w:r>
          </w:p>
        </w:tc>
      </w:tr>
      <w:tr w:rsidR="00975940" w:rsidRPr="009A0D62" w14:paraId="1DA93C1C" w14:textId="77777777" w:rsidTr="00616A7A">
        <w:tc>
          <w:tcPr>
            <w:tcW w:w="5665" w:type="dxa"/>
            <w:vAlign w:val="center"/>
          </w:tcPr>
          <w:p w14:paraId="67E36F15" w14:textId="77777777" w:rsidR="00975940" w:rsidRPr="009A0D62" w:rsidRDefault="00975940" w:rsidP="00214DF5">
            <w:pPr>
              <w:ind w:left="63"/>
              <w:jc w:val="center"/>
              <w:rPr>
                <w:rFonts w:ascii="Noto Sans" w:hAnsi="Noto Sans" w:cs="Noto Sans"/>
                <w:sz w:val="20"/>
                <w:szCs w:val="20"/>
                <w:lang w:eastAsia="ja-JP"/>
              </w:rPr>
            </w:pPr>
            <w:r w:rsidRPr="009A0D62">
              <w:rPr>
                <w:rFonts w:ascii="Noto Sans" w:hAnsi="Noto Sans" w:cs="Noto Sans"/>
                <w:sz w:val="20"/>
                <w:szCs w:val="20"/>
                <w:lang w:eastAsia="ja-JP"/>
              </w:rPr>
              <w:t xml:space="preserve">99.9% </w:t>
            </w:r>
          </w:p>
        </w:tc>
        <w:tc>
          <w:tcPr>
            <w:tcW w:w="2977" w:type="dxa"/>
            <w:vAlign w:val="center"/>
          </w:tcPr>
          <w:p w14:paraId="1B296235" w14:textId="37B25629" w:rsidR="00975940" w:rsidRPr="009A0D62" w:rsidRDefault="00975940" w:rsidP="00214DF5">
            <w:pPr>
              <w:ind w:left="63"/>
              <w:jc w:val="center"/>
              <w:rPr>
                <w:rFonts w:ascii="Noto Sans" w:hAnsi="Noto Sans" w:cs="Noto Sans"/>
                <w:sz w:val="20"/>
                <w:szCs w:val="20"/>
                <w:lang w:eastAsia="ja-JP"/>
              </w:rPr>
            </w:pPr>
            <w:r w:rsidRPr="009A0D62">
              <w:rPr>
                <w:rFonts w:ascii="Noto Sans" w:hAnsi="Noto Sans" w:cs="Noto Sans"/>
                <w:sz w:val="20"/>
                <w:szCs w:val="20"/>
                <w:lang w:eastAsia="ja-JP"/>
              </w:rPr>
              <w:t>43.</w:t>
            </w:r>
            <w:r w:rsidR="004A16C3" w:rsidRPr="009A0D62">
              <w:rPr>
                <w:rFonts w:ascii="Noto Sans" w:hAnsi="Noto Sans" w:cs="Noto Sans"/>
                <w:sz w:val="20"/>
                <w:szCs w:val="20"/>
                <w:lang w:eastAsia="ja-JP"/>
              </w:rPr>
              <w:t>2</w:t>
            </w:r>
            <w:r w:rsidRPr="009A0D62">
              <w:rPr>
                <w:rFonts w:ascii="Noto Sans" w:hAnsi="Noto Sans" w:cs="Noto Sans"/>
                <w:sz w:val="20"/>
                <w:szCs w:val="20"/>
                <w:lang w:eastAsia="ja-JP"/>
              </w:rPr>
              <w:t xml:space="preserve"> minutos en un mes típico de 30 días</w:t>
            </w:r>
          </w:p>
        </w:tc>
      </w:tr>
    </w:tbl>
    <w:p w14:paraId="0FBDF2DE" w14:textId="77777777" w:rsidR="00975940" w:rsidRPr="009A0D62" w:rsidRDefault="00975940" w:rsidP="00214DF5">
      <w:pPr>
        <w:jc w:val="both"/>
        <w:rPr>
          <w:rFonts w:ascii="Noto Sans" w:hAnsi="Noto Sans" w:cs="Noto Sans"/>
          <w:sz w:val="20"/>
          <w:szCs w:val="20"/>
        </w:rPr>
      </w:pPr>
    </w:p>
    <w:p w14:paraId="051AFB4E" w14:textId="77777777" w:rsidR="00975940" w:rsidRPr="009A0D62" w:rsidRDefault="00975940" w:rsidP="00214DF5">
      <w:pPr>
        <w:ind w:left="567"/>
        <w:jc w:val="both"/>
        <w:rPr>
          <w:rFonts w:ascii="Noto Sans" w:hAnsi="Noto Sans" w:cs="Noto Sans"/>
          <w:sz w:val="20"/>
          <w:szCs w:val="20"/>
        </w:rPr>
      </w:pPr>
      <w:r w:rsidRPr="009A0D62">
        <w:rPr>
          <w:rFonts w:ascii="Noto Sans" w:hAnsi="Noto Sans" w:cs="Noto Sans"/>
          <w:sz w:val="20"/>
          <w:szCs w:val="20"/>
        </w:rPr>
        <w:t>Esta disponibilidad establecida incluye el servicio de infraestructura física con los que cuenta “EL INSTITUTO” de acuerdo con el Listado de Infraestructura (Apéndice 1), así como el soporte técnico, operación y gestión de la operación en caso de falla en un esquema de 7 días a la semana, 24 horas de cada día, durante la vigencia del servicio, que incluye soporte presencial.</w:t>
      </w:r>
    </w:p>
    <w:p w14:paraId="77278BD7" w14:textId="77777777" w:rsidR="00975940" w:rsidRPr="009A0D62" w:rsidRDefault="00975940" w:rsidP="00214DF5">
      <w:pPr>
        <w:ind w:left="567"/>
        <w:jc w:val="both"/>
        <w:rPr>
          <w:rFonts w:ascii="Noto Sans" w:hAnsi="Noto Sans" w:cs="Noto Sans"/>
          <w:sz w:val="20"/>
          <w:szCs w:val="20"/>
        </w:rPr>
      </w:pPr>
    </w:p>
    <w:tbl>
      <w:tblPr>
        <w:tblpPr w:leftFromText="141" w:rightFromText="141" w:vertAnchor="text" w:horzAnchor="margin" w:tblpXSpec="right" w:tblpY="86"/>
        <w:tblW w:w="86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65"/>
        <w:gridCol w:w="2977"/>
      </w:tblGrid>
      <w:tr w:rsidR="00975940" w:rsidRPr="009A0D62" w14:paraId="235F56AE" w14:textId="77777777" w:rsidTr="00616A7A">
        <w:trPr>
          <w:tblHeader/>
        </w:trPr>
        <w:tc>
          <w:tcPr>
            <w:tcW w:w="5665" w:type="dxa"/>
            <w:shd w:val="clear" w:color="auto" w:fill="F2F2F2" w:themeFill="background1" w:themeFillShade="F2"/>
            <w:vAlign w:val="center"/>
          </w:tcPr>
          <w:p w14:paraId="432CB343" w14:textId="42245DF5" w:rsidR="00975940" w:rsidRPr="009A0D62" w:rsidRDefault="00975940" w:rsidP="00214DF5">
            <w:pPr>
              <w:ind w:left="22"/>
              <w:jc w:val="both"/>
              <w:rPr>
                <w:rFonts w:ascii="Noto Sans" w:hAnsi="Noto Sans" w:cs="Noto Sans"/>
                <w:bCs/>
                <w:sz w:val="20"/>
                <w:szCs w:val="20"/>
                <w:lang w:eastAsia="ja-JP"/>
              </w:rPr>
            </w:pPr>
            <w:r w:rsidRPr="009A0D62">
              <w:rPr>
                <w:rFonts w:ascii="Noto Sans" w:hAnsi="Noto Sans" w:cs="Noto Sans"/>
                <w:b/>
                <w:sz w:val="20"/>
                <w:szCs w:val="20"/>
                <w:lang w:eastAsia="ja-JP"/>
              </w:rPr>
              <w:lastRenderedPageBreak/>
              <w:t xml:space="preserve">Nivel de Disponibilidad de </w:t>
            </w:r>
            <w:r w:rsidR="00C93D20" w:rsidRPr="009A0D62">
              <w:rPr>
                <w:rFonts w:ascii="Noto Sans" w:hAnsi="Noto Sans" w:cs="Noto Sans"/>
                <w:b/>
                <w:sz w:val="20"/>
                <w:szCs w:val="20"/>
                <w:lang w:eastAsia="ja-JP"/>
              </w:rPr>
              <w:t>la infraestructura lógica</w:t>
            </w:r>
            <w:r w:rsidRPr="009A0D62">
              <w:rPr>
                <w:rFonts w:ascii="Noto Sans" w:hAnsi="Noto Sans" w:cs="Noto Sans"/>
                <w:b/>
                <w:sz w:val="20"/>
                <w:szCs w:val="20"/>
                <w:lang w:eastAsia="ja-JP"/>
              </w:rPr>
              <w:t xml:space="preserve"> listadas en el Apéndice 1. Listado de Infraestructura y aquella infraestructura lógica que se agreguen al mismo durante la vigencia del servicio.</w:t>
            </w:r>
          </w:p>
        </w:tc>
        <w:tc>
          <w:tcPr>
            <w:tcW w:w="2977" w:type="dxa"/>
            <w:shd w:val="clear" w:color="auto" w:fill="F2F2F2" w:themeFill="background1" w:themeFillShade="F2"/>
            <w:vAlign w:val="center"/>
          </w:tcPr>
          <w:p w14:paraId="24E5EA6E" w14:textId="77777777" w:rsidR="00975940" w:rsidRPr="009A0D62" w:rsidRDefault="00975940" w:rsidP="00214DF5">
            <w:pPr>
              <w:ind w:left="63"/>
              <w:jc w:val="center"/>
              <w:rPr>
                <w:rFonts w:ascii="Noto Sans" w:hAnsi="Noto Sans" w:cs="Noto Sans"/>
                <w:b/>
                <w:bCs/>
                <w:sz w:val="20"/>
                <w:szCs w:val="20"/>
                <w:lang w:eastAsia="ja-JP"/>
              </w:rPr>
            </w:pPr>
            <w:r w:rsidRPr="009A0D62">
              <w:rPr>
                <w:rFonts w:ascii="Noto Sans" w:hAnsi="Noto Sans" w:cs="Noto Sans"/>
                <w:b/>
                <w:sz w:val="20"/>
                <w:szCs w:val="20"/>
                <w:lang w:eastAsia="ja-JP"/>
              </w:rPr>
              <w:t xml:space="preserve">Minutos Indisponibles permitidos en el mes para los servicios ofertados </w:t>
            </w:r>
          </w:p>
        </w:tc>
      </w:tr>
      <w:tr w:rsidR="00975940" w:rsidRPr="009A0D62" w14:paraId="4C206790" w14:textId="77777777" w:rsidTr="00616A7A">
        <w:tc>
          <w:tcPr>
            <w:tcW w:w="5665" w:type="dxa"/>
            <w:vAlign w:val="center"/>
          </w:tcPr>
          <w:p w14:paraId="1B8D0716" w14:textId="77777777" w:rsidR="00975940" w:rsidRPr="009A0D62" w:rsidRDefault="00975940" w:rsidP="00214DF5">
            <w:pPr>
              <w:ind w:left="63"/>
              <w:jc w:val="center"/>
              <w:rPr>
                <w:rFonts w:ascii="Noto Sans" w:hAnsi="Noto Sans" w:cs="Noto Sans"/>
                <w:sz w:val="20"/>
                <w:szCs w:val="20"/>
                <w:lang w:eastAsia="ja-JP"/>
              </w:rPr>
            </w:pPr>
            <w:r w:rsidRPr="009A0D62">
              <w:rPr>
                <w:rFonts w:ascii="Noto Sans" w:hAnsi="Noto Sans" w:cs="Noto Sans"/>
                <w:sz w:val="20"/>
                <w:szCs w:val="20"/>
                <w:lang w:eastAsia="ja-JP"/>
              </w:rPr>
              <w:t xml:space="preserve">99.9% </w:t>
            </w:r>
          </w:p>
        </w:tc>
        <w:tc>
          <w:tcPr>
            <w:tcW w:w="2977" w:type="dxa"/>
            <w:vAlign w:val="center"/>
          </w:tcPr>
          <w:p w14:paraId="0C55A179" w14:textId="77777777" w:rsidR="00975940" w:rsidRPr="009A0D62" w:rsidRDefault="00975940" w:rsidP="00214DF5">
            <w:pPr>
              <w:ind w:left="63"/>
              <w:jc w:val="center"/>
              <w:rPr>
                <w:rFonts w:ascii="Noto Sans" w:hAnsi="Noto Sans" w:cs="Noto Sans"/>
                <w:sz w:val="20"/>
                <w:szCs w:val="20"/>
                <w:lang w:eastAsia="ja-JP"/>
              </w:rPr>
            </w:pPr>
            <w:r w:rsidRPr="009A0D62">
              <w:rPr>
                <w:rFonts w:ascii="Noto Sans" w:hAnsi="Noto Sans" w:cs="Noto Sans"/>
                <w:sz w:val="20"/>
                <w:szCs w:val="20"/>
                <w:lang w:eastAsia="ja-JP"/>
              </w:rPr>
              <w:t>43.2 minutos en un mes típico de 30 días</w:t>
            </w:r>
          </w:p>
        </w:tc>
      </w:tr>
    </w:tbl>
    <w:p w14:paraId="1231D987" w14:textId="77777777" w:rsidR="00975940" w:rsidRPr="009A0D62" w:rsidRDefault="00975940" w:rsidP="00214DF5">
      <w:pPr>
        <w:jc w:val="both"/>
        <w:rPr>
          <w:rFonts w:ascii="Noto Sans" w:hAnsi="Noto Sans" w:cs="Noto Sans"/>
          <w:sz w:val="20"/>
          <w:szCs w:val="20"/>
        </w:rPr>
      </w:pPr>
    </w:p>
    <w:p w14:paraId="1D72DE32" w14:textId="77777777" w:rsidR="00975940" w:rsidRPr="009A0D62" w:rsidRDefault="00975940" w:rsidP="00214DF5">
      <w:pPr>
        <w:ind w:left="567"/>
        <w:jc w:val="both"/>
        <w:rPr>
          <w:rFonts w:ascii="Noto Sans" w:hAnsi="Noto Sans" w:cs="Noto Sans"/>
          <w:sz w:val="20"/>
          <w:szCs w:val="20"/>
        </w:rPr>
      </w:pPr>
      <w:r w:rsidRPr="009A0D62">
        <w:rPr>
          <w:rFonts w:ascii="Noto Sans" w:hAnsi="Noto Sans" w:cs="Noto Sans"/>
          <w:sz w:val="20"/>
          <w:szCs w:val="20"/>
        </w:rPr>
        <w:t>Esta disponibilidad establecida incluye el servicio de infraestructura lógica con los que cuenta “EL INSTITUTO” de acuerdo con el Listado de Infraestructura (Apéndice 1), así como el soporte técnico, operación y gestión de la operación en caso de falla en un esquema de 7 días a la semana, 24 horas de cada día, durante la vigencia del servicio, que incluye soporte presencial.</w:t>
      </w:r>
    </w:p>
    <w:p w14:paraId="5AC2E8F2" w14:textId="77777777" w:rsidR="00975940" w:rsidRPr="009A0D62" w:rsidRDefault="00975940" w:rsidP="00214DF5">
      <w:pPr>
        <w:jc w:val="both"/>
        <w:rPr>
          <w:rFonts w:ascii="Noto Sans" w:hAnsi="Noto Sans" w:cs="Noto Sans"/>
          <w:sz w:val="20"/>
          <w:szCs w:val="20"/>
        </w:rPr>
      </w:pPr>
    </w:p>
    <w:p w14:paraId="026F8261" w14:textId="77777777" w:rsidR="00975940" w:rsidRPr="009A0D62" w:rsidRDefault="00975940" w:rsidP="00214DF5">
      <w:pPr>
        <w:ind w:left="567"/>
        <w:jc w:val="both"/>
        <w:rPr>
          <w:rFonts w:ascii="Noto Sans" w:hAnsi="Noto Sans" w:cs="Noto Sans"/>
          <w:sz w:val="20"/>
          <w:szCs w:val="20"/>
        </w:rPr>
      </w:pPr>
      <w:r w:rsidRPr="009A0D62">
        <w:rPr>
          <w:rFonts w:ascii="Noto Sans" w:hAnsi="Noto Sans" w:cs="Noto Sans"/>
          <w:sz w:val="20"/>
          <w:szCs w:val="20"/>
        </w:rPr>
        <w:t>Los niveles de servicio para la atención tickets, incidentes y atención de requerimientos se detallan a continuación tanto para infraestructura física como para infraestructura lógica:</w:t>
      </w:r>
    </w:p>
    <w:p w14:paraId="0AE97D63" w14:textId="77777777" w:rsidR="00975940" w:rsidRPr="009A0D62" w:rsidRDefault="00975940" w:rsidP="00214DF5">
      <w:pPr>
        <w:jc w:val="both"/>
        <w:rPr>
          <w:rFonts w:ascii="Noto Sans" w:hAnsi="Noto Sans" w:cs="Noto Sans"/>
          <w:sz w:val="20"/>
          <w:szCs w:val="20"/>
        </w:rPr>
      </w:pPr>
    </w:p>
    <w:tbl>
      <w:tblPr>
        <w:tblW w:w="821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78"/>
        <w:gridCol w:w="5239"/>
      </w:tblGrid>
      <w:tr w:rsidR="00975940" w:rsidRPr="009A0D62" w14:paraId="50A3D630" w14:textId="77777777" w:rsidTr="00616A7A">
        <w:trPr>
          <w:trHeight w:val="1134"/>
          <w:tblHeader/>
          <w:jc w:val="center"/>
        </w:trPr>
        <w:tc>
          <w:tcPr>
            <w:tcW w:w="2978" w:type="dxa"/>
            <w:shd w:val="clear" w:color="auto" w:fill="F2F2F2"/>
            <w:vAlign w:val="center"/>
          </w:tcPr>
          <w:p w14:paraId="3A7BF0A5" w14:textId="77777777" w:rsidR="00975940" w:rsidRPr="009A0D62" w:rsidRDefault="00975940" w:rsidP="00214DF5">
            <w:pPr>
              <w:jc w:val="center"/>
              <w:rPr>
                <w:rFonts w:ascii="Noto Sans" w:hAnsi="Noto Sans" w:cs="Noto Sans"/>
                <w:b/>
                <w:bCs/>
                <w:sz w:val="20"/>
                <w:szCs w:val="20"/>
                <w:lang w:eastAsia="ja-JP"/>
              </w:rPr>
            </w:pPr>
            <w:r w:rsidRPr="009A0D62">
              <w:rPr>
                <w:rFonts w:ascii="Noto Sans" w:hAnsi="Noto Sans" w:cs="Noto Sans"/>
                <w:b/>
                <w:sz w:val="20"/>
                <w:szCs w:val="20"/>
                <w:lang w:eastAsia="ja-JP"/>
              </w:rPr>
              <w:t>Cobertura</w:t>
            </w:r>
          </w:p>
        </w:tc>
        <w:tc>
          <w:tcPr>
            <w:tcW w:w="5239" w:type="dxa"/>
            <w:shd w:val="clear" w:color="auto" w:fill="F2F2F2"/>
            <w:vAlign w:val="center"/>
          </w:tcPr>
          <w:p w14:paraId="074A8382" w14:textId="2AFDC282" w:rsidR="00975940" w:rsidRPr="009A0D62" w:rsidRDefault="00975940" w:rsidP="00214DF5">
            <w:pPr>
              <w:jc w:val="center"/>
              <w:rPr>
                <w:rFonts w:ascii="Noto Sans" w:hAnsi="Noto Sans" w:cs="Noto Sans"/>
                <w:b/>
                <w:sz w:val="20"/>
                <w:szCs w:val="20"/>
                <w:lang w:eastAsia="ja-JP"/>
              </w:rPr>
            </w:pPr>
            <w:r w:rsidRPr="009A0D62">
              <w:rPr>
                <w:rFonts w:ascii="Noto Sans" w:hAnsi="Noto Sans" w:cs="Noto Sans"/>
                <w:b/>
                <w:sz w:val="20"/>
                <w:szCs w:val="20"/>
                <w:lang w:eastAsia="ja-JP"/>
              </w:rPr>
              <w:t>Tiempo de registro del evento en la mesa de servicio del IMSS (minutos naturales) incluyendo la notificación del evento al personal designado por el IMSS (llamada telefónica / correo electrónico / Mensajería instantánea)</w:t>
            </w:r>
          </w:p>
        </w:tc>
      </w:tr>
      <w:tr w:rsidR="00975940" w:rsidRPr="009A0D62" w14:paraId="14C5A4BA" w14:textId="77777777" w:rsidTr="00616A7A">
        <w:trPr>
          <w:jc w:val="center"/>
        </w:trPr>
        <w:tc>
          <w:tcPr>
            <w:tcW w:w="2978" w:type="dxa"/>
            <w:vAlign w:val="center"/>
          </w:tcPr>
          <w:p w14:paraId="385CBF9D" w14:textId="67FA60A5" w:rsidR="00975940" w:rsidRPr="009A0D62" w:rsidRDefault="00975940" w:rsidP="00214DF5">
            <w:pPr>
              <w:jc w:val="center"/>
              <w:rPr>
                <w:rFonts w:ascii="Noto Sans" w:hAnsi="Noto Sans" w:cs="Noto Sans"/>
                <w:sz w:val="20"/>
                <w:szCs w:val="20"/>
                <w:lang w:eastAsia="ja-JP"/>
              </w:rPr>
            </w:pPr>
            <w:r w:rsidRPr="009A0D62">
              <w:rPr>
                <w:rFonts w:ascii="Noto Sans" w:hAnsi="Noto Sans" w:cs="Noto Sans"/>
                <w:sz w:val="20"/>
                <w:szCs w:val="20"/>
                <w:lang w:eastAsia="ja-JP"/>
              </w:rPr>
              <w:t xml:space="preserve">7 días a la semana, 24 </w:t>
            </w:r>
            <w:r w:rsidR="00767A39" w:rsidRPr="009A0D62">
              <w:rPr>
                <w:rFonts w:ascii="Noto Sans" w:hAnsi="Noto Sans" w:cs="Noto Sans"/>
                <w:sz w:val="20"/>
                <w:szCs w:val="20"/>
                <w:lang w:eastAsia="ja-JP"/>
              </w:rPr>
              <w:t>horas de</w:t>
            </w:r>
            <w:r w:rsidRPr="009A0D62">
              <w:rPr>
                <w:rFonts w:ascii="Noto Sans" w:hAnsi="Noto Sans" w:cs="Noto Sans"/>
                <w:sz w:val="20"/>
                <w:szCs w:val="20"/>
                <w:lang w:eastAsia="ja-JP"/>
              </w:rPr>
              <w:t xml:space="preserve"> cada día durante la Vigencia del servicio.</w:t>
            </w:r>
          </w:p>
        </w:tc>
        <w:tc>
          <w:tcPr>
            <w:tcW w:w="5239" w:type="dxa"/>
            <w:vAlign w:val="center"/>
          </w:tcPr>
          <w:p w14:paraId="592FAB26" w14:textId="77777777" w:rsidR="00975940" w:rsidRPr="009A0D62" w:rsidRDefault="00975940" w:rsidP="00214DF5">
            <w:pPr>
              <w:jc w:val="center"/>
              <w:rPr>
                <w:rFonts w:ascii="Noto Sans" w:hAnsi="Noto Sans" w:cs="Noto Sans"/>
                <w:sz w:val="20"/>
                <w:szCs w:val="20"/>
                <w:lang w:eastAsia="ja-JP"/>
              </w:rPr>
            </w:pPr>
            <w:r w:rsidRPr="009A0D62">
              <w:rPr>
                <w:rFonts w:ascii="Noto Sans" w:hAnsi="Noto Sans" w:cs="Noto Sans"/>
                <w:sz w:val="20"/>
                <w:szCs w:val="20"/>
                <w:lang w:eastAsia="ja-JP"/>
              </w:rPr>
              <w:t>10 minutos</w:t>
            </w:r>
          </w:p>
        </w:tc>
      </w:tr>
    </w:tbl>
    <w:p w14:paraId="7D4D37D4" w14:textId="77777777" w:rsidR="00975940" w:rsidRPr="009A0D62" w:rsidRDefault="00975940" w:rsidP="00214DF5">
      <w:pPr>
        <w:jc w:val="both"/>
        <w:rPr>
          <w:rFonts w:ascii="Noto Sans" w:hAnsi="Noto Sans" w:cs="Noto Sans"/>
          <w:sz w:val="20"/>
          <w:szCs w:val="20"/>
        </w:rPr>
      </w:pPr>
    </w:p>
    <w:p w14:paraId="1663AC11" w14:textId="44E56D39" w:rsidR="00975940" w:rsidRPr="009A0D62" w:rsidRDefault="00975940" w:rsidP="00214DF5">
      <w:pPr>
        <w:jc w:val="both"/>
        <w:rPr>
          <w:rFonts w:ascii="Noto Sans" w:hAnsi="Noto Sans" w:cs="Noto Sans"/>
          <w:sz w:val="20"/>
          <w:szCs w:val="20"/>
        </w:rPr>
      </w:pPr>
      <w:r w:rsidRPr="009A0D62">
        <w:rPr>
          <w:rFonts w:ascii="Noto Sans" w:hAnsi="Noto Sans" w:cs="Noto Sans"/>
          <w:sz w:val="20"/>
          <w:szCs w:val="20"/>
        </w:rPr>
        <w:t>“EL LICITANTE” cumplirá con los tiempos de respuesta solicitados por “EL INSTITUTO”.</w:t>
      </w:r>
    </w:p>
    <w:p w14:paraId="08CCB8F5" w14:textId="77777777" w:rsidR="00975940" w:rsidRPr="009A0D62" w:rsidRDefault="00975940" w:rsidP="00214DF5">
      <w:pPr>
        <w:jc w:val="both"/>
        <w:rPr>
          <w:rFonts w:ascii="Noto Sans" w:hAnsi="Noto Sans" w:cs="Noto Sans"/>
          <w:sz w:val="20"/>
          <w:szCs w:val="20"/>
        </w:rPr>
      </w:pPr>
    </w:p>
    <w:p w14:paraId="415EB61B" w14:textId="330BB9A2" w:rsidR="00AA1028" w:rsidRPr="009A0D62" w:rsidRDefault="00975940" w:rsidP="00214DF5">
      <w:pPr>
        <w:jc w:val="both"/>
        <w:rPr>
          <w:rFonts w:ascii="Noto Sans" w:hAnsi="Noto Sans" w:cs="Noto Sans"/>
          <w:sz w:val="20"/>
          <w:szCs w:val="20"/>
        </w:rPr>
      </w:pPr>
      <w:r w:rsidRPr="009A0D62">
        <w:rPr>
          <w:rFonts w:ascii="Noto Sans" w:hAnsi="Noto Sans" w:cs="Noto Sans"/>
          <w:sz w:val="20"/>
          <w:szCs w:val="20"/>
        </w:rPr>
        <w:t xml:space="preserve">Por “TIEMPO DE REGISTRO DEL EVENTO” se entenderá como el tiempo máximo transcurrido desde el momento en que personal de “EL INSTITUTO” o las herramientas de </w:t>
      </w:r>
      <w:r w:rsidR="00CE0F37" w:rsidRPr="009A0D62">
        <w:rPr>
          <w:rFonts w:ascii="Noto Sans" w:hAnsi="Noto Sans" w:cs="Noto Sans"/>
          <w:sz w:val="20"/>
          <w:szCs w:val="20"/>
        </w:rPr>
        <w:t>observación</w:t>
      </w:r>
      <w:r w:rsidRPr="009A0D62">
        <w:rPr>
          <w:rFonts w:ascii="Noto Sans" w:hAnsi="Noto Sans" w:cs="Noto Sans"/>
          <w:sz w:val="20"/>
          <w:szCs w:val="20"/>
        </w:rPr>
        <w:t xml:space="preserve"> automatizadas de ”EL LICITANTE” reportan una falla o desviación en el desempeño de los ambientes físicos o lógicos (el que ocurra primero), se registre el evento en su herramienta de mesa de servicio de “EL LICITANTE” y notifique a la mesa del servicio tecnológico del IMSS incluyendo el número de ticket de “EL LICITANTE” para su atención, de acuerdo al procedimiento para el reporte de fallas o de herramientas automatizadas para </w:t>
      </w:r>
      <w:r w:rsidR="00CE0F37" w:rsidRPr="009A0D62">
        <w:rPr>
          <w:rFonts w:ascii="Noto Sans" w:hAnsi="Noto Sans" w:cs="Noto Sans"/>
          <w:sz w:val="20"/>
          <w:szCs w:val="20"/>
        </w:rPr>
        <w:t>la</w:t>
      </w:r>
      <w:r w:rsidRPr="009A0D62">
        <w:rPr>
          <w:rFonts w:ascii="Noto Sans" w:hAnsi="Noto Sans" w:cs="Noto Sans"/>
          <w:sz w:val="20"/>
          <w:szCs w:val="20"/>
        </w:rPr>
        <w:t xml:space="preserve"> </w:t>
      </w:r>
      <w:r w:rsidR="00CE0F37" w:rsidRPr="009A0D62">
        <w:rPr>
          <w:rFonts w:ascii="Noto Sans" w:hAnsi="Noto Sans" w:cs="Noto Sans"/>
          <w:sz w:val="20"/>
          <w:szCs w:val="20"/>
        </w:rPr>
        <w:t>observación</w:t>
      </w:r>
      <w:r w:rsidRPr="009A0D62">
        <w:rPr>
          <w:rFonts w:ascii="Noto Sans" w:hAnsi="Noto Sans" w:cs="Noto Sans"/>
          <w:sz w:val="20"/>
          <w:szCs w:val="20"/>
        </w:rPr>
        <w:t>.</w:t>
      </w:r>
    </w:p>
    <w:p w14:paraId="02B837E7" w14:textId="77777777" w:rsidR="00975940" w:rsidRPr="009A0D62" w:rsidRDefault="00975940" w:rsidP="00214DF5">
      <w:pPr>
        <w:jc w:val="both"/>
        <w:rPr>
          <w:rFonts w:ascii="Noto Sans" w:hAnsi="Noto Sans" w:cs="Noto Sans"/>
          <w:sz w:val="20"/>
          <w:szCs w:val="20"/>
        </w:rPr>
      </w:pPr>
    </w:p>
    <w:p w14:paraId="697D0046" w14:textId="482C1C4D" w:rsidR="00AA1028" w:rsidRPr="009A0D62" w:rsidRDefault="00AA1028" w:rsidP="00214DF5">
      <w:pPr>
        <w:jc w:val="both"/>
        <w:rPr>
          <w:rFonts w:ascii="Noto Sans" w:hAnsi="Noto Sans" w:cs="Noto Sans"/>
          <w:sz w:val="20"/>
          <w:szCs w:val="20"/>
        </w:rPr>
      </w:pPr>
      <w:r w:rsidRPr="009A0D62">
        <w:rPr>
          <w:rFonts w:ascii="Noto Sans" w:hAnsi="Noto Sans" w:cs="Noto Sans"/>
          <w:sz w:val="20"/>
          <w:szCs w:val="20"/>
        </w:rPr>
        <w:t xml:space="preserve">El </w:t>
      </w:r>
      <w:r w:rsidRPr="009A0D62">
        <w:rPr>
          <w:rFonts w:ascii="Noto Sans" w:hAnsi="Noto Sans" w:cs="Noto Sans"/>
          <w:bCs/>
          <w:sz w:val="20"/>
          <w:szCs w:val="20"/>
        </w:rPr>
        <w:t>LICITANTE</w:t>
      </w:r>
      <w:r w:rsidRPr="009A0D62">
        <w:rPr>
          <w:rFonts w:ascii="Noto Sans" w:hAnsi="Noto Sans" w:cs="Noto Sans"/>
          <w:sz w:val="20"/>
          <w:szCs w:val="20"/>
        </w:rPr>
        <w:t xml:space="preserve"> debe de contar con una base de conocimientos, la cual se deberá actualizar de forma dinámica con el propósito de reducir tiempos de respuesta en los incidentes, al consultar las acciones que en el pasado se han efectuado para restablecer los servicios.</w:t>
      </w:r>
    </w:p>
    <w:p w14:paraId="6AC031F8" w14:textId="77777777" w:rsidR="00ED0421" w:rsidRPr="009A0D62" w:rsidRDefault="00ED0421" w:rsidP="00214DF5">
      <w:pPr>
        <w:jc w:val="both"/>
        <w:rPr>
          <w:rFonts w:ascii="Noto Sans" w:hAnsi="Noto Sans" w:cs="Noto Sans"/>
          <w:sz w:val="20"/>
          <w:szCs w:val="20"/>
          <w:lang w:val="es-ES_tradnl"/>
        </w:rPr>
      </w:pPr>
    </w:p>
    <w:p w14:paraId="1F9E21C3" w14:textId="0857E4CC" w:rsidR="00ED0421" w:rsidRPr="009A0D62" w:rsidRDefault="00ED0421" w:rsidP="00214DF5">
      <w:pPr>
        <w:pStyle w:val="Prrafodelista"/>
        <w:ind w:left="0"/>
        <w:jc w:val="both"/>
        <w:rPr>
          <w:rFonts w:ascii="Noto Sans" w:hAnsi="Noto Sans" w:cs="Noto Sans"/>
          <w:sz w:val="20"/>
          <w:szCs w:val="20"/>
          <w:lang w:val="es-ES_tradnl"/>
        </w:rPr>
      </w:pPr>
      <w:r w:rsidRPr="009A0D62">
        <w:rPr>
          <w:rFonts w:ascii="Noto Sans" w:hAnsi="Noto Sans" w:cs="Noto Sans"/>
          <w:sz w:val="20"/>
          <w:szCs w:val="20"/>
          <w:lang w:val="es-ES_tradnl"/>
        </w:rPr>
        <w:t xml:space="preserve">El </w:t>
      </w:r>
      <w:r w:rsidRPr="009A0D62">
        <w:rPr>
          <w:rFonts w:ascii="Noto Sans" w:hAnsi="Noto Sans" w:cs="Noto Sans"/>
          <w:b/>
          <w:bCs/>
          <w:sz w:val="20"/>
          <w:szCs w:val="20"/>
          <w:lang w:val="es-ES_tradnl"/>
        </w:rPr>
        <w:t>LICITANTE</w:t>
      </w:r>
      <w:r w:rsidRPr="009A0D62">
        <w:rPr>
          <w:rFonts w:ascii="Noto Sans" w:hAnsi="Noto Sans" w:cs="Noto Sans"/>
          <w:sz w:val="20"/>
          <w:szCs w:val="20"/>
          <w:lang w:val="es-ES_tradnl"/>
        </w:rPr>
        <w:t xml:space="preserve"> deberá presentar en su propuesta la documentación para garantizar el soporte de los fabricantes involucrados en la provisión de sus servicios, a fin de lograr los niveles de servicio requeridos en dicho documento. Adicionalmente deberá demostrar que conserva esta garantía durante la </w:t>
      </w:r>
      <w:r w:rsidR="00437D05" w:rsidRPr="009A0D62">
        <w:rPr>
          <w:rFonts w:ascii="Noto Sans" w:hAnsi="Noto Sans" w:cs="Noto Sans"/>
          <w:sz w:val="20"/>
          <w:szCs w:val="20"/>
          <w:lang w:val="es-ES_tradnl"/>
        </w:rPr>
        <w:t>vigencia del servicio</w:t>
      </w:r>
      <w:r w:rsidRPr="009A0D62">
        <w:rPr>
          <w:rFonts w:ascii="Noto Sans" w:hAnsi="Noto Sans" w:cs="Noto Sans"/>
          <w:sz w:val="20"/>
          <w:szCs w:val="20"/>
          <w:lang w:val="es-ES_tradnl"/>
        </w:rPr>
        <w:t xml:space="preserve">. </w:t>
      </w:r>
    </w:p>
    <w:p w14:paraId="1081ECD7" w14:textId="77777777" w:rsidR="00ED0421" w:rsidRPr="009A0D62" w:rsidRDefault="00ED0421" w:rsidP="00214DF5">
      <w:pPr>
        <w:pStyle w:val="Prrafodelista"/>
        <w:ind w:left="0"/>
        <w:jc w:val="both"/>
        <w:rPr>
          <w:rFonts w:ascii="Noto Sans" w:hAnsi="Noto Sans" w:cs="Noto Sans"/>
          <w:sz w:val="20"/>
          <w:szCs w:val="20"/>
          <w:lang w:val="es-ES_tradnl"/>
        </w:rPr>
      </w:pPr>
    </w:p>
    <w:p w14:paraId="6367B404" w14:textId="6A4A53EA" w:rsidR="00ED0421" w:rsidRPr="009A0D62" w:rsidRDefault="00ED0421" w:rsidP="00214DF5">
      <w:pPr>
        <w:pStyle w:val="Prrafodelista"/>
        <w:ind w:left="0"/>
        <w:jc w:val="both"/>
        <w:rPr>
          <w:rFonts w:ascii="Noto Sans" w:hAnsi="Noto Sans" w:cs="Noto Sans"/>
          <w:sz w:val="20"/>
          <w:szCs w:val="20"/>
          <w:lang w:val="es-ES_tradnl"/>
        </w:rPr>
      </w:pPr>
      <w:r w:rsidRPr="009A0D62">
        <w:rPr>
          <w:rFonts w:ascii="Noto Sans" w:hAnsi="Noto Sans" w:cs="Noto Sans"/>
          <w:sz w:val="20"/>
          <w:szCs w:val="20"/>
          <w:lang w:val="es-ES_tradnl"/>
        </w:rPr>
        <w:t xml:space="preserve">Las licencias de mantenimiento y contratos de mantenimiento de las herramientas informáticas con las que oferte el servicio el licitante deberán contar con contratos de mantenimiento preventivo y correctivo, así como actualizaciones vigentes durante el tiempo que dure el contrato, las cuales serán exigibles por parte del Instituto durante cualquier momento en la vigencia de este y el Instituto podrá verificar su validez a través de los medios a su alcance. </w:t>
      </w:r>
    </w:p>
    <w:p w14:paraId="515F147D" w14:textId="47A1E769" w:rsidR="00ED0421" w:rsidRPr="009A0D62" w:rsidRDefault="00ED0421" w:rsidP="00214DF5">
      <w:pPr>
        <w:pStyle w:val="Prrafodelista"/>
        <w:ind w:left="0"/>
        <w:jc w:val="both"/>
        <w:rPr>
          <w:rFonts w:ascii="Noto Sans" w:hAnsi="Noto Sans" w:cs="Noto Sans"/>
          <w:sz w:val="20"/>
          <w:szCs w:val="20"/>
          <w:lang w:val="es-ES_tradnl"/>
        </w:rPr>
      </w:pPr>
    </w:p>
    <w:p w14:paraId="2937857B" w14:textId="15D5A003" w:rsidR="00ED0421" w:rsidRPr="009A0D62" w:rsidRDefault="00ED0421" w:rsidP="00214DF5">
      <w:pPr>
        <w:pStyle w:val="Prrafodelista"/>
        <w:ind w:left="0"/>
        <w:jc w:val="both"/>
        <w:rPr>
          <w:rFonts w:ascii="Noto Sans" w:eastAsia="Calibri" w:hAnsi="Noto Sans" w:cs="Noto Sans"/>
          <w:sz w:val="20"/>
          <w:szCs w:val="20"/>
        </w:rPr>
      </w:pPr>
      <w:r w:rsidRPr="009A0D62">
        <w:rPr>
          <w:rFonts w:ascii="Noto Sans" w:hAnsi="Noto Sans" w:cs="Noto Sans"/>
          <w:sz w:val="20"/>
          <w:szCs w:val="20"/>
          <w:lang w:val="es-ES_tradnl"/>
        </w:rPr>
        <w:t xml:space="preserve">El </w:t>
      </w:r>
      <w:r w:rsidRPr="009A0D62">
        <w:rPr>
          <w:rFonts w:ascii="Noto Sans" w:hAnsi="Noto Sans" w:cs="Noto Sans"/>
          <w:b/>
          <w:bCs/>
          <w:sz w:val="20"/>
          <w:szCs w:val="20"/>
          <w:lang w:val="es-ES_tradnl"/>
        </w:rPr>
        <w:t>LICITANTE</w:t>
      </w:r>
      <w:r w:rsidRPr="009A0D62">
        <w:rPr>
          <w:rFonts w:ascii="Noto Sans" w:hAnsi="Noto Sans" w:cs="Noto Sans"/>
          <w:sz w:val="20"/>
          <w:szCs w:val="20"/>
          <w:lang w:val="es-ES_tradnl"/>
        </w:rPr>
        <w:t xml:space="preserve"> deberá presentar en su propuesta </w:t>
      </w:r>
      <w:r w:rsidRPr="009A0D62">
        <w:rPr>
          <w:rFonts w:ascii="Noto Sans" w:eastAsia="Calibri" w:hAnsi="Noto Sans" w:cs="Noto Sans"/>
          <w:sz w:val="20"/>
          <w:szCs w:val="20"/>
        </w:rPr>
        <w:t xml:space="preserve">pólizas de </w:t>
      </w:r>
      <w:r w:rsidR="00767A39" w:rsidRPr="009A0D62">
        <w:rPr>
          <w:rFonts w:ascii="Noto Sans" w:eastAsia="Calibri" w:hAnsi="Noto Sans" w:cs="Noto Sans"/>
          <w:sz w:val="20"/>
          <w:szCs w:val="20"/>
        </w:rPr>
        <w:t>mantenimiento</w:t>
      </w:r>
      <w:r w:rsidRPr="009A0D62">
        <w:rPr>
          <w:rFonts w:ascii="Noto Sans" w:eastAsia="Calibri" w:hAnsi="Noto Sans" w:cs="Noto Sans"/>
          <w:sz w:val="20"/>
          <w:szCs w:val="20"/>
        </w:rPr>
        <w:t xml:space="preserve"> de la infraestructura indicada en el </w:t>
      </w:r>
      <w:r w:rsidRPr="009A0D62">
        <w:rPr>
          <w:rFonts w:ascii="Noto Sans" w:eastAsia="Calibri" w:hAnsi="Noto Sans" w:cs="Noto Sans"/>
          <w:b/>
          <w:bCs/>
          <w:sz w:val="20"/>
          <w:szCs w:val="20"/>
        </w:rPr>
        <w:t>Listado de Infraestructura (Apéndice 1</w:t>
      </w:r>
      <w:r w:rsidRPr="009A0D62">
        <w:rPr>
          <w:rFonts w:ascii="Noto Sans" w:eastAsia="Calibri" w:hAnsi="Noto Sans" w:cs="Noto Sans"/>
          <w:sz w:val="20"/>
          <w:szCs w:val="20"/>
        </w:rPr>
        <w:t xml:space="preserve">) requerido en este contrato y todo lo necesario para su operación homologada. En este sentido, el </w:t>
      </w:r>
      <w:r w:rsidRPr="009A0D62">
        <w:rPr>
          <w:rFonts w:ascii="Noto Sans" w:eastAsia="Calibri" w:hAnsi="Noto Sans" w:cs="Noto Sans"/>
          <w:b/>
          <w:bCs/>
          <w:sz w:val="20"/>
          <w:szCs w:val="20"/>
        </w:rPr>
        <w:t>LICITANTE</w:t>
      </w:r>
      <w:r w:rsidRPr="009A0D62">
        <w:rPr>
          <w:rFonts w:ascii="Noto Sans" w:eastAsia="Calibri" w:hAnsi="Noto Sans" w:cs="Noto Sans"/>
          <w:sz w:val="20"/>
          <w:szCs w:val="20"/>
        </w:rPr>
        <w:t xml:space="preserve"> deberá incluir además del mantenimiento preventivo y correctivo, todas las actividades necesarias y gestiones ante el fabricante de los productos a efecto de contar con soporte y garantía por parte del fabricante de los bienes indicados en el </w:t>
      </w:r>
      <w:r w:rsidRPr="009A0D62">
        <w:rPr>
          <w:rFonts w:ascii="Noto Sans" w:eastAsia="Calibri" w:hAnsi="Noto Sans" w:cs="Noto Sans"/>
          <w:b/>
          <w:bCs/>
          <w:sz w:val="20"/>
          <w:szCs w:val="20"/>
        </w:rPr>
        <w:t>Listado de Infraestructura (Apéndice 1</w:t>
      </w:r>
      <w:r w:rsidRPr="009A0D62">
        <w:rPr>
          <w:rFonts w:ascii="Noto Sans" w:eastAsia="Calibri" w:hAnsi="Noto Sans" w:cs="Noto Sans"/>
          <w:sz w:val="20"/>
          <w:szCs w:val="20"/>
        </w:rPr>
        <w:t xml:space="preserve">) durante la </w:t>
      </w:r>
      <w:r w:rsidR="00437D05" w:rsidRPr="009A0D62">
        <w:rPr>
          <w:rFonts w:ascii="Noto Sans" w:eastAsia="Calibri" w:hAnsi="Noto Sans" w:cs="Noto Sans"/>
          <w:sz w:val="20"/>
          <w:szCs w:val="20"/>
        </w:rPr>
        <w:t>vigencia del servicio</w:t>
      </w:r>
      <w:r w:rsidRPr="009A0D62">
        <w:rPr>
          <w:rFonts w:ascii="Noto Sans" w:eastAsia="Calibri" w:hAnsi="Noto Sans" w:cs="Noto Sans"/>
          <w:sz w:val="20"/>
          <w:szCs w:val="20"/>
        </w:rPr>
        <w:t>.</w:t>
      </w:r>
    </w:p>
    <w:p w14:paraId="09244A69" w14:textId="77777777" w:rsidR="00FA2400" w:rsidRPr="009A0D62" w:rsidRDefault="00FA2400" w:rsidP="00214DF5">
      <w:pPr>
        <w:pStyle w:val="Prrafodelista"/>
        <w:ind w:left="0"/>
        <w:jc w:val="both"/>
        <w:rPr>
          <w:rFonts w:ascii="Noto Sans" w:hAnsi="Noto Sans" w:cs="Noto Sans"/>
          <w:sz w:val="20"/>
          <w:szCs w:val="20"/>
          <w:lang w:val="es-ES_tradnl"/>
        </w:rPr>
      </w:pPr>
    </w:p>
    <w:p w14:paraId="295B4CD2" w14:textId="00C6BAD3" w:rsidR="00BD4761" w:rsidRPr="009A0D62" w:rsidRDefault="00745CFB" w:rsidP="00214DF5">
      <w:pPr>
        <w:pStyle w:val="Ttulo2"/>
        <w:tabs>
          <w:tab w:val="center" w:pos="1848"/>
        </w:tabs>
        <w:spacing w:before="0" w:after="0"/>
        <w:ind w:right="51"/>
        <w:jc w:val="both"/>
        <w:rPr>
          <w:rFonts w:ascii="Noto Sans" w:hAnsi="Noto Sans" w:cs="Noto Sans"/>
          <w:sz w:val="20"/>
          <w:szCs w:val="20"/>
        </w:rPr>
      </w:pPr>
      <w:bookmarkStart w:id="25" w:name="_Toc197433978"/>
      <w:r w:rsidRPr="009A0D62">
        <w:rPr>
          <w:rFonts w:ascii="Noto Sans" w:hAnsi="Noto Sans" w:cs="Noto Sans"/>
          <w:sz w:val="20"/>
          <w:szCs w:val="20"/>
        </w:rPr>
        <w:t>Garantía de cumplimiento de contrato</w:t>
      </w:r>
      <w:r w:rsidR="00F42AD6" w:rsidRPr="009A0D62">
        <w:rPr>
          <w:rFonts w:ascii="Noto Sans" w:hAnsi="Noto Sans" w:cs="Noto Sans"/>
          <w:sz w:val="20"/>
          <w:szCs w:val="20"/>
        </w:rPr>
        <w:t>.</w:t>
      </w:r>
      <w:bookmarkEnd w:id="25"/>
    </w:p>
    <w:p w14:paraId="6F4DAB1B" w14:textId="11AA1DC0" w:rsidR="00745CFB" w:rsidRPr="009A0D62" w:rsidRDefault="00745CFB" w:rsidP="00214DF5">
      <w:pPr>
        <w:jc w:val="both"/>
        <w:rPr>
          <w:rFonts w:ascii="Noto Sans" w:hAnsi="Noto Sans" w:cs="Noto Sans"/>
          <w:sz w:val="20"/>
          <w:szCs w:val="20"/>
          <w:lang w:val="es-ES_tradnl" w:eastAsia="es-MX"/>
        </w:rPr>
      </w:pPr>
    </w:p>
    <w:p w14:paraId="57421EF7" w14:textId="159BFA26" w:rsidR="00745CFB" w:rsidRPr="009A0D62" w:rsidRDefault="00745CFB" w:rsidP="00214DF5">
      <w:pPr>
        <w:jc w:val="both"/>
        <w:rPr>
          <w:rFonts w:ascii="Noto Sans" w:hAnsi="Noto Sans" w:cs="Noto Sans"/>
          <w:sz w:val="20"/>
          <w:szCs w:val="20"/>
          <w:lang w:val="es-ES_tradnl" w:eastAsia="es-MX"/>
        </w:rPr>
      </w:pPr>
      <w:r w:rsidRPr="009A0D62">
        <w:rPr>
          <w:rFonts w:ascii="Noto Sans" w:hAnsi="Noto Sans" w:cs="Noto Sans"/>
          <w:sz w:val="20"/>
          <w:szCs w:val="20"/>
          <w:lang w:val="es-ES_tradnl" w:eastAsia="es-MX"/>
        </w:rPr>
        <w:t xml:space="preserve">“EL PROVEEDOR” para garantizar el cumplimiento de todas y cada una de las obligaciones estipuladas en el contrato adjudicado, deberá presentar fianza expedida por afianzadora debidamente constituida en términos de la Ley de Instituciones de Seguros y de Fianzas, por un importe equivalente al 10% (diez por ciento) del monto total </w:t>
      </w:r>
      <w:r w:rsidR="007635B1" w:rsidRPr="009A0D62">
        <w:rPr>
          <w:rFonts w:ascii="Noto Sans" w:hAnsi="Noto Sans" w:cs="Noto Sans"/>
          <w:sz w:val="20"/>
          <w:szCs w:val="20"/>
          <w:lang w:val="es-ES_tradnl" w:eastAsia="es-MX"/>
        </w:rPr>
        <w:t xml:space="preserve">máximo </w:t>
      </w:r>
      <w:r w:rsidRPr="009A0D62">
        <w:rPr>
          <w:rFonts w:ascii="Noto Sans" w:hAnsi="Noto Sans" w:cs="Noto Sans"/>
          <w:sz w:val="20"/>
          <w:szCs w:val="20"/>
          <w:lang w:val="es-ES_tradnl" w:eastAsia="es-MX"/>
        </w:rPr>
        <w:t xml:space="preserve">del contrato, sin considerar el impuesto al valor agregado, a favor de “EL INSTITUTO”. </w:t>
      </w:r>
    </w:p>
    <w:p w14:paraId="1EAAC572" w14:textId="77777777" w:rsidR="00745CFB" w:rsidRPr="009A0D62" w:rsidRDefault="00745CFB" w:rsidP="00214DF5">
      <w:pPr>
        <w:jc w:val="both"/>
        <w:rPr>
          <w:rFonts w:ascii="Noto Sans" w:hAnsi="Noto Sans" w:cs="Noto Sans"/>
          <w:sz w:val="20"/>
          <w:szCs w:val="20"/>
          <w:lang w:val="es-ES_tradnl" w:eastAsia="es-MX"/>
        </w:rPr>
      </w:pPr>
    </w:p>
    <w:p w14:paraId="1865667B" w14:textId="5AAE09DA" w:rsidR="00745CFB" w:rsidRPr="009A0D62" w:rsidRDefault="00745CFB" w:rsidP="00214DF5">
      <w:pPr>
        <w:jc w:val="both"/>
        <w:rPr>
          <w:rFonts w:ascii="Noto Sans" w:hAnsi="Noto Sans" w:cs="Noto Sans"/>
          <w:sz w:val="20"/>
          <w:szCs w:val="20"/>
          <w:lang w:val="es-ES_tradnl" w:eastAsia="es-MX"/>
        </w:rPr>
      </w:pPr>
      <w:r w:rsidRPr="009A0D62">
        <w:rPr>
          <w:rFonts w:ascii="Noto Sans" w:hAnsi="Noto Sans" w:cs="Noto Sans"/>
          <w:sz w:val="20"/>
          <w:szCs w:val="20"/>
          <w:lang w:val="es-ES_tradnl" w:eastAsia="es-MX"/>
        </w:rPr>
        <w:t xml:space="preserve">La garantía deberá presentarse dentro del término establecido en </w:t>
      </w:r>
      <w:r w:rsidR="00DF44D5" w:rsidRPr="009A0D62">
        <w:rPr>
          <w:rFonts w:ascii="Noto Sans" w:hAnsi="Noto Sans" w:cs="Noto Sans"/>
          <w:sz w:val="20"/>
          <w:szCs w:val="20"/>
          <w:lang w:val="es-ES_tradnl" w:eastAsia="es-MX"/>
        </w:rPr>
        <w:t>el</w:t>
      </w:r>
      <w:r w:rsidR="00DF44D5" w:rsidRPr="009A0D62">
        <w:rPr>
          <w:rFonts w:ascii="Noto Sans" w:hAnsi="Noto Sans" w:cs="Noto Sans"/>
          <w:sz w:val="20"/>
          <w:szCs w:val="20"/>
          <w:lang w:val="es-ES" w:eastAsia="es-MX"/>
        </w:rPr>
        <w:t xml:space="preserve"> artículo 69 fracción II de la Ley de Adquisiciones, Arrendamientos y Servicios del Sector Público, publicada en el Diario Oficial de la Federación en fecha 16 de abril de 2025, </w:t>
      </w:r>
      <w:r w:rsidRPr="009A0D62">
        <w:rPr>
          <w:rFonts w:ascii="Noto Sans" w:hAnsi="Noto Sans" w:cs="Noto Sans"/>
          <w:sz w:val="20"/>
          <w:szCs w:val="20"/>
          <w:lang w:val="es-ES_tradnl" w:eastAsia="es-MX"/>
        </w:rPr>
        <w:t xml:space="preserve">así como del 103 de su Reglamento y numeral 4.24.4, inciso j y 5.5.5.10 de las Políticas, Bases y Lineamientos en Materia de Adquisiciones, Arrendamientos y Servicios del Instituto Mexicano del Seguro Social. </w:t>
      </w:r>
    </w:p>
    <w:p w14:paraId="05193BC7" w14:textId="77777777" w:rsidR="00745CFB" w:rsidRPr="009A0D62" w:rsidRDefault="00745CFB" w:rsidP="00214DF5">
      <w:pPr>
        <w:jc w:val="both"/>
        <w:rPr>
          <w:rFonts w:ascii="Noto Sans" w:hAnsi="Noto Sans" w:cs="Noto Sans"/>
          <w:sz w:val="20"/>
          <w:szCs w:val="20"/>
          <w:lang w:val="es-ES_tradnl" w:eastAsia="es-MX"/>
        </w:rPr>
      </w:pPr>
    </w:p>
    <w:p w14:paraId="3416F286" w14:textId="77777777" w:rsidR="00745CFB" w:rsidRPr="009A0D62" w:rsidRDefault="00745CFB" w:rsidP="00214DF5">
      <w:pPr>
        <w:jc w:val="both"/>
        <w:rPr>
          <w:rFonts w:ascii="Noto Sans" w:hAnsi="Noto Sans" w:cs="Noto Sans"/>
          <w:sz w:val="20"/>
          <w:szCs w:val="20"/>
          <w:lang w:val="es-ES_tradnl" w:eastAsia="es-MX"/>
        </w:rPr>
      </w:pPr>
      <w:r w:rsidRPr="009A0D62">
        <w:rPr>
          <w:rFonts w:ascii="Noto Sans" w:hAnsi="Noto Sans" w:cs="Noto Sans"/>
          <w:sz w:val="20"/>
          <w:szCs w:val="20"/>
          <w:lang w:val="es-ES_tradnl" w:eastAsia="es-MX"/>
        </w:rPr>
        <w:t xml:space="preserve">De conformidad con el Artículo 81, fracción II del Reglamento de la Ley de Adquisiciones, Arrendamientos y Servicios del Sector Público, la aplicación de la garantía de cumplimiento será divisible y se hará efectiva de manera proporcional al monto de las obligaciones incumplidas. </w:t>
      </w:r>
    </w:p>
    <w:p w14:paraId="6F62BF1E" w14:textId="77777777" w:rsidR="00745CFB" w:rsidRPr="009A0D62" w:rsidRDefault="00745CFB" w:rsidP="00214DF5">
      <w:pPr>
        <w:jc w:val="both"/>
        <w:rPr>
          <w:rFonts w:ascii="Noto Sans" w:hAnsi="Noto Sans" w:cs="Noto Sans"/>
          <w:sz w:val="20"/>
          <w:szCs w:val="20"/>
          <w:lang w:val="es-ES_tradnl" w:eastAsia="es-MX"/>
        </w:rPr>
      </w:pPr>
    </w:p>
    <w:p w14:paraId="3A4AC3D5" w14:textId="77777777" w:rsidR="00745CFB" w:rsidRPr="009A0D62" w:rsidRDefault="00745CFB" w:rsidP="00214DF5">
      <w:pPr>
        <w:jc w:val="both"/>
        <w:rPr>
          <w:rFonts w:ascii="Noto Sans" w:hAnsi="Noto Sans" w:cs="Noto Sans"/>
          <w:sz w:val="20"/>
          <w:szCs w:val="20"/>
          <w:lang w:val="es-ES_tradnl" w:eastAsia="es-MX"/>
        </w:rPr>
      </w:pPr>
      <w:r w:rsidRPr="009A0D62">
        <w:rPr>
          <w:rFonts w:ascii="Noto Sans" w:hAnsi="Noto Sans" w:cs="Noto Sans"/>
          <w:sz w:val="20"/>
          <w:szCs w:val="20"/>
          <w:lang w:val="es-ES_tradnl" w:eastAsia="es-MX"/>
        </w:rPr>
        <w:t>La garantía de cumplimiento de las obligaciones del contrato únicamente podrá ser liberada mediante autorización que sea emitida por escrito por parte del Instituto en forma inmediata, siempre y cuando el proveedor haya cumplido a satisfacción del Instituto con todas las obligaciones contractuales, para lo cual deberá presentar mediante escrito la solicitud de liberación de la fianza en la División de Contratos.</w:t>
      </w:r>
    </w:p>
    <w:p w14:paraId="61478570" w14:textId="77777777" w:rsidR="00745CFB" w:rsidRPr="009A0D62" w:rsidRDefault="00745CFB" w:rsidP="00214DF5">
      <w:pPr>
        <w:jc w:val="both"/>
        <w:rPr>
          <w:rFonts w:ascii="Noto Sans" w:hAnsi="Noto Sans" w:cs="Noto Sans"/>
          <w:sz w:val="20"/>
          <w:szCs w:val="20"/>
          <w:lang w:val="es-ES_tradnl" w:eastAsia="es-MX"/>
        </w:rPr>
      </w:pPr>
    </w:p>
    <w:p w14:paraId="0FD70955" w14:textId="47448BBA" w:rsidR="00745CFB" w:rsidRPr="009A0D62" w:rsidRDefault="00745CFB" w:rsidP="00214DF5">
      <w:pPr>
        <w:jc w:val="both"/>
        <w:rPr>
          <w:rFonts w:ascii="Noto Sans" w:hAnsi="Noto Sans" w:cs="Noto Sans"/>
          <w:sz w:val="20"/>
          <w:szCs w:val="20"/>
          <w:lang w:val="es-ES_tradnl" w:eastAsia="es-MX"/>
        </w:rPr>
      </w:pPr>
      <w:r w:rsidRPr="009A0D62">
        <w:rPr>
          <w:rFonts w:ascii="Noto Sans" w:hAnsi="Noto Sans" w:cs="Noto Sans"/>
          <w:sz w:val="20"/>
          <w:szCs w:val="20"/>
          <w:lang w:val="es-ES_tradnl" w:eastAsia="es-MX"/>
        </w:rPr>
        <w:t>Se hará efectiva la garantía relativa al cumplimiento del contrato:</w:t>
      </w:r>
    </w:p>
    <w:p w14:paraId="2BB1326B" w14:textId="77777777" w:rsidR="002E5320" w:rsidRPr="009A0D62" w:rsidRDefault="002E5320" w:rsidP="00214DF5">
      <w:pPr>
        <w:ind w:left="426"/>
        <w:jc w:val="both"/>
        <w:rPr>
          <w:rFonts w:ascii="Noto Sans" w:hAnsi="Noto Sans" w:cs="Noto Sans"/>
          <w:sz w:val="20"/>
          <w:szCs w:val="20"/>
          <w:lang w:val="es-ES_tradnl" w:eastAsia="es-MX"/>
        </w:rPr>
      </w:pPr>
    </w:p>
    <w:p w14:paraId="478DCE15" w14:textId="77777777" w:rsidR="00745CFB" w:rsidRPr="009A0D62" w:rsidRDefault="00745CFB" w:rsidP="00214DF5">
      <w:pPr>
        <w:ind w:left="1134" w:hanging="283"/>
        <w:jc w:val="both"/>
        <w:rPr>
          <w:rFonts w:ascii="Noto Sans" w:hAnsi="Noto Sans" w:cs="Noto Sans"/>
          <w:sz w:val="20"/>
          <w:szCs w:val="20"/>
          <w:lang w:val="es-ES_tradnl" w:eastAsia="es-MX"/>
        </w:rPr>
      </w:pPr>
      <w:r w:rsidRPr="009A0D62">
        <w:rPr>
          <w:rFonts w:ascii="Noto Sans" w:hAnsi="Noto Sans" w:cs="Noto Sans"/>
          <w:sz w:val="20"/>
          <w:szCs w:val="20"/>
          <w:lang w:val="es-ES_tradnl" w:eastAsia="es-MX"/>
        </w:rPr>
        <w:t>-</w:t>
      </w:r>
      <w:r w:rsidRPr="009A0D62">
        <w:rPr>
          <w:rFonts w:ascii="Noto Sans" w:hAnsi="Noto Sans" w:cs="Noto Sans"/>
          <w:sz w:val="20"/>
          <w:szCs w:val="20"/>
          <w:lang w:val="es-ES_tradnl" w:eastAsia="es-MX"/>
        </w:rPr>
        <w:tab/>
        <w:t>Cuando el proveedor incumpla con cualquiera de las obligaciones establecidas en el contrato que se celebre.</w:t>
      </w:r>
    </w:p>
    <w:p w14:paraId="2627CB0E" w14:textId="77777777" w:rsidR="00745CFB" w:rsidRPr="009A0D62" w:rsidRDefault="00745CFB" w:rsidP="00214DF5">
      <w:pPr>
        <w:ind w:left="1134" w:hanging="283"/>
        <w:jc w:val="both"/>
        <w:rPr>
          <w:rFonts w:ascii="Noto Sans" w:hAnsi="Noto Sans" w:cs="Noto Sans"/>
          <w:sz w:val="20"/>
          <w:szCs w:val="20"/>
          <w:lang w:val="es-ES_tradnl" w:eastAsia="es-MX"/>
        </w:rPr>
      </w:pPr>
      <w:r w:rsidRPr="009A0D62">
        <w:rPr>
          <w:rFonts w:ascii="Noto Sans" w:hAnsi="Noto Sans" w:cs="Noto Sans"/>
          <w:sz w:val="20"/>
          <w:szCs w:val="20"/>
          <w:lang w:val="es-ES_tradnl" w:eastAsia="es-MX"/>
        </w:rPr>
        <w:t>-</w:t>
      </w:r>
      <w:r w:rsidRPr="009A0D62">
        <w:rPr>
          <w:rFonts w:ascii="Noto Sans" w:hAnsi="Noto Sans" w:cs="Noto Sans"/>
          <w:sz w:val="20"/>
          <w:szCs w:val="20"/>
          <w:lang w:val="es-ES_tradnl" w:eastAsia="es-MX"/>
        </w:rPr>
        <w:tab/>
        <w:t>Cuando se rescinda administrativamente el contrato.</w:t>
      </w:r>
    </w:p>
    <w:p w14:paraId="5FA5A03E" w14:textId="77777777" w:rsidR="00745CFB" w:rsidRPr="009A0D62" w:rsidRDefault="00745CFB" w:rsidP="00214DF5">
      <w:pPr>
        <w:ind w:left="426"/>
        <w:jc w:val="both"/>
        <w:rPr>
          <w:rFonts w:ascii="Noto Sans" w:hAnsi="Noto Sans" w:cs="Noto Sans"/>
          <w:sz w:val="20"/>
          <w:szCs w:val="20"/>
          <w:lang w:val="es-ES_tradnl" w:eastAsia="es-MX"/>
        </w:rPr>
      </w:pPr>
    </w:p>
    <w:p w14:paraId="7001414A" w14:textId="77777777" w:rsidR="00745CFB" w:rsidRPr="009A0D62" w:rsidRDefault="00745CFB" w:rsidP="00214DF5">
      <w:pPr>
        <w:jc w:val="both"/>
        <w:rPr>
          <w:rFonts w:ascii="Noto Sans" w:hAnsi="Noto Sans" w:cs="Noto Sans"/>
          <w:sz w:val="20"/>
          <w:szCs w:val="20"/>
          <w:lang w:val="es-ES_tradnl" w:eastAsia="es-MX"/>
        </w:rPr>
      </w:pPr>
      <w:r w:rsidRPr="009A0D62">
        <w:rPr>
          <w:rFonts w:ascii="Noto Sans" w:hAnsi="Noto Sans" w:cs="Noto Sans"/>
          <w:sz w:val="20"/>
          <w:szCs w:val="20"/>
          <w:lang w:val="es-ES_tradnl" w:eastAsia="es-MX"/>
        </w:rPr>
        <w:t>La ejecución de las garantías será con independencia de la aplicación de las penas convencionales y deducciones que procedan y de la rescisión administrativa del contrato.</w:t>
      </w:r>
    </w:p>
    <w:p w14:paraId="7B329AC2" w14:textId="77777777" w:rsidR="00745CFB" w:rsidRPr="009A0D62" w:rsidRDefault="00745CFB" w:rsidP="00214DF5">
      <w:pPr>
        <w:jc w:val="both"/>
        <w:rPr>
          <w:rFonts w:ascii="Noto Sans" w:hAnsi="Noto Sans" w:cs="Noto Sans"/>
          <w:sz w:val="20"/>
          <w:szCs w:val="20"/>
          <w:lang w:val="es-ES_tradnl" w:eastAsia="es-MX"/>
        </w:rPr>
      </w:pPr>
    </w:p>
    <w:p w14:paraId="46441ACD" w14:textId="41CF79ED" w:rsidR="00745CFB" w:rsidRPr="009A0D62" w:rsidRDefault="00745CFB" w:rsidP="00214DF5">
      <w:pPr>
        <w:jc w:val="both"/>
        <w:rPr>
          <w:rFonts w:ascii="Noto Sans" w:hAnsi="Noto Sans" w:cs="Noto Sans"/>
          <w:sz w:val="20"/>
          <w:szCs w:val="20"/>
          <w:lang w:val="es-ES_tradnl" w:eastAsia="es-MX"/>
        </w:rPr>
      </w:pPr>
      <w:r w:rsidRPr="009A0D62">
        <w:rPr>
          <w:rFonts w:ascii="Noto Sans" w:hAnsi="Noto Sans" w:cs="Noto Sans"/>
          <w:sz w:val="20"/>
          <w:szCs w:val="20"/>
          <w:lang w:val="es-ES_tradnl" w:eastAsia="es-MX"/>
        </w:rPr>
        <w:t>La ejecución de la garantía de cumplimiento del contrato será proporcional al monto de las obligaciones incumplidas.</w:t>
      </w:r>
    </w:p>
    <w:p w14:paraId="4F85631F" w14:textId="77777777" w:rsidR="003A09CD" w:rsidRPr="009A0D62" w:rsidRDefault="003A09CD" w:rsidP="00214DF5">
      <w:pPr>
        <w:jc w:val="both"/>
        <w:rPr>
          <w:rFonts w:ascii="Noto Sans" w:hAnsi="Noto Sans" w:cs="Noto Sans"/>
          <w:sz w:val="20"/>
          <w:szCs w:val="20"/>
          <w:lang w:val="es-ES_tradnl" w:eastAsia="es-MX"/>
        </w:rPr>
      </w:pPr>
    </w:p>
    <w:p w14:paraId="2E9EE25E" w14:textId="6F5E7924" w:rsidR="00BD4761" w:rsidRPr="009A0D62" w:rsidRDefault="006D17BF" w:rsidP="00214DF5">
      <w:pPr>
        <w:pStyle w:val="Ttulo2"/>
        <w:numPr>
          <w:ilvl w:val="0"/>
          <w:numId w:val="1"/>
        </w:numPr>
        <w:tabs>
          <w:tab w:val="center" w:pos="1848"/>
        </w:tabs>
        <w:spacing w:before="0" w:after="0"/>
        <w:ind w:right="51"/>
        <w:jc w:val="both"/>
        <w:rPr>
          <w:rFonts w:ascii="Noto Sans" w:hAnsi="Noto Sans" w:cs="Noto Sans"/>
          <w:sz w:val="20"/>
          <w:szCs w:val="20"/>
        </w:rPr>
      </w:pPr>
      <w:bookmarkStart w:id="26" w:name="_Toc197433979"/>
      <w:r w:rsidRPr="009A0D62">
        <w:rPr>
          <w:rFonts w:ascii="Noto Sans" w:hAnsi="Noto Sans" w:cs="Noto Sans"/>
          <w:sz w:val="20"/>
          <w:szCs w:val="20"/>
        </w:rPr>
        <w:t>F</w:t>
      </w:r>
      <w:r w:rsidR="00BD4761" w:rsidRPr="009A0D62">
        <w:rPr>
          <w:rFonts w:ascii="Noto Sans" w:hAnsi="Noto Sans" w:cs="Noto Sans"/>
          <w:sz w:val="20"/>
          <w:szCs w:val="20"/>
        </w:rPr>
        <w:t xml:space="preserve">orma de </w:t>
      </w:r>
      <w:r w:rsidRPr="009A0D62">
        <w:rPr>
          <w:rFonts w:ascii="Noto Sans" w:hAnsi="Noto Sans" w:cs="Noto Sans"/>
          <w:sz w:val="20"/>
          <w:szCs w:val="20"/>
        </w:rPr>
        <w:t>P</w:t>
      </w:r>
      <w:r w:rsidR="00BD4761" w:rsidRPr="009A0D62">
        <w:rPr>
          <w:rFonts w:ascii="Noto Sans" w:hAnsi="Noto Sans" w:cs="Noto Sans"/>
          <w:sz w:val="20"/>
          <w:szCs w:val="20"/>
        </w:rPr>
        <w:t>ago</w:t>
      </w:r>
      <w:bookmarkEnd w:id="26"/>
    </w:p>
    <w:p w14:paraId="32666BDE" w14:textId="1E44E942" w:rsidR="002E5320" w:rsidRPr="009A0D62" w:rsidRDefault="002E5320" w:rsidP="00214DF5">
      <w:pPr>
        <w:jc w:val="both"/>
        <w:rPr>
          <w:rFonts w:ascii="Noto Sans" w:hAnsi="Noto Sans" w:cs="Noto Sans"/>
          <w:sz w:val="20"/>
          <w:szCs w:val="20"/>
        </w:rPr>
      </w:pPr>
    </w:p>
    <w:p w14:paraId="3CF4911A" w14:textId="3802C328" w:rsidR="00EC3A9C" w:rsidRPr="009A0D62" w:rsidRDefault="00144A03" w:rsidP="007635B1">
      <w:pPr>
        <w:jc w:val="both"/>
        <w:rPr>
          <w:rFonts w:ascii="Noto Sans" w:hAnsi="Noto Sans" w:cs="Noto Sans"/>
          <w:sz w:val="20"/>
          <w:szCs w:val="20"/>
        </w:rPr>
      </w:pPr>
      <w:r w:rsidRPr="009A0D62">
        <w:rPr>
          <w:rFonts w:ascii="Noto Sans" w:hAnsi="Noto Sans" w:cs="Noto Sans"/>
          <w:sz w:val="20"/>
          <w:szCs w:val="20"/>
        </w:rPr>
        <w:t xml:space="preserve">El pago de los servicios se efectuará </w:t>
      </w:r>
      <w:r w:rsidR="00EE6838" w:rsidRPr="009A0D62">
        <w:rPr>
          <w:rFonts w:ascii="Noto Sans" w:hAnsi="Noto Sans" w:cs="Noto Sans"/>
          <w:sz w:val="20"/>
          <w:szCs w:val="20"/>
        </w:rPr>
        <w:t xml:space="preserve">en pesos mexicanos, en pagos progresivos mensuales conforme a los servicios devengados por el proveedor. </w:t>
      </w:r>
    </w:p>
    <w:p w14:paraId="4C2A44EE" w14:textId="77777777" w:rsidR="00C93D20" w:rsidRPr="009A0D62" w:rsidRDefault="00C93D20" w:rsidP="00214DF5">
      <w:pPr>
        <w:jc w:val="both"/>
        <w:rPr>
          <w:rFonts w:ascii="Noto Sans" w:hAnsi="Noto Sans" w:cs="Noto Sans"/>
          <w:sz w:val="20"/>
          <w:szCs w:val="20"/>
        </w:rPr>
      </w:pPr>
    </w:p>
    <w:p w14:paraId="74DBF0F2" w14:textId="354CE708" w:rsidR="00BD4761" w:rsidRPr="009A0D62" w:rsidRDefault="006D17BF" w:rsidP="00214DF5">
      <w:pPr>
        <w:pStyle w:val="Ttulo2"/>
        <w:numPr>
          <w:ilvl w:val="0"/>
          <w:numId w:val="1"/>
        </w:numPr>
        <w:tabs>
          <w:tab w:val="center" w:pos="1848"/>
        </w:tabs>
        <w:spacing w:before="0" w:after="0"/>
        <w:ind w:right="51"/>
        <w:jc w:val="both"/>
        <w:rPr>
          <w:rFonts w:ascii="Noto Sans" w:hAnsi="Noto Sans" w:cs="Noto Sans"/>
          <w:sz w:val="20"/>
          <w:szCs w:val="20"/>
        </w:rPr>
      </w:pPr>
      <w:bookmarkStart w:id="27" w:name="_Toc197433980"/>
      <w:r w:rsidRPr="009A0D62">
        <w:rPr>
          <w:rFonts w:ascii="Noto Sans" w:hAnsi="Noto Sans" w:cs="Noto Sans"/>
          <w:sz w:val="20"/>
          <w:szCs w:val="20"/>
        </w:rPr>
        <w:t>M</w:t>
      </w:r>
      <w:r w:rsidR="00BD4761" w:rsidRPr="009A0D62">
        <w:rPr>
          <w:rFonts w:ascii="Noto Sans" w:hAnsi="Noto Sans" w:cs="Noto Sans"/>
          <w:sz w:val="20"/>
          <w:szCs w:val="20"/>
        </w:rPr>
        <w:t>ecanismos de comprobación, supervisión y verificación de los servicios contratados y efectivamente prestados, así como del cumplimiento de las requisiciones de cada entregable.</w:t>
      </w:r>
      <w:bookmarkEnd w:id="27"/>
      <w:r w:rsidR="00BD4761" w:rsidRPr="009A0D62">
        <w:rPr>
          <w:rFonts w:ascii="Noto Sans" w:hAnsi="Noto Sans" w:cs="Noto Sans"/>
          <w:sz w:val="20"/>
          <w:szCs w:val="20"/>
        </w:rPr>
        <w:t xml:space="preserve"> </w:t>
      </w:r>
    </w:p>
    <w:p w14:paraId="6247EBFB" w14:textId="77777777" w:rsidR="00271CD7" w:rsidRPr="009A0D62" w:rsidRDefault="00271CD7" w:rsidP="00214DF5">
      <w:pPr>
        <w:rPr>
          <w:rFonts w:ascii="Noto Sans" w:hAnsi="Noto Sans" w:cs="Noto Sans"/>
          <w:sz w:val="20"/>
          <w:szCs w:val="20"/>
        </w:rPr>
      </w:pPr>
    </w:p>
    <w:p w14:paraId="3C3831B3" w14:textId="77777777" w:rsidR="00E96DBA" w:rsidRPr="009A0D62" w:rsidRDefault="00E96DBA" w:rsidP="00214DF5">
      <w:pPr>
        <w:pStyle w:val="Prrafodelista"/>
        <w:ind w:left="0"/>
        <w:jc w:val="both"/>
        <w:rPr>
          <w:rFonts w:ascii="Noto Sans" w:hAnsi="Noto Sans" w:cs="Noto Sans"/>
          <w:sz w:val="20"/>
          <w:szCs w:val="20"/>
        </w:rPr>
      </w:pPr>
      <w:r w:rsidRPr="009A0D62">
        <w:rPr>
          <w:rFonts w:ascii="Noto Sans" w:hAnsi="Noto Sans" w:cs="Noto Sans"/>
          <w:sz w:val="20"/>
          <w:szCs w:val="20"/>
        </w:rPr>
        <w:t>El Instituto llevará a cabo la supervisión y verificación del cumplimiento de las especificaciones requeridas para la prestación servicio solicitado, de conformidad con lo siguiente:</w:t>
      </w:r>
    </w:p>
    <w:p w14:paraId="52D78242" w14:textId="77777777" w:rsidR="00E96DBA" w:rsidRPr="009A0D62" w:rsidRDefault="00E96DBA" w:rsidP="00214DF5">
      <w:pPr>
        <w:pStyle w:val="Prrafodelista"/>
        <w:ind w:left="0"/>
        <w:jc w:val="both"/>
        <w:rPr>
          <w:rFonts w:ascii="Noto Sans" w:hAnsi="Noto Sans" w:cs="Noto Sans"/>
          <w:sz w:val="20"/>
          <w:szCs w:val="20"/>
        </w:rPr>
      </w:pPr>
    </w:p>
    <w:p w14:paraId="5348B259" w14:textId="53BC5F73" w:rsidR="00973649" w:rsidRPr="009A0D62" w:rsidRDefault="00E96DBA" w:rsidP="00214DF5">
      <w:pPr>
        <w:pStyle w:val="Prrafodelista"/>
        <w:ind w:left="0"/>
        <w:jc w:val="both"/>
        <w:rPr>
          <w:rFonts w:ascii="Noto Sans" w:hAnsi="Noto Sans" w:cs="Noto Sans"/>
          <w:sz w:val="20"/>
          <w:szCs w:val="20"/>
        </w:rPr>
      </w:pPr>
      <w:r w:rsidRPr="009A0D62">
        <w:rPr>
          <w:rFonts w:ascii="Noto Sans" w:hAnsi="Noto Sans" w:cs="Noto Sans"/>
          <w:sz w:val="20"/>
          <w:szCs w:val="20"/>
        </w:rPr>
        <w:t>Durante la operación del servicio solicitado, el Licitante adjudicado entregará al Administrador del Contrato el Acta Mensual de Entrega Recepción del Servicio debidamente firmada por su representante legal o el personal designado por el Licitante para tal efecto, en las que se hará constar el importe correspondiente derivado del número de servicios entregados a entera satisfacción de El Instituto previa revisión y validación de los entregables, de conformidad con lo establecido en el numeral</w:t>
      </w:r>
      <w:r w:rsidR="00D47A33" w:rsidRPr="009A0D62">
        <w:rPr>
          <w:rFonts w:ascii="Noto Sans" w:hAnsi="Noto Sans" w:cs="Noto Sans"/>
          <w:sz w:val="20"/>
          <w:szCs w:val="20"/>
        </w:rPr>
        <w:t xml:space="preserve"> 22</w:t>
      </w:r>
      <w:r w:rsidRPr="009A0D62">
        <w:rPr>
          <w:rFonts w:ascii="Noto Sans" w:hAnsi="Noto Sans" w:cs="Noto Sans"/>
          <w:sz w:val="20"/>
          <w:szCs w:val="20"/>
        </w:rPr>
        <w:t>. Condiciones Técnica de Aceptación de Entregables del Anexo Técnico. La presentación de las Actas de Entrega Recepción en las que se hará constar la verificación, validación y aceptación a entera satisfacción de El Instituto de los servicios contratados, deberá ser mensuales, entregadas durante los primeros 5 (cinco) días hábiles del mes posterior a la conclusión del mes durante el cual se devengó el servicio.</w:t>
      </w:r>
    </w:p>
    <w:p w14:paraId="22CD9356" w14:textId="77777777" w:rsidR="00465D47" w:rsidRPr="009A0D62" w:rsidRDefault="00465D47" w:rsidP="00465D47">
      <w:pPr>
        <w:pStyle w:val="Ttulo2"/>
        <w:tabs>
          <w:tab w:val="center" w:pos="1848"/>
        </w:tabs>
        <w:spacing w:before="0" w:after="0"/>
        <w:ind w:right="51"/>
        <w:jc w:val="both"/>
        <w:rPr>
          <w:rFonts w:ascii="Noto Sans" w:hAnsi="Noto Sans" w:cs="Noto Sans"/>
          <w:sz w:val="20"/>
          <w:szCs w:val="20"/>
        </w:rPr>
      </w:pPr>
    </w:p>
    <w:p w14:paraId="3F9D129B" w14:textId="029EAC0D" w:rsidR="00465D47" w:rsidRPr="009A0D62" w:rsidRDefault="00E96DBA" w:rsidP="00465D47">
      <w:pPr>
        <w:pStyle w:val="Ttulo2"/>
        <w:numPr>
          <w:ilvl w:val="0"/>
          <w:numId w:val="1"/>
        </w:numPr>
        <w:tabs>
          <w:tab w:val="center" w:pos="1848"/>
        </w:tabs>
        <w:spacing w:before="0" w:after="0"/>
        <w:ind w:right="51"/>
        <w:jc w:val="both"/>
        <w:rPr>
          <w:rFonts w:ascii="Noto Sans" w:hAnsi="Noto Sans" w:cs="Noto Sans"/>
          <w:sz w:val="20"/>
          <w:szCs w:val="20"/>
        </w:rPr>
      </w:pPr>
      <w:r w:rsidRPr="009A0D62">
        <w:rPr>
          <w:rFonts w:ascii="Noto Sans" w:hAnsi="Noto Sans" w:cs="Noto Sans"/>
          <w:sz w:val="20"/>
          <w:szCs w:val="20"/>
        </w:rPr>
        <w:t xml:space="preserve"> </w:t>
      </w:r>
      <w:bookmarkStart w:id="28" w:name="_Toc197433981"/>
      <w:r w:rsidR="007D5D82" w:rsidRPr="009A0D62">
        <w:rPr>
          <w:rFonts w:ascii="Noto Sans" w:hAnsi="Noto Sans" w:cs="Noto Sans"/>
          <w:sz w:val="20"/>
          <w:szCs w:val="20"/>
        </w:rPr>
        <w:t>Otorgamiento de anticipo</w:t>
      </w:r>
      <w:bookmarkEnd w:id="28"/>
    </w:p>
    <w:p w14:paraId="176981E6" w14:textId="58C4F6E8" w:rsidR="00D60B91" w:rsidRPr="009A0D62" w:rsidRDefault="000A1705" w:rsidP="00D60B91">
      <w:pPr>
        <w:rPr>
          <w:rFonts w:ascii="Noto Sans" w:hAnsi="Noto Sans" w:cs="Noto Sans"/>
          <w:sz w:val="20"/>
          <w:szCs w:val="20"/>
        </w:rPr>
      </w:pPr>
      <w:r w:rsidRPr="009A0D62">
        <w:rPr>
          <w:rFonts w:ascii="Noto Sans" w:hAnsi="Noto Sans" w:cs="Noto Sans"/>
          <w:sz w:val="20"/>
          <w:szCs w:val="20"/>
        </w:rPr>
        <w:t>No Aplica</w:t>
      </w:r>
    </w:p>
    <w:p w14:paraId="041864E1" w14:textId="77777777" w:rsidR="00D60B91" w:rsidRPr="009A0D62" w:rsidRDefault="00D60B91" w:rsidP="00D60B91">
      <w:pPr>
        <w:rPr>
          <w:rFonts w:ascii="Noto Sans" w:hAnsi="Noto Sans" w:cs="Noto Sans"/>
          <w:sz w:val="20"/>
          <w:szCs w:val="20"/>
        </w:rPr>
      </w:pPr>
    </w:p>
    <w:p w14:paraId="0CAFB2C5" w14:textId="23DAE774" w:rsidR="00B24743" w:rsidRPr="009A0D62" w:rsidRDefault="00B24743" w:rsidP="00465D47">
      <w:pPr>
        <w:pStyle w:val="Ttulo2"/>
        <w:numPr>
          <w:ilvl w:val="0"/>
          <w:numId w:val="1"/>
        </w:numPr>
        <w:tabs>
          <w:tab w:val="center" w:pos="1848"/>
        </w:tabs>
        <w:spacing w:before="0" w:after="0"/>
        <w:ind w:right="51"/>
        <w:jc w:val="both"/>
        <w:rPr>
          <w:rFonts w:ascii="Noto Sans" w:hAnsi="Noto Sans" w:cs="Noto Sans"/>
          <w:sz w:val="20"/>
          <w:szCs w:val="20"/>
        </w:rPr>
      </w:pPr>
      <w:bookmarkStart w:id="29" w:name="_Toc197433982"/>
      <w:r w:rsidRPr="009A0D62">
        <w:rPr>
          <w:rFonts w:ascii="Noto Sans" w:hAnsi="Noto Sans" w:cs="Noto Sans"/>
          <w:sz w:val="20"/>
          <w:szCs w:val="20"/>
        </w:rPr>
        <w:t>Aviso de privacidad</w:t>
      </w:r>
      <w:bookmarkEnd w:id="29"/>
    </w:p>
    <w:p w14:paraId="36FAA8E8" w14:textId="77777777" w:rsidR="00B24743" w:rsidRPr="009A0D62" w:rsidRDefault="00B24743" w:rsidP="00B24743">
      <w:pPr>
        <w:rPr>
          <w:rFonts w:ascii="Noto Sans" w:hAnsi="Noto Sans" w:cs="Noto Sans"/>
          <w:sz w:val="20"/>
          <w:szCs w:val="20"/>
        </w:rPr>
      </w:pPr>
    </w:p>
    <w:p w14:paraId="1CAFAD50" w14:textId="77777777" w:rsidR="00B24743" w:rsidRPr="009A0D62" w:rsidRDefault="00B24743" w:rsidP="00B24743">
      <w:pPr>
        <w:pStyle w:val="Ttulo2"/>
        <w:tabs>
          <w:tab w:val="center" w:pos="1848"/>
        </w:tabs>
        <w:spacing w:before="0" w:after="0"/>
        <w:ind w:right="51"/>
        <w:jc w:val="both"/>
        <w:rPr>
          <w:rFonts w:ascii="Noto Sans" w:hAnsi="Noto Sans" w:cs="Noto Sans"/>
          <w:sz w:val="20"/>
          <w:szCs w:val="20"/>
        </w:rPr>
      </w:pPr>
      <w:bookmarkStart w:id="30" w:name="_Toc197433983"/>
      <w:r w:rsidRPr="009A0D62">
        <w:rPr>
          <w:rFonts w:ascii="Noto Sans" w:hAnsi="Noto Sans" w:cs="Noto Sans"/>
          <w:sz w:val="20"/>
          <w:szCs w:val="20"/>
        </w:rPr>
        <w:t>Contrato de Confidencialidad.</w:t>
      </w:r>
      <w:bookmarkEnd w:id="30"/>
    </w:p>
    <w:p w14:paraId="1A98AA22" w14:textId="77777777" w:rsidR="00B24743" w:rsidRPr="009A0D62" w:rsidRDefault="00B24743" w:rsidP="00B24743">
      <w:pPr>
        <w:pStyle w:val="Ttulo"/>
        <w:keepNext w:val="0"/>
        <w:keepLines w:val="0"/>
        <w:spacing w:before="0" w:after="0"/>
        <w:ind w:left="360"/>
        <w:jc w:val="both"/>
        <w:outlineLvl w:val="0"/>
        <w:rPr>
          <w:rFonts w:ascii="Noto Sans" w:hAnsi="Noto Sans" w:cs="Noto Sans"/>
          <w:sz w:val="20"/>
          <w:szCs w:val="20"/>
          <w:lang w:eastAsia="es-MX"/>
        </w:rPr>
      </w:pPr>
      <w:bookmarkStart w:id="31" w:name="_Toc78977424"/>
    </w:p>
    <w:p w14:paraId="6DC3AC8C" w14:textId="79A12392" w:rsidR="00B24743" w:rsidRPr="009A0D62" w:rsidRDefault="00B24743" w:rsidP="00B24743">
      <w:pPr>
        <w:jc w:val="both"/>
        <w:rPr>
          <w:rFonts w:ascii="Noto Sans" w:hAnsi="Noto Sans" w:cs="Noto Sans"/>
          <w:sz w:val="20"/>
          <w:szCs w:val="20"/>
        </w:rPr>
      </w:pPr>
      <w:r w:rsidRPr="009A0D62">
        <w:rPr>
          <w:rFonts w:ascii="Noto Sans" w:hAnsi="Noto Sans" w:cs="Noto Sans"/>
          <w:sz w:val="20"/>
          <w:szCs w:val="20"/>
        </w:rPr>
        <w:t xml:space="preserve">El LICITANTE ganador entregará a El Instituto en un plazo </w:t>
      </w:r>
      <w:r w:rsidRPr="009A0D62">
        <w:rPr>
          <w:rFonts w:ascii="Noto Sans" w:hAnsi="Noto Sans" w:cs="Noto Sans"/>
          <w:b/>
          <w:bCs/>
          <w:sz w:val="20"/>
          <w:szCs w:val="20"/>
        </w:rPr>
        <w:t xml:space="preserve">no mayor a 05 </w:t>
      </w:r>
      <w:r w:rsidR="00EE104D" w:rsidRPr="009A0D62">
        <w:rPr>
          <w:rFonts w:ascii="Noto Sans" w:hAnsi="Noto Sans" w:cs="Noto Sans"/>
          <w:b/>
          <w:bCs/>
          <w:sz w:val="20"/>
          <w:szCs w:val="20"/>
        </w:rPr>
        <w:t xml:space="preserve">(cinco) </w:t>
      </w:r>
      <w:r w:rsidRPr="009A0D62">
        <w:rPr>
          <w:rFonts w:ascii="Noto Sans" w:hAnsi="Noto Sans" w:cs="Noto Sans"/>
          <w:b/>
          <w:bCs/>
          <w:sz w:val="20"/>
          <w:szCs w:val="20"/>
        </w:rPr>
        <w:t xml:space="preserve">días naturales </w:t>
      </w:r>
      <w:r w:rsidR="00767A39" w:rsidRPr="009A0D62">
        <w:rPr>
          <w:rFonts w:ascii="Noto Sans" w:hAnsi="Noto Sans" w:cs="Noto Sans"/>
          <w:b/>
          <w:bCs/>
          <w:sz w:val="20"/>
          <w:szCs w:val="20"/>
        </w:rPr>
        <w:t>posteriores</w:t>
      </w:r>
      <w:r w:rsidRPr="009A0D62">
        <w:rPr>
          <w:rFonts w:ascii="Noto Sans" w:hAnsi="Noto Sans" w:cs="Noto Sans"/>
          <w:b/>
          <w:bCs/>
          <w:sz w:val="20"/>
          <w:szCs w:val="20"/>
        </w:rPr>
        <w:t xml:space="preserve"> a la fecha de notificación de la adjudicación</w:t>
      </w:r>
      <w:r w:rsidRPr="009A0D62">
        <w:rPr>
          <w:rFonts w:ascii="Noto Sans" w:hAnsi="Noto Sans" w:cs="Noto Sans"/>
          <w:sz w:val="20"/>
          <w:szCs w:val="20"/>
        </w:rPr>
        <w:t xml:space="preserve">, una carta de confidencialidad en papel membretado y firmada por el representante legal del </w:t>
      </w:r>
      <w:r w:rsidR="00767A39" w:rsidRPr="009A0D62">
        <w:rPr>
          <w:rFonts w:ascii="Noto Sans" w:hAnsi="Noto Sans" w:cs="Noto Sans"/>
          <w:sz w:val="20"/>
          <w:szCs w:val="20"/>
        </w:rPr>
        <w:t>Licitante</w:t>
      </w:r>
      <w:r w:rsidRPr="009A0D62">
        <w:rPr>
          <w:rFonts w:ascii="Noto Sans" w:hAnsi="Noto Sans" w:cs="Noto Sans"/>
          <w:sz w:val="20"/>
          <w:szCs w:val="20"/>
        </w:rPr>
        <w:t xml:space="preserve"> adjudicado, en la cual </w:t>
      </w:r>
      <w:r w:rsidR="00767A39" w:rsidRPr="009A0D62">
        <w:rPr>
          <w:rFonts w:ascii="Noto Sans" w:hAnsi="Noto Sans" w:cs="Noto Sans"/>
          <w:sz w:val="20"/>
          <w:szCs w:val="20"/>
        </w:rPr>
        <w:t>manifieste</w:t>
      </w:r>
      <w:r w:rsidRPr="009A0D62">
        <w:rPr>
          <w:rFonts w:ascii="Noto Sans" w:hAnsi="Noto Sans" w:cs="Noto Sans"/>
          <w:sz w:val="20"/>
          <w:szCs w:val="20"/>
        </w:rPr>
        <w:t xml:space="preserve"> que se obliga a no revelar, transferir, compartir ni ceder ningún dato o información de carácter sensible y confidencial que se hayan compartido entre el LICITANTE y el IMSS.</w:t>
      </w:r>
      <w:bookmarkEnd w:id="31"/>
    </w:p>
    <w:p w14:paraId="06BF5AAB" w14:textId="77777777" w:rsidR="00B24743" w:rsidRPr="009A0D62" w:rsidRDefault="00B24743" w:rsidP="00B24743">
      <w:pPr>
        <w:jc w:val="both"/>
        <w:rPr>
          <w:rFonts w:ascii="Noto Sans" w:hAnsi="Noto Sans" w:cs="Noto Sans"/>
          <w:sz w:val="20"/>
          <w:szCs w:val="20"/>
        </w:rPr>
      </w:pPr>
    </w:p>
    <w:p w14:paraId="7606037F" w14:textId="77777777" w:rsidR="00B24743" w:rsidRPr="009A0D62" w:rsidRDefault="00B24743" w:rsidP="00B24743">
      <w:pPr>
        <w:pStyle w:val="Ttulo2"/>
        <w:tabs>
          <w:tab w:val="center" w:pos="1848"/>
        </w:tabs>
        <w:spacing w:before="0" w:after="0"/>
        <w:ind w:right="51"/>
        <w:jc w:val="both"/>
        <w:rPr>
          <w:rFonts w:ascii="Noto Sans" w:hAnsi="Noto Sans" w:cs="Noto Sans"/>
          <w:sz w:val="20"/>
          <w:szCs w:val="20"/>
        </w:rPr>
      </w:pPr>
      <w:bookmarkStart w:id="32" w:name="_Toc78977425"/>
      <w:bookmarkStart w:id="33" w:name="_Toc197433984"/>
      <w:r w:rsidRPr="009A0D62">
        <w:rPr>
          <w:rFonts w:ascii="Noto Sans" w:hAnsi="Noto Sans" w:cs="Noto Sans"/>
          <w:sz w:val="20"/>
          <w:szCs w:val="20"/>
        </w:rPr>
        <w:t>Derechos de Autor</w:t>
      </w:r>
      <w:bookmarkEnd w:id="32"/>
      <w:bookmarkEnd w:id="33"/>
    </w:p>
    <w:p w14:paraId="5FC113E0" w14:textId="77777777" w:rsidR="00B24743" w:rsidRPr="009A0D62" w:rsidRDefault="00B24743" w:rsidP="00B24743">
      <w:pPr>
        <w:jc w:val="both"/>
        <w:rPr>
          <w:rFonts w:ascii="Noto Sans" w:hAnsi="Noto Sans" w:cs="Noto Sans"/>
          <w:sz w:val="20"/>
          <w:szCs w:val="20"/>
        </w:rPr>
      </w:pPr>
    </w:p>
    <w:p w14:paraId="0D245238" w14:textId="2648A4E9" w:rsidR="00B24743" w:rsidRPr="009A0D62" w:rsidRDefault="00B24743" w:rsidP="00B24743">
      <w:pPr>
        <w:jc w:val="both"/>
        <w:rPr>
          <w:rFonts w:ascii="Noto Sans" w:hAnsi="Noto Sans" w:cs="Noto Sans"/>
          <w:sz w:val="20"/>
          <w:szCs w:val="20"/>
        </w:rPr>
      </w:pPr>
      <w:r w:rsidRPr="009A0D62">
        <w:rPr>
          <w:rFonts w:ascii="Noto Sans" w:hAnsi="Noto Sans" w:cs="Noto Sans"/>
          <w:sz w:val="20"/>
          <w:szCs w:val="20"/>
        </w:rPr>
        <w:lastRenderedPageBreak/>
        <w:t xml:space="preserve">El LICITANTE adjudicado deberá presentar a El Instituto en un plazo </w:t>
      </w:r>
      <w:r w:rsidRPr="009A0D62">
        <w:rPr>
          <w:rFonts w:ascii="Noto Sans" w:hAnsi="Noto Sans" w:cs="Noto Sans"/>
          <w:b/>
          <w:bCs/>
          <w:sz w:val="20"/>
          <w:szCs w:val="20"/>
        </w:rPr>
        <w:t xml:space="preserve">no mayor a 05 </w:t>
      </w:r>
      <w:r w:rsidR="00EE104D" w:rsidRPr="009A0D62">
        <w:rPr>
          <w:rFonts w:ascii="Noto Sans" w:hAnsi="Noto Sans" w:cs="Noto Sans"/>
          <w:b/>
          <w:bCs/>
          <w:sz w:val="20"/>
          <w:szCs w:val="20"/>
        </w:rPr>
        <w:t xml:space="preserve">(cinco) </w:t>
      </w:r>
      <w:r w:rsidRPr="009A0D62">
        <w:rPr>
          <w:rFonts w:ascii="Noto Sans" w:hAnsi="Noto Sans" w:cs="Noto Sans"/>
          <w:b/>
          <w:bCs/>
          <w:sz w:val="20"/>
          <w:szCs w:val="20"/>
        </w:rPr>
        <w:t xml:space="preserve">días naturales </w:t>
      </w:r>
      <w:r w:rsidR="00767A39" w:rsidRPr="009A0D62">
        <w:rPr>
          <w:rFonts w:ascii="Noto Sans" w:hAnsi="Noto Sans" w:cs="Noto Sans"/>
          <w:b/>
          <w:bCs/>
          <w:sz w:val="20"/>
          <w:szCs w:val="20"/>
        </w:rPr>
        <w:t>posteriores</w:t>
      </w:r>
      <w:r w:rsidRPr="009A0D62">
        <w:rPr>
          <w:rFonts w:ascii="Noto Sans" w:hAnsi="Noto Sans" w:cs="Noto Sans"/>
          <w:b/>
          <w:bCs/>
          <w:sz w:val="20"/>
          <w:szCs w:val="20"/>
        </w:rPr>
        <w:t xml:space="preserve"> a la fecha de notificación de la adjudicación</w:t>
      </w:r>
      <w:r w:rsidRPr="009A0D62">
        <w:rPr>
          <w:rFonts w:ascii="Noto Sans" w:hAnsi="Noto Sans" w:cs="Noto Sans"/>
          <w:sz w:val="20"/>
          <w:szCs w:val="20"/>
        </w:rPr>
        <w:t>, escrito en papel membretado y firmada por el representante legal del Lici</w:t>
      </w:r>
      <w:r w:rsidR="00945161" w:rsidRPr="009A0D62">
        <w:rPr>
          <w:rFonts w:ascii="Noto Sans" w:hAnsi="Noto Sans" w:cs="Noto Sans"/>
          <w:sz w:val="20"/>
          <w:szCs w:val="20"/>
        </w:rPr>
        <w:t>ta</w:t>
      </w:r>
      <w:r w:rsidRPr="009A0D62">
        <w:rPr>
          <w:rFonts w:ascii="Noto Sans" w:hAnsi="Noto Sans" w:cs="Noto Sans"/>
          <w:sz w:val="20"/>
          <w:szCs w:val="20"/>
        </w:rPr>
        <w:t xml:space="preserve">nte adjudicado, en el que manifieste que se obliga a liberar a El Instituto de toda responsabilidad de carácter civil, mercantil, penal o administrativa que, en su caso, se ocasione con motivo de la infracción de derechos de autor, patentes, marcas u otros derechos de propiedad industrial o intelectual a nivel nacional o internacional, además de no encontrarse en ninguno de los supuestos de infracción a la Ley Federal de Derechos de Autor, ni a la Ley </w:t>
      </w:r>
      <w:r w:rsidR="008B41FD" w:rsidRPr="009A0D62">
        <w:rPr>
          <w:rFonts w:ascii="Noto Sans" w:hAnsi="Noto Sans" w:cs="Noto Sans"/>
          <w:sz w:val="20"/>
          <w:szCs w:val="20"/>
        </w:rPr>
        <w:t xml:space="preserve">Federal de Protección a la </w:t>
      </w:r>
      <w:r w:rsidRPr="009A0D62">
        <w:rPr>
          <w:rFonts w:ascii="Noto Sans" w:hAnsi="Noto Sans" w:cs="Noto Sans"/>
          <w:sz w:val="20"/>
          <w:szCs w:val="20"/>
        </w:rPr>
        <w:t>Propiedad Industrial.</w:t>
      </w:r>
    </w:p>
    <w:p w14:paraId="4572D9A7" w14:textId="77777777" w:rsidR="00B24743" w:rsidRPr="009A0D62" w:rsidRDefault="00B24743" w:rsidP="00B24743">
      <w:pPr>
        <w:jc w:val="both"/>
        <w:rPr>
          <w:rFonts w:ascii="Noto Sans" w:hAnsi="Noto Sans" w:cs="Noto Sans"/>
          <w:sz w:val="20"/>
          <w:szCs w:val="20"/>
          <w:lang w:eastAsia="es-MX"/>
        </w:rPr>
      </w:pPr>
    </w:p>
    <w:p w14:paraId="6214B50E" w14:textId="136D1EE3" w:rsidR="00B24743" w:rsidRPr="009A0D62" w:rsidRDefault="00B24743" w:rsidP="00B24743">
      <w:pPr>
        <w:jc w:val="both"/>
        <w:rPr>
          <w:rFonts w:ascii="Noto Sans" w:hAnsi="Noto Sans" w:cs="Noto Sans"/>
          <w:sz w:val="20"/>
          <w:szCs w:val="20"/>
        </w:rPr>
      </w:pPr>
      <w:r w:rsidRPr="009A0D62">
        <w:rPr>
          <w:rFonts w:ascii="Noto Sans" w:hAnsi="Noto Sans" w:cs="Noto Sans"/>
          <w:sz w:val="20"/>
          <w:szCs w:val="20"/>
        </w:rPr>
        <w:t xml:space="preserve">En el entendido de que en caso de que sobreviniera alguna reclamación en contra de El Instituto, por cualquiera de las causas antes mencionada, el prestador del servicio se compromete a llevar a cabo las acciones necesarias para garantizar la liberación de El Instituto de cualquier controversia o responsabilidad de carácter civil, mercantil, penal o administrativa, </w:t>
      </w:r>
      <w:r w:rsidR="00767A39" w:rsidRPr="009A0D62">
        <w:rPr>
          <w:rFonts w:ascii="Noto Sans" w:hAnsi="Noto Sans" w:cs="Noto Sans"/>
          <w:sz w:val="20"/>
          <w:szCs w:val="20"/>
        </w:rPr>
        <w:t>que,</w:t>
      </w:r>
      <w:r w:rsidRPr="009A0D62">
        <w:rPr>
          <w:rFonts w:ascii="Noto Sans" w:hAnsi="Noto Sans" w:cs="Noto Sans"/>
          <w:sz w:val="20"/>
          <w:szCs w:val="20"/>
        </w:rPr>
        <w:t xml:space="preserve"> en su caso, se ocasione.</w:t>
      </w:r>
    </w:p>
    <w:p w14:paraId="4F72CEAC" w14:textId="77777777" w:rsidR="00B24743" w:rsidRPr="009A0D62" w:rsidRDefault="00B24743" w:rsidP="00B24743">
      <w:pPr>
        <w:jc w:val="both"/>
        <w:rPr>
          <w:rFonts w:ascii="Noto Sans" w:hAnsi="Noto Sans" w:cs="Noto Sans"/>
          <w:sz w:val="20"/>
          <w:szCs w:val="20"/>
        </w:rPr>
      </w:pPr>
    </w:p>
    <w:p w14:paraId="026F8E9B" w14:textId="77777777" w:rsidR="00B24743" w:rsidRPr="009A0D62" w:rsidRDefault="00B24743" w:rsidP="00B24743">
      <w:pPr>
        <w:pStyle w:val="Ttulo2"/>
        <w:tabs>
          <w:tab w:val="center" w:pos="1848"/>
        </w:tabs>
        <w:spacing w:before="0" w:after="0"/>
        <w:ind w:right="51"/>
        <w:jc w:val="both"/>
        <w:rPr>
          <w:rFonts w:ascii="Noto Sans" w:hAnsi="Noto Sans" w:cs="Noto Sans"/>
          <w:sz w:val="20"/>
          <w:szCs w:val="20"/>
        </w:rPr>
      </w:pPr>
      <w:bookmarkStart w:id="34" w:name="_Toc78977426"/>
      <w:bookmarkStart w:id="35" w:name="_Toc197433985"/>
      <w:r w:rsidRPr="009A0D62">
        <w:rPr>
          <w:rFonts w:ascii="Noto Sans" w:hAnsi="Noto Sans" w:cs="Noto Sans"/>
          <w:sz w:val="20"/>
          <w:szCs w:val="20"/>
        </w:rPr>
        <w:t>Confidencialidad</w:t>
      </w:r>
      <w:bookmarkEnd w:id="34"/>
      <w:bookmarkEnd w:id="35"/>
    </w:p>
    <w:p w14:paraId="0CBE75ED" w14:textId="77777777" w:rsidR="00B24743" w:rsidRPr="009A0D62" w:rsidRDefault="00B24743" w:rsidP="00B24743">
      <w:pPr>
        <w:jc w:val="both"/>
        <w:rPr>
          <w:rFonts w:ascii="Noto Sans" w:hAnsi="Noto Sans" w:cs="Noto Sans"/>
          <w:sz w:val="20"/>
          <w:szCs w:val="20"/>
        </w:rPr>
      </w:pPr>
    </w:p>
    <w:p w14:paraId="01BEBFA0" w14:textId="77777777" w:rsidR="00B24743" w:rsidRPr="009A0D62" w:rsidRDefault="00B24743" w:rsidP="00B24743">
      <w:pPr>
        <w:jc w:val="both"/>
        <w:rPr>
          <w:rFonts w:ascii="Noto Sans" w:hAnsi="Noto Sans" w:cs="Noto Sans"/>
          <w:sz w:val="20"/>
          <w:szCs w:val="20"/>
        </w:rPr>
      </w:pPr>
      <w:r w:rsidRPr="009A0D62">
        <w:rPr>
          <w:rFonts w:ascii="Noto Sans" w:hAnsi="Noto Sans" w:cs="Noto Sans"/>
          <w:sz w:val="20"/>
          <w:szCs w:val="20"/>
        </w:rPr>
        <w:t>Las partes convienen en considerar como confidencial todos los datos contenidos en: cintas magnéticas, programas de cómputo, disquetes o cualquier otro material que contenga información jurídica, operativa, técnica, financiera o de análisis, registros, documentos, especificaciones, productos, informes, dictámenes y desarrollos a que tenga acceso o que le sean proporcionados por el Instituto.</w:t>
      </w:r>
    </w:p>
    <w:p w14:paraId="0DC9FBEA" w14:textId="77777777" w:rsidR="00B24743" w:rsidRPr="009A0D62" w:rsidRDefault="00B24743" w:rsidP="00B24743">
      <w:pPr>
        <w:jc w:val="both"/>
        <w:rPr>
          <w:rFonts w:ascii="Noto Sans" w:hAnsi="Noto Sans" w:cs="Noto Sans"/>
          <w:sz w:val="20"/>
          <w:szCs w:val="20"/>
        </w:rPr>
      </w:pPr>
    </w:p>
    <w:p w14:paraId="18D1FD55" w14:textId="76E846C7" w:rsidR="00B24743" w:rsidRPr="009A0D62" w:rsidRDefault="00B24743" w:rsidP="00B24743">
      <w:pPr>
        <w:jc w:val="both"/>
        <w:rPr>
          <w:rFonts w:ascii="Noto Sans" w:hAnsi="Noto Sans" w:cs="Noto Sans"/>
          <w:sz w:val="20"/>
          <w:szCs w:val="20"/>
        </w:rPr>
      </w:pPr>
      <w:r w:rsidRPr="009A0D62">
        <w:rPr>
          <w:rFonts w:ascii="Noto Sans" w:hAnsi="Noto Sans" w:cs="Noto Sans"/>
          <w:sz w:val="20"/>
          <w:szCs w:val="20"/>
        </w:rPr>
        <w:t>De igual forma, será considerada como confidencial aquella información proporcionada por el Instituto para la ejecución del servicio que preste el LICITANTE adjudicado y sea propiedad exclusiva de El Instituto. As</w:t>
      </w:r>
      <w:r w:rsidR="00D777B7" w:rsidRPr="009A0D62">
        <w:rPr>
          <w:rFonts w:ascii="Noto Sans" w:hAnsi="Noto Sans" w:cs="Noto Sans"/>
          <w:sz w:val="20"/>
          <w:szCs w:val="20"/>
        </w:rPr>
        <w:t>i</w:t>
      </w:r>
      <w:r w:rsidRPr="009A0D62">
        <w:rPr>
          <w:rFonts w:ascii="Noto Sans" w:hAnsi="Noto Sans" w:cs="Noto Sans"/>
          <w:sz w:val="20"/>
          <w:szCs w:val="20"/>
        </w:rPr>
        <w:t>mismo</w:t>
      </w:r>
      <w:r w:rsidR="00D777B7" w:rsidRPr="009A0D62">
        <w:rPr>
          <w:rFonts w:ascii="Noto Sans" w:hAnsi="Noto Sans" w:cs="Noto Sans"/>
          <w:sz w:val="20"/>
          <w:szCs w:val="20"/>
        </w:rPr>
        <w:t>,</w:t>
      </w:r>
      <w:r w:rsidRPr="009A0D62">
        <w:rPr>
          <w:rFonts w:ascii="Noto Sans" w:hAnsi="Noto Sans" w:cs="Noto Sans"/>
          <w:sz w:val="20"/>
          <w:szCs w:val="20"/>
        </w:rPr>
        <w:t xml:space="preserve"> se considera confidencial toda aquella información que el licitante o su personal escuche, o tengan conocimiento durante su participación en los servicios, estancia, permanencia, tránsito o interacciones relacionadas a los servicios IMSS.</w:t>
      </w:r>
    </w:p>
    <w:p w14:paraId="4AF067B9" w14:textId="77777777" w:rsidR="00B24743" w:rsidRPr="009A0D62" w:rsidRDefault="00B24743" w:rsidP="00B24743">
      <w:pPr>
        <w:jc w:val="both"/>
        <w:rPr>
          <w:rFonts w:ascii="Noto Sans" w:hAnsi="Noto Sans" w:cs="Noto Sans"/>
          <w:sz w:val="20"/>
          <w:szCs w:val="20"/>
        </w:rPr>
      </w:pPr>
    </w:p>
    <w:p w14:paraId="03C7F8F0" w14:textId="5061A458" w:rsidR="00B24743" w:rsidRPr="009A0D62" w:rsidRDefault="00B24743" w:rsidP="00B24743">
      <w:pPr>
        <w:jc w:val="both"/>
        <w:rPr>
          <w:rFonts w:ascii="Noto Sans" w:hAnsi="Noto Sans" w:cs="Noto Sans"/>
          <w:sz w:val="20"/>
          <w:szCs w:val="20"/>
        </w:rPr>
      </w:pPr>
      <w:r w:rsidRPr="009A0D62">
        <w:rPr>
          <w:rFonts w:ascii="Noto Sans" w:hAnsi="Noto Sans" w:cs="Noto Sans"/>
          <w:sz w:val="20"/>
          <w:szCs w:val="20"/>
        </w:rPr>
        <w:t>Por lo anterior, el LICITANTE adjudicado reconoce que queda prohibida su difusión total o parcial en su favor o de terceros ajenos a la relación contractual, por cualquier medio, entre otros de manera enunciativa más no limitativa: vía oral, impresa, electrónica, magnética, y en general por ningún medio, conforme el plazo señalado en el artículo 1</w:t>
      </w:r>
      <w:r w:rsidR="00D777B7" w:rsidRPr="009A0D62">
        <w:rPr>
          <w:rFonts w:ascii="Noto Sans" w:hAnsi="Noto Sans" w:cs="Noto Sans"/>
          <w:sz w:val="20"/>
          <w:szCs w:val="20"/>
        </w:rPr>
        <w:t>04</w:t>
      </w:r>
      <w:r w:rsidRPr="009A0D62">
        <w:rPr>
          <w:rFonts w:ascii="Noto Sans" w:hAnsi="Noto Sans" w:cs="Noto Sans"/>
          <w:sz w:val="20"/>
          <w:szCs w:val="20"/>
        </w:rPr>
        <w:t xml:space="preserve"> de Ley </w:t>
      </w:r>
      <w:r w:rsidR="00D777B7" w:rsidRPr="009A0D62">
        <w:rPr>
          <w:rFonts w:ascii="Noto Sans" w:hAnsi="Noto Sans" w:cs="Noto Sans"/>
          <w:sz w:val="20"/>
          <w:szCs w:val="20"/>
        </w:rPr>
        <w:t xml:space="preserve">General </w:t>
      </w:r>
      <w:r w:rsidRPr="009A0D62">
        <w:rPr>
          <w:rFonts w:ascii="Noto Sans" w:hAnsi="Noto Sans" w:cs="Noto Sans"/>
          <w:sz w:val="20"/>
          <w:szCs w:val="20"/>
        </w:rPr>
        <w:t>de Transparencia y Acceso a la Información Pública.</w:t>
      </w:r>
    </w:p>
    <w:p w14:paraId="29A5B4E1" w14:textId="77777777" w:rsidR="00B24743" w:rsidRPr="009A0D62" w:rsidRDefault="00B24743" w:rsidP="00B24743">
      <w:pPr>
        <w:jc w:val="both"/>
        <w:rPr>
          <w:rFonts w:ascii="Noto Sans" w:hAnsi="Noto Sans" w:cs="Noto Sans"/>
          <w:sz w:val="20"/>
          <w:szCs w:val="20"/>
        </w:rPr>
      </w:pPr>
    </w:p>
    <w:p w14:paraId="5518DD3A" w14:textId="77777777" w:rsidR="00B24743" w:rsidRPr="009A0D62" w:rsidRDefault="00B24743" w:rsidP="00B24743">
      <w:pPr>
        <w:jc w:val="both"/>
        <w:rPr>
          <w:rFonts w:ascii="Noto Sans" w:hAnsi="Noto Sans" w:cs="Noto Sans"/>
          <w:sz w:val="20"/>
          <w:szCs w:val="20"/>
        </w:rPr>
      </w:pPr>
      <w:r w:rsidRPr="009A0D62">
        <w:rPr>
          <w:rFonts w:ascii="Noto Sans" w:hAnsi="Noto Sans" w:cs="Noto Sans"/>
          <w:sz w:val="20"/>
          <w:szCs w:val="20"/>
        </w:rPr>
        <w:t xml:space="preserve">En este sentido, acepta que la prohibición señalada en el párrafo anterior comprende inclusive, en forma enunciativa mas no limitativa, que no se podrá llevar a cabo la difusión de la información del Instituto con fines de lucro, comerciales, académicos, educativos o para cualquier otro ajeno al objeto de la presente contratación, por lo que se responsabiliza del uso y cuidado de la información. </w:t>
      </w:r>
    </w:p>
    <w:p w14:paraId="35EBCA78" w14:textId="77777777" w:rsidR="00B24743" w:rsidRPr="009A0D62" w:rsidRDefault="00B24743" w:rsidP="00B24743">
      <w:pPr>
        <w:jc w:val="both"/>
        <w:rPr>
          <w:rFonts w:ascii="Noto Sans" w:hAnsi="Noto Sans" w:cs="Noto Sans"/>
          <w:sz w:val="20"/>
          <w:szCs w:val="20"/>
        </w:rPr>
      </w:pPr>
    </w:p>
    <w:p w14:paraId="31C3339D" w14:textId="122F3DEA" w:rsidR="00B24743" w:rsidRPr="009A0D62" w:rsidRDefault="00B24743" w:rsidP="00B24743">
      <w:pPr>
        <w:jc w:val="both"/>
        <w:rPr>
          <w:rFonts w:ascii="Noto Sans" w:hAnsi="Noto Sans" w:cs="Noto Sans"/>
          <w:sz w:val="20"/>
          <w:szCs w:val="20"/>
        </w:rPr>
      </w:pPr>
      <w:r w:rsidRPr="009A0D62">
        <w:rPr>
          <w:rFonts w:ascii="Noto Sans" w:hAnsi="Noto Sans" w:cs="Noto Sans"/>
          <w:sz w:val="20"/>
          <w:szCs w:val="20"/>
        </w:rPr>
        <w:t>Por lo expuesto, el LICITANTE adjudicado se obliga a lo siguiente:</w:t>
      </w:r>
    </w:p>
    <w:p w14:paraId="289FD598" w14:textId="77777777" w:rsidR="00B24743" w:rsidRPr="009A0D62" w:rsidRDefault="00B24743" w:rsidP="00B24743">
      <w:pPr>
        <w:jc w:val="both"/>
        <w:rPr>
          <w:rFonts w:ascii="Noto Sans" w:hAnsi="Noto Sans" w:cs="Noto Sans"/>
          <w:sz w:val="20"/>
          <w:szCs w:val="20"/>
        </w:rPr>
      </w:pPr>
    </w:p>
    <w:p w14:paraId="16D1ED9B" w14:textId="77777777" w:rsidR="00B24743" w:rsidRPr="009A0D62" w:rsidRDefault="00B24743" w:rsidP="00B24743">
      <w:pPr>
        <w:ind w:left="284" w:hanging="284"/>
        <w:jc w:val="both"/>
        <w:rPr>
          <w:rFonts w:ascii="Noto Sans" w:hAnsi="Noto Sans" w:cs="Noto Sans"/>
          <w:sz w:val="20"/>
          <w:szCs w:val="20"/>
        </w:rPr>
      </w:pPr>
      <w:r w:rsidRPr="009A0D62">
        <w:rPr>
          <w:rFonts w:ascii="Noto Sans" w:hAnsi="Noto Sans" w:cs="Noto Sans"/>
          <w:sz w:val="20"/>
          <w:szCs w:val="20"/>
        </w:rPr>
        <w:lastRenderedPageBreak/>
        <w:t>1)</w:t>
      </w:r>
      <w:r w:rsidRPr="009A0D62">
        <w:rPr>
          <w:rFonts w:ascii="Noto Sans" w:hAnsi="Noto Sans" w:cs="Noto Sans"/>
          <w:sz w:val="20"/>
          <w:szCs w:val="20"/>
        </w:rPr>
        <w:tab/>
        <w:t>Mantener absoluta confidencialidad de la información a la cual tenga acceso, siendo responsable de que cada uno de los integrantes del personal asignado para el desarrollo y operación del proyecto, respetando el manejo confidencial de la información.</w:t>
      </w:r>
    </w:p>
    <w:p w14:paraId="0E950E6E" w14:textId="77777777" w:rsidR="00B24743" w:rsidRPr="009A0D62" w:rsidRDefault="00B24743" w:rsidP="00B24743">
      <w:pPr>
        <w:ind w:left="284" w:hanging="284"/>
        <w:jc w:val="both"/>
        <w:rPr>
          <w:rFonts w:ascii="Noto Sans" w:hAnsi="Noto Sans" w:cs="Noto Sans"/>
          <w:sz w:val="20"/>
          <w:szCs w:val="20"/>
        </w:rPr>
      </w:pPr>
    </w:p>
    <w:p w14:paraId="07575181" w14:textId="5901862B" w:rsidR="00B24743" w:rsidRPr="009A0D62" w:rsidRDefault="00B24743" w:rsidP="00B24743">
      <w:pPr>
        <w:ind w:left="284" w:hanging="284"/>
        <w:jc w:val="both"/>
        <w:rPr>
          <w:rFonts w:ascii="Noto Sans" w:hAnsi="Noto Sans" w:cs="Noto Sans"/>
          <w:sz w:val="20"/>
          <w:szCs w:val="20"/>
        </w:rPr>
      </w:pPr>
      <w:r w:rsidRPr="009A0D62">
        <w:rPr>
          <w:rFonts w:ascii="Noto Sans" w:hAnsi="Noto Sans" w:cs="Noto Sans"/>
          <w:sz w:val="20"/>
          <w:szCs w:val="20"/>
        </w:rPr>
        <w:t>2)</w:t>
      </w:r>
      <w:r w:rsidRPr="009A0D62">
        <w:rPr>
          <w:rFonts w:ascii="Noto Sans" w:hAnsi="Noto Sans" w:cs="Noto Sans"/>
          <w:sz w:val="20"/>
          <w:szCs w:val="20"/>
        </w:rPr>
        <w:tab/>
        <w:t>Toda la información a que tenga acceso el personal que el LICITANTE adjudicado designe para la prestación de los servicios materia del presente proceso de contratación, es considerada de carácter confidencial, por lo que el LICITANTE adjudicado deberá garantizar que por ningún motivo se viole ninguno de los siguientes acuerdos:</w:t>
      </w:r>
    </w:p>
    <w:p w14:paraId="3BDE768A" w14:textId="77777777" w:rsidR="00B24743" w:rsidRPr="009A0D62" w:rsidRDefault="00B24743" w:rsidP="00B24743">
      <w:pPr>
        <w:jc w:val="both"/>
        <w:rPr>
          <w:rFonts w:ascii="Noto Sans" w:hAnsi="Noto Sans" w:cs="Noto Sans"/>
          <w:sz w:val="20"/>
          <w:szCs w:val="20"/>
        </w:rPr>
      </w:pPr>
    </w:p>
    <w:p w14:paraId="60765A35" w14:textId="6EBC77AD" w:rsidR="00B24743" w:rsidRPr="009A0D62" w:rsidRDefault="00B24743" w:rsidP="00B24743">
      <w:pPr>
        <w:ind w:left="1134" w:hanging="425"/>
        <w:jc w:val="both"/>
        <w:rPr>
          <w:rFonts w:ascii="Noto Sans" w:hAnsi="Noto Sans" w:cs="Noto Sans"/>
          <w:sz w:val="20"/>
          <w:szCs w:val="20"/>
        </w:rPr>
      </w:pPr>
      <w:r w:rsidRPr="009A0D62">
        <w:rPr>
          <w:rFonts w:ascii="Noto Sans" w:hAnsi="Noto Sans" w:cs="Noto Sans"/>
          <w:sz w:val="20"/>
          <w:szCs w:val="20"/>
        </w:rPr>
        <w:t>a.</w:t>
      </w:r>
      <w:r w:rsidRPr="009A0D62">
        <w:rPr>
          <w:rFonts w:ascii="Noto Sans" w:hAnsi="Noto Sans" w:cs="Noto Sans"/>
          <w:sz w:val="20"/>
          <w:szCs w:val="20"/>
        </w:rPr>
        <w:tab/>
        <w:t>La información del IMSS y a la cual tenga acceso el personal del LICITANTE adjudicado, no deberá ser copiada o respaldada en ninguno de los equipos del personal del LICITANTE adjudicado sin autorización previa del Administrador del Contrato dentro del ámbito de su competencia.</w:t>
      </w:r>
    </w:p>
    <w:p w14:paraId="376F876F" w14:textId="77777777" w:rsidR="00B24743" w:rsidRPr="009A0D62" w:rsidRDefault="00B24743" w:rsidP="00B24743">
      <w:pPr>
        <w:ind w:left="1134" w:hanging="425"/>
        <w:jc w:val="both"/>
        <w:rPr>
          <w:rFonts w:ascii="Noto Sans" w:hAnsi="Noto Sans" w:cs="Noto Sans"/>
          <w:sz w:val="20"/>
          <w:szCs w:val="20"/>
        </w:rPr>
      </w:pPr>
    </w:p>
    <w:p w14:paraId="4CAB818B" w14:textId="58E8EE64" w:rsidR="00B24743" w:rsidRPr="009A0D62" w:rsidRDefault="00B24743" w:rsidP="00B24743">
      <w:pPr>
        <w:ind w:left="1134" w:hanging="425"/>
        <w:jc w:val="both"/>
        <w:rPr>
          <w:rFonts w:ascii="Noto Sans" w:hAnsi="Noto Sans" w:cs="Noto Sans"/>
          <w:sz w:val="20"/>
          <w:szCs w:val="20"/>
        </w:rPr>
      </w:pPr>
      <w:r w:rsidRPr="009A0D62">
        <w:rPr>
          <w:rFonts w:ascii="Noto Sans" w:hAnsi="Noto Sans" w:cs="Noto Sans"/>
          <w:sz w:val="20"/>
          <w:szCs w:val="20"/>
        </w:rPr>
        <w:t>b.</w:t>
      </w:r>
      <w:r w:rsidRPr="009A0D62">
        <w:rPr>
          <w:rFonts w:ascii="Noto Sans" w:hAnsi="Noto Sans" w:cs="Noto Sans"/>
          <w:sz w:val="20"/>
          <w:szCs w:val="20"/>
        </w:rPr>
        <w:tab/>
        <w:t xml:space="preserve">El acceso a la información del IMSS por parte del personal del LICITANTE adjudicado, sólo podrá ser por parte del personal autorizado por el Administrador del Contrato dentro del ámbito de su competencia. </w:t>
      </w:r>
    </w:p>
    <w:p w14:paraId="6A9591A0" w14:textId="77777777" w:rsidR="00B24743" w:rsidRPr="009A0D62" w:rsidRDefault="00B24743" w:rsidP="00B24743">
      <w:pPr>
        <w:ind w:left="1134" w:hanging="425"/>
        <w:jc w:val="both"/>
        <w:rPr>
          <w:rFonts w:ascii="Noto Sans" w:hAnsi="Noto Sans" w:cs="Noto Sans"/>
          <w:sz w:val="20"/>
          <w:szCs w:val="20"/>
        </w:rPr>
      </w:pPr>
    </w:p>
    <w:p w14:paraId="0700A90E" w14:textId="11A80820" w:rsidR="00B24743" w:rsidRPr="009A0D62" w:rsidRDefault="00B24743" w:rsidP="00B24743">
      <w:pPr>
        <w:ind w:left="1134" w:hanging="425"/>
        <w:jc w:val="both"/>
        <w:rPr>
          <w:rFonts w:ascii="Noto Sans" w:hAnsi="Noto Sans" w:cs="Noto Sans"/>
          <w:sz w:val="20"/>
          <w:szCs w:val="20"/>
        </w:rPr>
      </w:pPr>
      <w:r w:rsidRPr="009A0D62">
        <w:rPr>
          <w:rFonts w:ascii="Noto Sans" w:hAnsi="Noto Sans" w:cs="Noto Sans"/>
          <w:sz w:val="20"/>
          <w:szCs w:val="20"/>
        </w:rPr>
        <w:t>c.</w:t>
      </w:r>
      <w:r w:rsidRPr="009A0D62">
        <w:rPr>
          <w:rFonts w:ascii="Noto Sans" w:hAnsi="Noto Sans" w:cs="Noto Sans"/>
          <w:sz w:val="20"/>
          <w:szCs w:val="20"/>
        </w:rPr>
        <w:tab/>
        <w:t>De no cumplir con alguna de estas premisas, se considerará como una falta al acuerdo de confidencialidad que aceptó el LICITANTE adjudicado.</w:t>
      </w:r>
    </w:p>
    <w:p w14:paraId="3F623037" w14:textId="77777777" w:rsidR="00B24743" w:rsidRPr="009A0D62" w:rsidRDefault="00B24743" w:rsidP="00B24743">
      <w:pPr>
        <w:jc w:val="both"/>
        <w:rPr>
          <w:rFonts w:ascii="Noto Sans" w:hAnsi="Noto Sans" w:cs="Noto Sans"/>
          <w:sz w:val="20"/>
          <w:szCs w:val="20"/>
        </w:rPr>
      </w:pPr>
    </w:p>
    <w:p w14:paraId="34E07550" w14:textId="77777777" w:rsidR="00B24743" w:rsidRPr="009A0D62" w:rsidRDefault="00B24743" w:rsidP="00B24743">
      <w:pPr>
        <w:jc w:val="both"/>
        <w:rPr>
          <w:rFonts w:ascii="Noto Sans" w:hAnsi="Noto Sans" w:cs="Noto Sans"/>
          <w:sz w:val="20"/>
          <w:szCs w:val="20"/>
        </w:rPr>
      </w:pPr>
      <w:r w:rsidRPr="009A0D62">
        <w:rPr>
          <w:rFonts w:ascii="Noto Sans" w:hAnsi="Noto Sans" w:cs="Noto Sans"/>
          <w:sz w:val="20"/>
          <w:szCs w:val="20"/>
        </w:rPr>
        <w:t>Cualquier persona que tuviera acceso a dicha información deberá ser advertida de lo convenido en este contrato, comprometiéndose a observar y cumplir lo acordado.</w:t>
      </w:r>
    </w:p>
    <w:p w14:paraId="220154E8" w14:textId="77777777" w:rsidR="00B24743" w:rsidRPr="009A0D62" w:rsidRDefault="00B24743" w:rsidP="00B24743">
      <w:pPr>
        <w:jc w:val="both"/>
        <w:rPr>
          <w:rFonts w:ascii="Noto Sans" w:hAnsi="Noto Sans" w:cs="Noto Sans"/>
          <w:sz w:val="20"/>
          <w:szCs w:val="20"/>
        </w:rPr>
      </w:pPr>
    </w:p>
    <w:p w14:paraId="28230FC4" w14:textId="77777777" w:rsidR="00B24743" w:rsidRPr="009A0D62" w:rsidRDefault="00B24743" w:rsidP="00B24743">
      <w:pPr>
        <w:jc w:val="both"/>
        <w:rPr>
          <w:rFonts w:ascii="Noto Sans" w:hAnsi="Noto Sans" w:cs="Noto Sans"/>
          <w:sz w:val="20"/>
          <w:szCs w:val="20"/>
        </w:rPr>
      </w:pPr>
      <w:r w:rsidRPr="009A0D62">
        <w:rPr>
          <w:rFonts w:ascii="Noto Sans" w:hAnsi="Noto Sans" w:cs="Noto Sans"/>
          <w:sz w:val="20"/>
          <w:szCs w:val="20"/>
        </w:rPr>
        <w:t>Ambas partes convendrán en que no será considerada como sujeta a las obligaciones de confidencialidad la siguiente documentación o información:</w:t>
      </w:r>
    </w:p>
    <w:p w14:paraId="6420909E" w14:textId="77777777" w:rsidR="00B24743" w:rsidRPr="009A0D62" w:rsidRDefault="00B24743" w:rsidP="00B24743">
      <w:pPr>
        <w:jc w:val="both"/>
        <w:rPr>
          <w:rFonts w:ascii="Noto Sans" w:hAnsi="Noto Sans" w:cs="Noto Sans"/>
          <w:sz w:val="20"/>
          <w:szCs w:val="20"/>
        </w:rPr>
      </w:pPr>
    </w:p>
    <w:p w14:paraId="5058E300" w14:textId="77777777" w:rsidR="00B24743" w:rsidRPr="009A0D62" w:rsidRDefault="00B24743" w:rsidP="00B24743">
      <w:pPr>
        <w:ind w:left="284" w:hanging="284"/>
        <w:jc w:val="both"/>
        <w:rPr>
          <w:rFonts w:ascii="Noto Sans" w:hAnsi="Noto Sans" w:cs="Noto Sans"/>
          <w:sz w:val="20"/>
          <w:szCs w:val="20"/>
        </w:rPr>
      </w:pPr>
      <w:r w:rsidRPr="009A0D62">
        <w:rPr>
          <w:rFonts w:ascii="Noto Sans" w:hAnsi="Noto Sans" w:cs="Noto Sans"/>
          <w:sz w:val="20"/>
          <w:szCs w:val="20"/>
        </w:rPr>
        <w:t>a)</w:t>
      </w:r>
      <w:r w:rsidRPr="009A0D62">
        <w:rPr>
          <w:rFonts w:ascii="Noto Sans" w:hAnsi="Noto Sans" w:cs="Noto Sans"/>
          <w:sz w:val="20"/>
          <w:szCs w:val="20"/>
        </w:rPr>
        <w:tab/>
        <w:t>Aquella que sea conocida públicamente.</w:t>
      </w:r>
    </w:p>
    <w:p w14:paraId="7D095C86" w14:textId="77777777" w:rsidR="00B24743" w:rsidRPr="009A0D62" w:rsidRDefault="00B24743" w:rsidP="00B24743">
      <w:pPr>
        <w:ind w:left="284" w:hanging="284"/>
        <w:jc w:val="both"/>
        <w:rPr>
          <w:rFonts w:ascii="Noto Sans" w:hAnsi="Noto Sans" w:cs="Noto Sans"/>
          <w:sz w:val="20"/>
          <w:szCs w:val="20"/>
        </w:rPr>
      </w:pPr>
      <w:r w:rsidRPr="009A0D62">
        <w:rPr>
          <w:rFonts w:ascii="Noto Sans" w:hAnsi="Noto Sans" w:cs="Noto Sans"/>
          <w:sz w:val="20"/>
          <w:szCs w:val="20"/>
        </w:rPr>
        <w:t>b)</w:t>
      </w:r>
      <w:r w:rsidRPr="009A0D62">
        <w:rPr>
          <w:rFonts w:ascii="Noto Sans" w:hAnsi="Noto Sans" w:cs="Noto Sans"/>
          <w:sz w:val="20"/>
          <w:szCs w:val="20"/>
        </w:rPr>
        <w:tab/>
        <w:t>La que haya sido puesta a disposición de las partes por un tercero, antes de la fecha de celebración del presente contrato en forma confidencial.</w:t>
      </w:r>
    </w:p>
    <w:p w14:paraId="6B2F859A" w14:textId="77777777" w:rsidR="00B24743" w:rsidRPr="009A0D62" w:rsidRDefault="00B24743" w:rsidP="00B24743">
      <w:pPr>
        <w:ind w:left="284" w:hanging="284"/>
        <w:jc w:val="both"/>
        <w:rPr>
          <w:rFonts w:ascii="Noto Sans" w:hAnsi="Noto Sans" w:cs="Noto Sans"/>
          <w:sz w:val="20"/>
          <w:szCs w:val="20"/>
        </w:rPr>
      </w:pPr>
      <w:r w:rsidRPr="009A0D62">
        <w:rPr>
          <w:rFonts w:ascii="Noto Sans" w:hAnsi="Noto Sans" w:cs="Noto Sans"/>
          <w:sz w:val="20"/>
          <w:szCs w:val="20"/>
        </w:rPr>
        <w:t>c)</w:t>
      </w:r>
      <w:r w:rsidRPr="009A0D62">
        <w:rPr>
          <w:rFonts w:ascii="Noto Sans" w:hAnsi="Noto Sans" w:cs="Noto Sans"/>
          <w:sz w:val="20"/>
          <w:szCs w:val="20"/>
        </w:rPr>
        <w:tab/>
        <w:t>La que haya sido desarrollada independientemente o adquirida por cualquiera de las partes, sin violar las estipulaciones del presente contrato.</w:t>
      </w:r>
    </w:p>
    <w:p w14:paraId="192547C7" w14:textId="77777777" w:rsidR="00B24743" w:rsidRPr="009A0D62" w:rsidRDefault="00B24743" w:rsidP="00B24743">
      <w:pPr>
        <w:ind w:left="284" w:hanging="284"/>
        <w:jc w:val="both"/>
        <w:rPr>
          <w:rFonts w:ascii="Noto Sans" w:hAnsi="Noto Sans" w:cs="Noto Sans"/>
          <w:sz w:val="20"/>
          <w:szCs w:val="20"/>
        </w:rPr>
      </w:pPr>
      <w:r w:rsidRPr="009A0D62">
        <w:rPr>
          <w:rFonts w:ascii="Noto Sans" w:hAnsi="Noto Sans" w:cs="Noto Sans"/>
          <w:sz w:val="20"/>
          <w:szCs w:val="20"/>
        </w:rPr>
        <w:t>d)</w:t>
      </w:r>
      <w:r w:rsidRPr="009A0D62">
        <w:rPr>
          <w:rFonts w:ascii="Noto Sans" w:hAnsi="Noto Sans" w:cs="Noto Sans"/>
          <w:sz w:val="20"/>
          <w:szCs w:val="20"/>
        </w:rPr>
        <w:tab/>
        <w:t>Aquella cuya revelación haya sido aprobada previamente por escrito.</w:t>
      </w:r>
    </w:p>
    <w:p w14:paraId="463F673F" w14:textId="77777777" w:rsidR="00B24743" w:rsidRPr="009A0D62" w:rsidRDefault="00B24743" w:rsidP="00B24743">
      <w:pPr>
        <w:ind w:left="284" w:hanging="284"/>
        <w:jc w:val="both"/>
        <w:rPr>
          <w:rFonts w:ascii="Noto Sans" w:hAnsi="Noto Sans" w:cs="Noto Sans"/>
          <w:sz w:val="20"/>
          <w:szCs w:val="20"/>
        </w:rPr>
      </w:pPr>
      <w:r w:rsidRPr="009A0D62">
        <w:rPr>
          <w:rFonts w:ascii="Noto Sans" w:hAnsi="Noto Sans" w:cs="Noto Sans"/>
          <w:sz w:val="20"/>
          <w:szCs w:val="20"/>
        </w:rPr>
        <w:t>e)</w:t>
      </w:r>
      <w:r w:rsidRPr="009A0D62">
        <w:rPr>
          <w:rFonts w:ascii="Noto Sans" w:hAnsi="Noto Sans" w:cs="Noto Sans"/>
          <w:sz w:val="20"/>
          <w:szCs w:val="20"/>
        </w:rPr>
        <w:tab/>
        <w:t xml:space="preserve">La que de acuerdo a la Ley u orden judicial o administrativa, deba ser suministrada a terceras personas. </w:t>
      </w:r>
    </w:p>
    <w:p w14:paraId="0968C072" w14:textId="77777777" w:rsidR="00B24743" w:rsidRPr="009A0D62" w:rsidRDefault="00B24743" w:rsidP="00B24743">
      <w:pPr>
        <w:jc w:val="both"/>
        <w:rPr>
          <w:rFonts w:ascii="Noto Sans" w:hAnsi="Noto Sans" w:cs="Noto Sans"/>
          <w:sz w:val="20"/>
          <w:szCs w:val="20"/>
        </w:rPr>
      </w:pPr>
    </w:p>
    <w:p w14:paraId="12AB7FC0" w14:textId="77777777" w:rsidR="00B24743" w:rsidRPr="009A0D62" w:rsidRDefault="00B24743" w:rsidP="00B24743">
      <w:pPr>
        <w:jc w:val="both"/>
        <w:rPr>
          <w:rFonts w:ascii="Noto Sans" w:hAnsi="Noto Sans" w:cs="Noto Sans"/>
          <w:sz w:val="20"/>
          <w:szCs w:val="20"/>
        </w:rPr>
      </w:pPr>
      <w:r w:rsidRPr="009A0D62">
        <w:rPr>
          <w:rFonts w:ascii="Noto Sans" w:hAnsi="Noto Sans" w:cs="Noto Sans"/>
          <w:sz w:val="20"/>
          <w:szCs w:val="20"/>
        </w:rPr>
        <w:t>El uso de la información confidencial no otorgará a ninguna de las partes la titularidad o derechos de autor de la otra.</w:t>
      </w:r>
    </w:p>
    <w:p w14:paraId="1EFAF5AD" w14:textId="77777777" w:rsidR="00B24743" w:rsidRPr="009A0D62" w:rsidRDefault="00B24743" w:rsidP="00B24743">
      <w:pPr>
        <w:rPr>
          <w:rFonts w:ascii="Noto Sans" w:hAnsi="Noto Sans" w:cs="Noto Sans"/>
          <w:sz w:val="20"/>
          <w:szCs w:val="20"/>
        </w:rPr>
      </w:pPr>
    </w:p>
    <w:p w14:paraId="4DD5D83E" w14:textId="2938EDB4" w:rsidR="00B24743" w:rsidRPr="009A0D62" w:rsidRDefault="00B24743" w:rsidP="00465D47">
      <w:pPr>
        <w:pStyle w:val="Ttulo2"/>
        <w:numPr>
          <w:ilvl w:val="0"/>
          <w:numId w:val="1"/>
        </w:numPr>
        <w:tabs>
          <w:tab w:val="center" w:pos="1848"/>
        </w:tabs>
        <w:spacing w:before="0" w:after="0"/>
        <w:ind w:right="51"/>
        <w:jc w:val="both"/>
        <w:rPr>
          <w:rFonts w:ascii="Noto Sans" w:hAnsi="Noto Sans" w:cs="Noto Sans"/>
          <w:sz w:val="20"/>
          <w:szCs w:val="20"/>
        </w:rPr>
      </w:pPr>
      <w:bookmarkStart w:id="36" w:name="_Toc197433986"/>
      <w:r w:rsidRPr="009A0D62">
        <w:rPr>
          <w:rFonts w:ascii="Noto Sans" w:hAnsi="Noto Sans" w:cs="Noto Sans"/>
          <w:sz w:val="20"/>
          <w:szCs w:val="20"/>
        </w:rPr>
        <w:t>Seguro de Responsabilidad Civil</w:t>
      </w:r>
      <w:bookmarkEnd w:id="36"/>
    </w:p>
    <w:p w14:paraId="5ADA6F0E" w14:textId="77777777" w:rsidR="00B24743" w:rsidRPr="009A0D62" w:rsidRDefault="00B24743" w:rsidP="00B24743">
      <w:pPr>
        <w:rPr>
          <w:rFonts w:ascii="Noto Sans" w:hAnsi="Noto Sans" w:cs="Noto Sans"/>
          <w:sz w:val="20"/>
          <w:szCs w:val="20"/>
        </w:rPr>
      </w:pPr>
    </w:p>
    <w:p w14:paraId="14264DF1" w14:textId="222DE9EF" w:rsidR="00B24743" w:rsidRPr="009A0D62" w:rsidRDefault="00AA107C" w:rsidP="00B24743">
      <w:pPr>
        <w:rPr>
          <w:rFonts w:ascii="Noto Sans" w:hAnsi="Noto Sans" w:cs="Noto Sans"/>
          <w:sz w:val="20"/>
          <w:szCs w:val="20"/>
        </w:rPr>
      </w:pPr>
      <w:r w:rsidRPr="009A0D62">
        <w:rPr>
          <w:rFonts w:ascii="Noto Sans" w:hAnsi="Noto Sans" w:cs="Noto Sans"/>
          <w:sz w:val="20"/>
          <w:szCs w:val="20"/>
        </w:rPr>
        <w:t>No aplica</w:t>
      </w:r>
    </w:p>
    <w:p w14:paraId="15E70F03" w14:textId="77777777" w:rsidR="00B24743" w:rsidRPr="009A0D62" w:rsidRDefault="00B24743" w:rsidP="00B24743">
      <w:pPr>
        <w:rPr>
          <w:rFonts w:ascii="Noto Sans" w:hAnsi="Noto Sans" w:cs="Noto Sans"/>
          <w:sz w:val="20"/>
          <w:szCs w:val="20"/>
        </w:rPr>
      </w:pPr>
    </w:p>
    <w:p w14:paraId="487FC461" w14:textId="3284DE25" w:rsidR="00B24743" w:rsidRPr="009A0D62" w:rsidRDefault="00B24743" w:rsidP="00465D47">
      <w:pPr>
        <w:pStyle w:val="Ttulo2"/>
        <w:numPr>
          <w:ilvl w:val="0"/>
          <w:numId w:val="1"/>
        </w:numPr>
        <w:tabs>
          <w:tab w:val="center" w:pos="1848"/>
        </w:tabs>
        <w:spacing w:before="0" w:after="0"/>
        <w:ind w:right="51"/>
        <w:jc w:val="both"/>
        <w:rPr>
          <w:rFonts w:ascii="Noto Sans" w:hAnsi="Noto Sans" w:cs="Noto Sans"/>
          <w:sz w:val="20"/>
          <w:szCs w:val="20"/>
        </w:rPr>
      </w:pPr>
      <w:bookmarkStart w:id="37" w:name="_Toc197433987"/>
      <w:r w:rsidRPr="009A0D62">
        <w:rPr>
          <w:rFonts w:ascii="Noto Sans" w:hAnsi="Noto Sans" w:cs="Noto Sans"/>
          <w:sz w:val="20"/>
          <w:szCs w:val="20"/>
        </w:rPr>
        <w:lastRenderedPageBreak/>
        <w:t>Tratándose de reuniones, conferencias, seminarios, cursos, capacitaciones, asambleas, justas deportivas y, en general, cualquier tipo de evento o acto en el que personas servidoras públicas participen fuera de las instalaciones del IMSS, se deberá contar con los dictámenes de protección civil emitidos por las autoridades competentes en la materia.</w:t>
      </w:r>
      <w:bookmarkEnd w:id="37"/>
    </w:p>
    <w:p w14:paraId="0D72F80F" w14:textId="77777777" w:rsidR="00B24743" w:rsidRPr="009A0D62" w:rsidRDefault="00B24743" w:rsidP="00B24743">
      <w:pPr>
        <w:rPr>
          <w:rFonts w:ascii="Noto Sans" w:hAnsi="Noto Sans" w:cs="Noto Sans"/>
          <w:sz w:val="20"/>
          <w:szCs w:val="20"/>
        </w:rPr>
      </w:pPr>
    </w:p>
    <w:p w14:paraId="4661FF63" w14:textId="77777777" w:rsidR="00AA107C" w:rsidRPr="009A0D62" w:rsidRDefault="00AA107C" w:rsidP="00AA107C">
      <w:pPr>
        <w:rPr>
          <w:rFonts w:ascii="Noto Sans" w:hAnsi="Noto Sans" w:cs="Noto Sans"/>
          <w:sz w:val="20"/>
          <w:szCs w:val="20"/>
        </w:rPr>
      </w:pPr>
      <w:r w:rsidRPr="009A0D62">
        <w:rPr>
          <w:rFonts w:ascii="Noto Sans" w:hAnsi="Noto Sans" w:cs="Noto Sans"/>
          <w:sz w:val="20"/>
          <w:szCs w:val="20"/>
        </w:rPr>
        <w:t>No aplica</w:t>
      </w:r>
    </w:p>
    <w:p w14:paraId="3EAB22C7" w14:textId="77777777" w:rsidR="00AA107C" w:rsidRPr="009A0D62" w:rsidRDefault="00AA107C" w:rsidP="00B24743">
      <w:pPr>
        <w:rPr>
          <w:rFonts w:ascii="Noto Sans" w:hAnsi="Noto Sans" w:cs="Noto Sans"/>
          <w:sz w:val="20"/>
          <w:szCs w:val="20"/>
        </w:rPr>
      </w:pPr>
    </w:p>
    <w:p w14:paraId="59D94FEA" w14:textId="77777777" w:rsidR="00DE6F3D" w:rsidRPr="009A0D62" w:rsidRDefault="00DE6F3D" w:rsidP="00214DF5">
      <w:pPr>
        <w:pStyle w:val="Ttulo2"/>
        <w:numPr>
          <w:ilvl w:val="0"/>
          <w:numId w:val="1"/>
        </w:numPr>
        <w:tabs>
          <w:tab w:val="center" w:pos="1848"/>
        </w:tabs>
        <w:spacing w:before="0" w:after="0"/>
        <w:ind w:right="51"/>
        <w:jc w:val="both"/>
        <w:rPr>
          <w:rFonts w:ascii="Noto Sans" w:hAnsi="Noto Sans" w:cs="Noto Sans"/>
          <w:sz w:val="20"/>
          <w:szCs w:val="20"/>
        </w:rPr>
      </w:pPr>
      <w:bookmarkStart w:id="38" w:name="_Toc78977427"/>
      <w:bookmarkStart w:id="39" w:name="_Toc197433988"/>
      <w:r w:rsidRPr="009A0D62">
        <w:rPr>
          <w:rFonts w:ascii="Noto Sans" w:hAnsi="Noto Sans" w:cs="Noto Sans"/>
          <w:sz w:val="20"/>
          <w:szCs w:val="20"/>
        </w:rPr>
        <w:t>Conformación de la Propuesta</w:t>
      </w:r>
      <w:bookmarkEnd w:id="38"/>
      <w:bookmarkEnd w:id="39"/>
    </w:p>
    <w:p w14:paraId="191C9066" w14:textId="77777777" w:rsidR="00DE6F3D" w:rsidRPr="009A0D62" w:rsidRDefault="00DE6F3D" w:rsidP="00214DF5">
      <w:pPr>
        <w:jc w:val="both"/>
        <w:rPr>
          <w:rFonts w:ascii="Noto Sans" w:hAnsi="Noto Sans" w:cs="Noto Sans"/>
          <w:sz w:val="20"/>
          <w:szCs w:val="20"/>
        </w:rPr>
      </w:pPr>
    </w:p>
    <w:p w14:paraId="5266165C" w14:textId="7F2E9DE9" w:rsidR="00DE6F3D" w:rsidRPr="009A0D62" w:rsidRDefault="00DE6F3D" w:rsidP="00214DF5">
      <w:pPr>
        <w:jc w:val="both"/>
        <w:rPr>
          <w:rFonts w:ascii="Noto Sans" w:hAnsi="Noto Sans" w:cs="Noto Sans"/>
          <w:sz w:val="20"/>
          <w:szCs w:val="20"/>
        </w:rPr>
      </w:pPr>
      <w:r w:rsidRPr="009A0D62">
        <w:rPr>
          <w:rFonts w:ascii="Noto Sans" w:hAnsi="Noto Sans" w:cs="Noto Sans"/>
          <w:sz w:val="20"/>
          <w:szCs w:val="20"/>
        </w:rPr>
        <w:t xml:space="preserve">El licitante como parte de su proposición deberá incluir un documento donde detalle rubro por rubro las especificaciones de la solución integral propuesta, definiendo, especificaciones técnicas, así como la compatibilidad técnica y funcional de los diferentes componentes físicos y lógicos de los servicios propuestos, por lo que se requiere que en su oferta incluya los detalles para proveer, habilitar, configurar, </w:t>
      </w:r>
      <w:r w:rsidR="00CE0F37" w:rsidRPr="009A0D62">
        <w:rPr>
          <w:rFonts w:ascii="Noto Sans" w:hAnsi="Noto Sans" w:cs="Noto Sans"/>
          <w:sz w:val="20"/>
          <w:szCs w:val="20"/>
        </w:rPr>
        <w:t>observar</w:t>
      </w:r>
      <w:r w:rsidRPr="009A0D62">
        <w:rPr>
          <w:rFonts w:ascii="Noto Sans" w:hAnsi="Noto Sans" w:cs="Noto Sans"/>
          <w:sz w:val="20"/>
          <w:szCs w:val="20"/>
        </w:rPr>
        <w:t xml:space="preserve">, poner a punto, interconectar e interoperar los diferentes componentes ofertados, operar de manera continua y gestionar la operación, de tal manera que el Licitante pueda detallar lo necesario para garantizar que en caso de resultar adjudicado, brindará los servicios requeridos cumpliendo con las características técnicas y funcionales que requiere el IMSS, cumpliendo las especificaciones y niveles de servicio solicitados, para lo cual deberá agregar los diagramas, especificaciones técnicas y funcionales, así como lo necesario para explicar su operación integral. </w:t>
      </w:r>
    </w:p>
    <w:p w14:paraId="3174B378" w14:textId="77777777" w:rsidR="00DE6F3D" w:rsidRPr="009A0D62" w:rsidRDefault="00DE6F3D" w:rsidP="00214DF5">
      <w:pPr>
        <w:jc w:val="both"/>
        <w:rPr>
          <w:rFonts w:ascii="Noto Sans" w:hAnsi="Noto Sans" w:cs="Noto Sans"/>
          <w:sz w:val="20"/>
          <w:szCs w:val="20"/>
        </w:rPr>
      </w:pPr>
    </w:p>
    <w:p w14:paraId="6515D995" w14:textId="3F91F90B" w:rsidR="00DE6F3D" w:rsidRPr="009A0D62" w:rsidRDefault="00DE6F3D" w:rsidP="00214DF5">
      <w:pPr>
        <w:jc w:val="both"/>
        <w:rPr>
          <w:rFonts w:ascii="Noto Sans" w:hAnsi="Noto Sans" w:cs="Noto Sans"/>
          <w:sz w:val="20"/>
          <w:szCs w:val="20"/>
        </w:rPr>
      </w:pPr>
      <w:r w:rsidRPr="009A0D62">
        <w:rPr>
          <w:rFonts w:ascii="Noto Sans" w:hAnsi="Noto Sans" w:cs="Noto Sans"/>
          <w:sz w:val="20"/>
          <w:szCs w:val="20"/>
        </w:rPr>
        <w:t xml:space="preserve">A </w:t>
      </w:r>
      <w:r w:rsidR="00C93D20" w:rsidRPr="009A0D62">
        <w:rPr>
          <w:rFonts w:ascii="Noto Sans" w:hAnsi="Noto Sans" w:cs="Noto Sans"/>
          <w:sz w:val="20"/>
          <w:szCs w:val="20"/>
        </w:rPr>
        <w:t>continuación,</w:t>
      </w:r>
      <w:r w:rsidRPr="009A0D62">
        <w:rPr>
          <w:rFonts w:ascii="Noto Sans" w:hAnsi="Noto Sans" w:cs="Noto Sans"/>
          <w:sz w:val="20"/>
          <w:szCs w:val="20"/>
        </w:rPr>
        <w:t xml:space="preserve"> se puntualizan para su mejor atención los elementos, formatos y contenidos prioritarios para que la Propuesta Técnica pueda ser evaluada:</w:t>
      </w:r>
    </w:p>
    <w:p w14:paraId="124924EA" w14:textId="77777777" w:rsidR="00DE6F3D" w:rsidRPr="009A0D62" w:rsidRDefault="00DE6F3D" w:rsidP="00214DF5">
      <w:pPr>
        <w:jc w:val="both"/>
        <w:rPr>
          <w:rFonts w:ascii="Noto Sans" w:hAnsi="Noto Sans" w:cs="Noto Sans"/>
          <w:b/>
          <w:bCs/>
          <w:sz w:val="20"/>
          <w:szCs w:val="20"/>
        </w:rPr>
      </w:pPr>
    </w:p>
    <w:p w14:paraId="1B19DB2F" w14:textId="77777777" w:rsidR="00DE6F3D" w:rsidRPr="009A0D62" w:rsidRDefault="00DE6F3D" w:rsidP="00214DF5">
      <w:pPr>
        <w:jc w:val="both"/>
        <w:rPr>
          <w:rFonts w:ascii="Noto Sans" w:hAnsi="Noto Sans" w:cs="Noto Sans"/>
          <w:b/>
          <w:bCs/>
          <w:sz w:val="20"/>
          <w:szCs w:val="20"/>
        </w:rPr>
      </w:pPr>
      <w:r w:rsidRPr="009A0D62">
        <w:rPr>
          <w:rFonts w:ascii="Noto Sans" w:hAnsi="Noto Sans" w:cs="Noto Sans"/>
          <w:b/>
          <w:bCs/>
          <w:sz w:val="20"/>
          <w:szCs w:val="20"/>
        </w:rPr>
        <w:t>Presentación de la Propuesta Técnica</w:t>
      </w:r>
    </w:p>
    <w:p w14:paraId="49FA5A10" w14:textId="77777777" w:rsidR="00DE6F3D" w:rsidRPr="009A0D62" w:rsidRDefault="00DE6F3D" w:rsidP="00214DF5">
      <w:pPr>
        <w:jc w:val="both"/>
        <w:rPr>
          <w:rFonts w:ascii="Noto Sans" w:hAnsi="Noto Sans" w:cs="Noto Sans"/>
          <w:sz w:val="20"/>
          <w:szCs w:val="20"/>
        </w:rPr>
      </w:pPr>
    </w:p>
    <w:p w14:paraId="245DF64D" w14:textId="639EBDCE" w:rsidR="00DE6F3D" w:rsidRPr="009A0D62" w:rsidRDefault="00DE6F3D" w:rsidP="00214DF5">
      <w:pPr>
        <w:jc w:val="both"/>
        <w:rPr>
          <w:rFonts w:ascii="Noto Sans" w:hAnsi="Noto Sans" w:cs="Noto Sans"/>
          <w:sz w:val="20"/>
          <w:szCs w:val="20"/>
        </w:rPr>
      </w:pPr>
      <w:r w:rsidRPr="009A0D62">
        <w:rPr>
          <w:rFonts w:ascii="Noto Sans" w:hAnsi="Noto Sans" w:cs="Noto Sans"/>
          <w:sz w:val="20"/>
          <w:szCs w:val="20"/>
        </w:rPr>
        <w:t xml:space="preserve">El formato de archivos a almacenar de forma electrónica para la Propuesta </w:t>
      </w:r>
      <w:r w:rsidR="00767A39" w:rsidRPr="009A0D62">
        <w:rPr>
          <w:rFonts w:ascii="Noto Sans" w:hAnsi="Noto Sans" w:cs="Noto Sans"/>
          <w:sz w:val="20"/>
          <w:szCs w:val="20"/>
        </w:rPr>
        <w:t>Técnica</w:t>
      </w:r>
      <w:r w:rsidRPr="009A0D62">
        <w:rPr>
          <w:rFonts w:ascii="Noto Sans" w:hAnsi="Noto Sans" w:cs="Noto Sans"/>
          <w:sz w:val="20"/>
          <w:szCs w:val="20"/>
        </w:rPr>
        <w:t xml:space="preserve"> puede ser cualquiera de los siguientes:</w:t>
      </w:r>
    </w:p>
    <w:p w14:paraId="43BE9D52" w14:textId="77777777" w:rsidR="00DE6F3D" w:rsidRPr="009A0D62" w:rsidRDefault="00DE6F3D" w:rsidP="00214DF5">
      <w:pPr>
        <w:jc w:val="both"/>
        <w:rPr>
          <w:rFonts w:ascii="Noto Sans" w:hAnsi="Noto Sans" w:cs="Noto Sans"/>
          <w:sz w:val="20"/>
          <w:szCs w:val="20"/>
        </w:rPr>
      </w:pPr>
    </w:p>
    <w:p w14:paraId="02A63938" w14:textId="77777777" w:rsidR="00DE6F3D" w:rsidRPr="009A0D62" w:rsidRDefault="00DE6F3D" w:rsidP="00214DF5">
      <w:pPr>
        <w:jc w:val="both"/>
        <w:rPr>
          <w:rFonts w:ascii="Noto Sans" w:hAnsi="Noto Sans" w:cs="Noto Sans"/>
          <w:sz w:val="20"/>
          <w:szCs w:val="20"/>
          <w:lang w:val="en-US"/>
        </w:rPr>
      </w:pPr>
      <w:r w:rsidRPr="009A0D62">
        <w:rPr>
          <w:rFonts w:ascii="Noto Sans" w:hAnsi="Noto Sans" w:cs="Noto Sans"/>
          <w:sz w:val="20"/>
          <w:szCs w:val="20"/>
          <w:lang w:val="en-US"/>
        </w:rPr>
        <w:t>•</w:t>
      </w:r>
      <w:r w:rsidRPr="009A0D62">
        <w:rPr>
          <w:rFonts w:ascii="Noto Sans" w:hAnsi="Noto Sans" w:cs="Noto Sans"/>
          <w:sz w:val="20"/>
          <w:szCs w:val="20"/>
          <w:lang w:val="en-US"/>
        </w:rPr>
        <w:tab/>
        <w:t>Microsoft Office Word</w:t>
      </w:r>
    </w:p>
    <w:p w14:paraId="3DEDD86F" w14:textId="77777777" w:rsidR="00DE6F3D" w:rsidRPr="009A0D62" w:rsidRDefault="00DE6F3D" w:rsidP="00214DF5">
      <w:pPr>
        <w:jc w:val="both"/>
        <w:rPr>
          <w:rFonts w:ascii="Noto Sans" w:hAnsi="Noto Sans" w:cs="Noto Sans"/>
          <w:sz w:val="20"/>
          <w:szCs w:val="20"/>
          <w:lang w:val="en-US"/>
        </w:rPr>
      </w:pPr>
      <w:r w:rsidRPr="009A0D62">
        <w:rPr>
          <w:rFonts w:ascii="Noto Sans" w:hAnsi="Noto Sans" w:cs="Noto Sans"/>
          <w:sz w:val="20"/>
          <w:szCs w:val="20"/>
          <w:lang w:val="en-US"/>
        </w:rPr>
        <w:t>•</w:t>
      </w:r>
      <w:r w:rsidRPr="009A0D62">
        <w:rPr>
          <w:rFonts w:ascii="Noto Sans" w:hAnsi="Noto Sans" w:cs="Noto Sans"/>
          <w:sz w:val="20"/>
          <w:szCs w:val="20"/>
          <w:lang w:val="en-US"/>
        </w:rPr>
        <w:tab/>
        <w:t>Microsoft Office Excel</w:t>
      </w:r>
    </w:p>
    <w:p w14:paraId="6894F1EA" w14:textId="77777777" w:rsidR="00DE6F3D" w:rsidRPr="009A0D62" w:rsidRDefault="00DE6F3D" w:rsidP="00214DF5">
      <w:pPr>
        <w:jc w:val="both"/>
        <w:rPr>
          <w:rFonts w:ascii="Noto Sans" w:hAnsi="Noto Sans" w:cs="Noto Sans"/>
          <w:sz w:val="20"/>
          <w:szCs w:val="20"/>
        </w:rPr>
      </w:pPr>
      <w:r w:rsidRPr="009A0D62">
        <w:rPr>
          <w:rFonts w:ascii="Noto Sans" w:hAnsi="Noto Sans" w:cs="Noto Sans"/>
          <w:sz w:val="20"/>
          <w:szCs w:val="20"/>
        </w:rPr>
        <w:t>•</w:t>
      </w:r>
      <w:r w:rsidRPr="009A0D62">
        <w:rPr>
          <w:rFonts w:ascii="Noto Sans" w:hAnsi="Noto Sans" w:cs="Noto Sans"/>
          <w:sz w:val="20"/>
          <w:szCs w:val="20"/>
        </w:rPr>
        <w:tab/>
        <w:t>Microsoft Office Poder Point</w:t>
      </w:r>
    </w:p>
    <w:p w14:paraId="35119BD0" w14:textId="77777777" w:rsidR="00DE6F3D" w:rsidRPr="009A0D62" w:rsidRDefault="00DE6F3D" w:rsidP="00214DF5">
      <w:pPr>
        <w:jc w:val="both"/>
        <w:rPr>
          <w:rFonts w:ascii="Noto Sans" w:hAnsi="Noto Sans" w:cs="Noto Sans"/>
          <w:sz w:val="20"/>
          <w:szCs w:val="20"/>
        </w:rPr>
      </w:pPr>
      <w:r w:rsidRPr="009A0D62">
        <w:rPr>
          <w:rFonts w:ascii="Noto Sans" w:hAnsi="Noto Sans" w:cs="Noto Sans"/>
          <w:sz w:val="20"/>
          <w:szCs w:val="20"/>
        </w:rPr>
        <w:t>•</w:t>
      </w:r>
      <w:r w:rsidRPr="009A0D62">
        <w:rPr>
          <w:rFonts w:ascii="Noto Sans" w:hAnsi="Noto Sans" w:cs="Noto Sans"/>
          <w:sz w:val="20"/>
          <w:szCs w:val="20"/>
        </w:rPr>
        <w:tab/>
        <w:t>PDF Postscript (Que permita la búsqueda de textos)</w:t>
      </w:r>
    </w:p>
    <w:p w14:paraId="7F93536D" w14:textId="77777777" w:rsidR="00DE6F3D" w:rsidRPr="009A0D62" w:rsidRDefault="00DE6F3D" w:rsidP="00214DF5">
      <w:pPr>
        <w:jc w:val="both"/>
        <w:rPr>
          <w:rFonts w:ascii="Noto Sans" w:hAnsi="Noto Sans" w:cs="Noto Sans"/>
          <w:sz w:val="20"/>
          <w:szCs w:val="20"/>
          <w:lang w:val="en-US"/>
        </w:rPr>
      </w:pPr>
      <w:r w:rsidRPr="009A0D62">
        <w:rPr>
          <w:rFonts w:ascii="Noto Sans" w:hAnsi="Noto Sans" w:cs="Noto Sans"/>
          <w:sz w:val="20"/>
          <w:szCs w:val="20"/>
          <w:lang w:val="en-US"/>
        </w:rPr>
        <w:t>•</w:t>
      </w:r>
      <w:r w:rsidRPr="009A0D62">
        <w:rPr>
          <w:rFonts w:ascii="Noto Sans" w:hAnsi="Noto Sans" w:cs="Noto Sans"/>
          <w:sz w:val="20"/>
          <w:szCs w:val="20"/>
          <w:lang w:val="en-US"/>
        </w:rPr>
        <w:tab/>
        <w:t>Microsoft Office Visio</w:t>
      </w:r>
    </w:p>
    <w:p w14:paraId="51F466C5" w14:textId="77777777" w:rsidR="00DE6F3D" w:rsidRPr="009A0D62" w:rsidRDefault="00DE6F3D" w:rsidP="00214DF5">
      <w:pPr>
        <w:jc w:val="both"/>
        <w:rPr>
          <w:rFonts w:ascii="Noto Sans" w:hAnsi="Noto Sans" w:cs="Noto Sans"/>
          <w:sz w:val="20"/>
          <w:szCs w:val="20"/>
          <w:lang w:val="en-US"/>
        </w:rPr>
      </w:pPr>
      <w:r w:rsidRPr="009A0D62">
        <w:rPr>
          <w:rFonts w:ascii="Noto Sans" w:hAnsi="Noto Sans" w:cs="Noto Sans"/>
          <w:sz w:val="20"/>
          <w:szCs w:val="20"/>
          <w:lang w:val="en-US"/>
        </w:rPr>
        <w:t>•</w:t>
      </w:r>
      <w:r w:rsidRPr="009A0D62">
        <w:rPr>
          <w:rFonts w:ascii="Noto Sans" w:hAnsi="Noto Sans" w:cs="Noto Sans"/>
          <w:sz w:val="20"/>
          <w:szCs w:val="20"/>
          <w:lang w:val="en-US"/>
        </w:rPr>
        <w:tab/>
        <w:t>Microsoft Office Project</w:t>
      </w:r>
    </w:p>
    <w:p w14:paraId="28177C3E" w14:textId="77777777" w:rsidR="00DE6F3D" w:rsidRPr="009A0D62" w:rsidRDefault="00DE6F3D" w:rsidP="00214DF5">
      <w:pPr>
        <w:jc w:val="both"/>
        <w:rPr>
          <w:rFonts w:ascii="Noto Sans" w:hAnsi="Noto Sans" w:cs="Noto Sans"/>
          <w:sz w:val="20"/>
          <w:szCs w:val="20"/>
        </w:rPr>
      </w:pPr>
      <w:r w:rsidRPr="009A0D62">
        <w:rPr>
          <w:rFonts w:ascii="Noto Sans" w:hAnsi="Noto Sans" w:cs="Noto Sans"/>
          <w:sz w:val="20"/>
          <w:szCs w:val="20"/>
        </w:rPr>
        <w:t>•</w:t>
      </w:r>
      <w:r w:rsidRPr="009A0D62">
        <w:rPr>
          <w:rFonts w:ascii="Noto Sans" w:hAnsi="Noto Sans" w:cs="Noto Sans"/>
          <w:sz w:val="20"/>
          <w:szCs w:val="20"/>
        </w:rPr>
        <w:tab/>
        <w:t>Formatos de imagen convencional (JPG, BMP, GIF, TIFF) para imágenes que no tengan una parte significativa de texto</w:t>
      </w:r>
    </w:p>
    <w:p w14:paraId="280626D9" w14:textId="77777777" w:rsidR="00DE6F3D" w:rsidRPr="009A0D62" w:rsidRDefault="00DE6F3D" w:rsidP="00214DF5">
      <w:pPr>
        <w:jc w:val="both"/>
        <w:rPr>
          <w:rFonts w:ascii="Noto Sans" w:hAnsi="Noto Sans" w:cs="Noto Sans"/>
          <w:sz w:val="20"/>
          <w:szCs w:val="20"/>
        </w:rPr>
      </w:pPr>
    </w:p>
    <w:p w14:paraId="0F0D21E2" w14:textId="77777777" w:rsidR="00DE6F3D" w:rsidRPr="009A0D62" w:rsidRDefault="00DE6F3D" w:rsidP="00214DF5">
      <w:pPr>
        <w:jc w:val="both"/>
        <w:rPr>
          <w:rFonts w:ascii="Noto Sans" w:hAnsi="Noto Sans" w:cs="Noto Sans"/>
          <w:b/>
          <w:bCs/>
          <w:sz w:val="20"/>
          <w:szCs w:val="20"/>
        </w:rPr>
      </w:pPr>
      <w:r w:rsidRPr="009A0D62">
        <w:rPr>
          <w:rFonts w:ascii="Noto Sans" w:hAnsi="Noto Sans" w:cs="Noto Sans"/>
          <w:b/>
          <w:bCs/>
          <w:sz w:val="20"/>
          <w:szCs w:val="20"/>
        </w:rPr>
        <w:t>Lenguaje</w:t>
      </w:r>
    </w:p>
    <w:p w14:paraId="05D9A6C8" w14:textId="77777777" w:rsidR="00DE6F3D" w:rsidRPr="009A0D62" w:rsidRDefault="00DE6F3D" w:rsidP="00214DF5">
      <w:pPr>
        <w:jc w:val="both"/>
        <w:rPr>
          <w:rFonts w:ascii="Noto Sans" w:hAnsi="Noto Sans" w:cs="Noto Sans"/>
          <w:sz w:val="20"/>
          <w:szCs w:val="20"/>
        </w:rPr>
      </w:pPr>
    </w:p>
    <w:p w14:paraId="09E00BAB" w14:textId="58D8F7D6" w:rsidR="00DE6F3D" w:rsidRPr="009A0D62" w:rsidRDefault="00DE6F3D" w:rsidP="00214DF5">
      <w:pPr>
        <w:jc w:val="both"/>
        <w:rPr>
          <w:rFonts w:ascii="Noto Sans" w:hAnsi="Noto Sans" w:cs="Noto Sans"/>
          <w:sz w:val="20"/>
          <w:szCs w:val="20"/>
        </w:rPr>
      </w:pPr>
      <w:r w:rsidRPr="009A0D62">
        <w:rPr>
          <w:rFonts w:ascii="Noto Sans" w:hAnsi="Noto Sans" w:cs="Noto Sans"/>
          <w:sz w:val="20"/>
          <w:szCs w:val="20"/>
        </w:rPr>
        <w:t xml:space="preserve">El Licitante será responsable de entregar su propuesta técnica en lenguaje español. Sin embargo, dada </w:t>
      </w:r>
      <w:r w:rsidR="00C93D20" w:rsidRPr="009A0D62">
        <w:rPr>
          <w:rFonts w:ascii="Noto Sans" w:hAnsi="Noto Sans" w:cs="Noto Sans"/>
          <w:sz w:val="20"/>
          <w:szCs w:val="20"/>
        </w:rPr>
        <w:t>la naturaleza</w:t>
      </w:r>
      <w:r w:rsidRPr="009A0D62">
        <w:rPr>
          <w:rFonts w:ascii="Noto Sans" w:hAnsi="Noto Sans" w:cs="Noto Sans"/>
          <w:sz w:val="20"/>
          <w:szCs w:val="20"/>
        </w:rPr>
        <w:t xml:space="preserve"> del proyecto y de los servicios que se administrarán, se permitirá el uso de anglicismos generalmente aceptados en la industria, en aquellos términos que sean </w:t>
      </w:r>
      <w:r w:rsidRPr="009A0D62">
        <w:rPr>
          <w:rFonts w:ascii="Noto Sans" w:hAnsi="Noto Sans" w:cs="Noto Sans"/>
          <w:sz w:val="20"/>
          <w:szCs w:val="20"/>
        </w:rPr>
        <w:lastRenderedPageBreak/>
        <w:t>de origen extranjero, o que representen nombres de tecnologías particulares, sin embargo, incluirá el glosario de términos para su mejor comprensión.</w:t>
      </w:r>
    </w:p>
    <w:p w14:paraId="732C5DC2" w14:textId="77777777" w:rsidR="00DE6F3D" w:rsidRPr="009A0D62" w:rsidRDefault="00DE6F3D" w:rsidP="00214DF5">
      <w:pPr>
        <w:jc w:val="both"/>
        <w:rPr>
          <w:rFonts w:ascii="Noto Sans" w:hAnsi="Noto Sans" w:cs="Noto Sans"/>
          <w:sz w:val="20"/>
          <w:szCs w:val="20"/>
        </w:rPr>
      </w:pPr>
    </w:p>
    <w:p w14:paraId="0815D5FD" w14:textId="532A4DD7" w:rsidR="00DE6F3D" w:rsidRPr="009A0D62" w:rsidRDefault="00DE6F3D" w:rsidP="00214DF5">
      <w:pPr>
        <w:jc w:val="both"/>
        <w:rPr>
          <w:rFonts w:ascii="Noto Sans" w:hAnsi="Noto Sans" w:cs="Noto Sans"/>
          <w:sz w:val="20"/>
          <w:szCs w:val="20"/>
        </w:rPr>
      </w:pPr>
      <w:r w:rsidRPr="009A0D62">
        <w:rPr>
          <w:rFonts w:ascii="Noto Sans" w:hAnsi="Noto Sans" w:cs="Noto Sans"/>
          <w:sz w:val="20"/>
          <w:szCs w:val="20"/>
        </w:rPr>
        <w:t xml:space="preserve">En los casos donde así se indique, o que el Licitante juzgue necesario, será responsable de entregar documentación completa y detallada de los puntos en cuestión. </w:t>
      </w:r>
    </w:p>
    <w:p w14:paraId="48BEFDC9" w14:textId="77777777" w:rsidR="00DE6F3D" w:rsidRPr="009A0D62" w:rsidRDefault="00DE6F3D" w:rsidP="00214DF5">
      <w:pPr>
        <w:jc w:val="both"/>
        <w:rPr>
          <w:rFonts w:ascii="Noto Sans" w:hAnsi="Noto Sans" w:cs="Noto Sans"/>
          <w:sz w:val="20"/>
          <w:szCs w:val="20"/>
        </w:rPr>
      </w:pPr>
    </w:p>
    <w:p w14:paraId="621AEEAB" w14:textId="77CD99CC" w:rsidR="00DE6F3D" w:rsidRPr="009A0D62" w:rsidRDefault="00DE6F3D" w:rsidP="00214DF5">
      <w:pPr>
        <w:jc w:val="both"/>
        <w:rPr>
          <w:rFonts w:ascii="Noto Sans" w:hAnsi="Noto Sans" w:cs="Noto Sans"/>
          <w:sz w:val="20"/>
          <w:szCs w:val="20"/>
        </w:rPr>
      </w:pPr>
      <w:r w:rsidRPr="009A0D62">
        <w:rPr>
          <w:rFonts w:ascii="Noto Sans" w:hAnsi="Noto Sans" w:cs="Noto Sans"/>
          <w:sz w:val="20"/>
          <w:szCs w:val="20"/>
        </w:rPr>
        <w:t>En los casos en los que esta documentación, sólo esté disponible en idioma inglés, se permitirá que el Licitante traduzca sólo el párrafo(s) que es de interés para el punto que se está documentando o citando, siempre y cuando el Licitante haga entrega del resto de la documentación en su formato e idioma original. Esta excepción sólo se hará para aquellos casos en donde la documentación requerida esté originalmente redactada en idioma inglés, y no se aceptarán propuestas que incluyan secciones de la documentación en ningún otro idioma que no sea inglés o español.</w:t>
      </w:r>
    </w:p>
    <w:p w14:paraId="3E43107B" w14:textId="77777777" w:rsidR="00DE6F3D" w:rsidRPr="009A0D62" w:rsidRDefault="00DE6F3D" w:rsidP="00214DF5">
      <w:pPr>
        <w:jc w:val="both"/>
        <w:rPr>
          <w:rFonts w:ascii="Noto Sans" w:hAnsi="Noto Sans" w:cs="Noto Sans"/>
          <w:sz w:val="20"/>
          <w:szCs w:val="20"/>
        </w:rPr>
      </w:pPr>
    </w:p>
    <w:p w14:paraId="2DDC09EA" w14:textId="77777777" w:rsidR="00DE6F3D" w:rsidRPr="009A0D62" w:rsidRDefault="00DE6F3D" w:rsidP="00214DF5">
      <w:pPr>
        <w:jc w:val="both"/>
        <w:rPr>
          <w:rFonts w:ascii="Noto Sans" w:hAnsi="Noto Sans" w:cs="Noto Sans"/>
          <w:b/>
          <w:bCs/>
          <w:sz w:val="20"/>
          <w:szCs w:val="20"/>
        </w:rPr>
      </w:pPr>
      <w:r w:rsidRPr="009A0D62">
        <w:rPr>
          <w:rFonts w:ascii="Noto Sans" w:hAnsi="Noto Sans" w:cs="Noto Sans"/>
          <w:b/>
          <w:bCs/>
          <w:sz w:val="20"/>
          <w:szCs w:val="20"/>
        </w:rPr>
        <w:t>Diagramas</w:t>
      </w:r>
    </w:p>
    <w:p w14:paraId="6D751791" w14:textId="77777777" w:rsidR="00DE6F3D" w:rsidRPr="009A0D62" w:rsidRDefault="00DE6F3D" w:rsidP="00214DF5">
      <w:pPr>
        <w:jc w:val="both"/>
        <w:rPr>
          <w:rFonts w:ascii="Noto Sans" w:hAnsi="Noto Sans" w:cs="Noto Sans"/>
          <w:sz w:val="20"/>
          <w:szCs w:val="20"/>
        </w:rPr>
      </w:pPr>
    </w:p>
    <w:p w14:paraId="40161368" w14:textId="77777777" w:rsidR="00DE6F3D" w:rsidRPr="009A0D62" w:rsidRDefault="00DE6F3D" w:rsidP="00214DF5">
      <w:pPr>
        <w:jc w:val="both"/>
        <w:rPr>
          <w:rFonts w:ascii="Noto Sans" w:hAnsi="Noto Sans" w:cs="Noto Sans"/>
          <w:sz w:val="20"/>
          <w:szCs w:val="20"/>
        </w:rPr>
      </w:pPr>
      <w:r w:rsidRPr="009A0D62">
        <w:rPr>
          <w:rFonts w:ascii="Noto Sans" w:hAnsi="Noto Sans" w:cs="Noto Sans"/>
          <w:sz w:val="20"/>
          <w:szCs w:val="20"/>
        </w:rPr>
        <w:t>Todos los diagramas que formen parte de la propuesta técnica deben estar diseñados en Microsoft Visio o herramienta similar, y cada página estará debidamente rotulada, incluyendo el nombre del proyecto, el título del gráfico y el número de diagrama o figura.</w:t>
      </w:r>
    </w:p>
    <w:p w14:paraId="29F34ED4" w14:textId="77777777" w:rsidR="00DE6F3D" w:rsidRPr="009A0D62" w:rsidRDefault="00DE6F3D" w:rsidP="00214DF5">
      <w:pPr>
        <w:jc w:val="both"/>
        <w:rPr>
          <w:rFonts w:ascii="Noto Sans" w:hAnsi="Noto Sans" w:cs="Noto Sans"/>
          <w:sz w:val="20"/>
          <w:szCs w:val="20"/>
        </w:rPr>
      </w:pPr>
    </w:p>
    <w:p w14:paraId="57CB50E6" w14:textId="1A842145" w:rsidR="00271CD7" w:rsidRPr="009A0D62" w:rsidRDefault="00DE6F3D" w:rsidP="00214DF5">
      <w:pPr>
        <w:jc w:val="both"/>
        <w:rPr>
          <w:rFonts w:ascii="Noto Sans" w:hAnsi="Noto Sans" w:cs="Noto Sans"/>
          <w:sz w:val="20"/>
          <w:szCs w:val="20"/>
        </w:rPr>
      </w:pPr>
      <w:r w:rsidRPr="009A0D62">
        <w:rPr>
          <w:rFonts w:ascii="Noto Sans" w:hAnsi="Noto Sans" w:cs="Noto Sans"/>
          <w:sz w:val="20"/>
          <w:szCs w:val="20"/>
        </w:rPr>
        <w:t xml:space="preserve">Estos diagramas, junto con el resto de la presentación, se entregarán en formato electrónico además del original en papel. </w:t>
      </w:r>
    </w:p>
    <w:p w14:paraId="2DEB6EE2" w14:textId="77777777" w:rsidR="00271CD7" w:rsidRPr="009A0D62" w:rsidRDefault="00271CD7" w:rsidP="00214DF5">
      <w:pPr>
        <w:pStyle w:val="Ttulo2"/>
        <w:numPr>
          <w:ilvl w:val="0"/>
          <w:numId w:val="1"/>
        </w:numPr>
        <w:tabs>
          <w:tab w:val="center" w:pos="1848"/>
        </w:tabs>
        <w:spacing w:before="0" w:after="0"/>
        <w:ind w:right="51"/>
        <w:jc w:val="both"/>
        <w:rPr>
          <w:rFonts w:ascii="Noto Sans" w:hAnsi="Noto Sans" w:cs="Noto Sans"/>
          <w:sz w:val="20"/>
          <w:szCs w:val="20"/>
        </w:rPr>
      </w:pPr>
      <w:bookmarkStart w:id="40" w:name="_Toc78977429"/>
      <w:bookmarkStart w:id="41" w:name="_Toc197433989"/>
      <w:r w:rsidRPr="009A0D62">
        <w:rPr>
          <w:rFonts w:ascii="Noto Sans" w:hAnsi="Noto Sans" w:cs="Noto Sans"/>
          <w:sz w:val="20"/>
          <w:szCs w:val="20"/>
        </w:rPr>
        <w:t>Consideraciones para la finalización del contrato</w:t>
      </w:r>
      <w:bookmarkEnd w:id="40"/>
      <w:bookmarkEnd w:id="41"/>
    </w:p>
    <w:p w14:paraId="3C099A16" w14:textId="77777777" w:rsidR="00271CD7" w:rsidRPr="009A0D62" w:rsidRDefault="00271CD7" w:rsidP="00214DF5">
      <w:pPr>
        <w:jc w:val="both"/>
        <w:rPr>
          <w:rFonts w:ascii="Noto Sans" w:hAnsi="Noto Sans" w:cs="Noto Sans"/>
          <w:sz w:val="20"/>
          <w:szCs w:val="20"/>
        </w:rPr>
      </w:pPr>
    </w:p>
    <w:p w14:paraId="57690A7E" w14:textId="581A9302" w:rsidR="00271CD7" w:rsidRPr="009A0D62" w:rsidRDefault="00271CD7" w:rsidP="00214DF5">
      <w:pPr>
        <w:jc w:val="both"/>
        <w:rPr>
          <w:rFonts w:ascii="Noto Sans" w:hAnsi="Noto Sans" w:cs="Noto Sans"/>
          <w:sz w:val="20"/>
          <w:szCs w:val="20"/>
        </w:rPr>
      </w:pPr>
      <w:r w:rsidRPr="009A0D62">
        <w:rPr>
          <w:rFonts w:ascii="Noto Sans" w:hAnsi="Noto Sans" w:cs="Noto Sans"/>
          <w:sz w:val="20"/>
          <w:szCs w:val="20"/>
        </w:rPr>
        <w:t xml:space="preserve">El </w:t>
      </w:r>
      <w:r w:rsidRPr="009A0D62">
        <w:rPr>
          <w:rFonts w:ascii="Noto Sans" w:hAnsi="Noto Sans" w:cs="Noto Sans"/>
          <w:b/>
          <w:sz w:val="20"/>
          <w:szCs w:val="20"/>
        </w:rPr>
        <w:t>LICITANTE</w:t>
      </w:r>
      <w:r w:rsidRPr="009A0D62">
        <w:rPr>
          <w:rFonts w:ascii="Noto Sans" w:hAnsi="Noto Sans" w:cs="Noto Sans"/>
          <w:sz w:val="20"/>
          <w:szCs w:val="20"/>
        </w:rPr>
        <w:t xml:space="preserve"> adjudicado deberá tomar en cuenta, desde el inicio de la prestación de servicios, las medidas de previsión necesarias para cumplir con los requisitos señalados de manera referencial en </w:t>
      </w:r>
      <w:r w:rsidR="00C93D20" w:rsidRPr="009A0D62">
        <w:rPr>
          <w:rFonts w:ascii="Noto Sans" w:hAnsi="Noto Sans" w:cs="Noto Sans"/>
          <w:sz w:val="20"/>
          <w:szCs w:val="20"/>
        </w:rPr>
        <w:t>este</w:t>
      </w:r>
      <w:r w:rsidRPr="009A0D62">
        <w:rPr>
          <w:rFonts w:ascii="Noto Sans" w:hAnsi="Noto Sans" w:cs="Noto Sans"/>
          <w:sz w:val="20"/>
          <w:szCs w:val="20"/>
        </w:rPr>
        <w:t xml:space="preserve"> apartado, verificados en la etapa final del servicio.</w:t>
      </w:r>
    </w:p>
    <w:p w14:paraId="73C46F11" w14:textId="77777777" w:rsidR="00271CD7" w:rsidRPr="009A0D62" w:rsidRDefault="00271CD7" w:rsidP="00214DF5">
      <w:pPr>
        <w:jc w:val="both"/>
        <w:rPr>
          <w:rFonts w:ascii="Noto Sans" w:hAnsi="Noto Sans" w:cs="Noto Sans"/>
          <w:sz w:val="20"/>
          <w:szCs w:val="20"/>
        </w:rPr>
      </w:pPr>
    </w:p>
    <w:p w14:paraId="51E5E393" w14:textId="57643879" w:rsidR="00271CD7" w:rsidRPr="009A0D62" w:rsidRDefault="00271CD7" w:rsidP="00214DF5">
      <w:pPr>
        <w:jc w:val="both"/>
        <w:rPr>
          <w:rFonts w:ascii="Noto Sans" w:hAnsi="Noto Sans" w:cs="Noto Sans"/>
          <w:sz w:val="20"/>
          <w:szCs w:val="20"/>
        </w:rPr>
      </w:pPr>
      <w:r w:rsidRPr="009A0D62">
        <w:rPr>
          <w:rFonts w:ascii="Noto Sans" w:hAnsi="Noto Sans" w:cs="Noto Sans"/>
          <w:sz w:val="20"/>
          <w:szCs w:val="20"/>
        </w:rPr>
        <w:t xml:space="preserve">Durante el último bimestre de la </w:t>
      </w:r>
      <w:r w:rsidR="00437D05" w:rsidRPr="009A0D62">
        <w:rPr>
          <w:rFonts w:ascii="Noto Sans" w:hAnsi="Noto Sans" w:cs="Noto Sans"/>
          <w:sz w:val="20"/>
          <w:szCs w:val="20"/>
        </w:rPr>
        <w:t>vigencia del servicio</w:t>
      </w:r>
      <w:r w:rsidRPr="009A0D62">
        <w:rPr>
          <w:rFonts w:ascii="Noto Sans" w:hAnsi="Noto Sans" w:cs="Noto Sans"/>
          <w:sz w:val="20"/>
          <w:szCs w:val="20"/>
        </w:rPr>
        <w:t xml:space="preserve"> y con el objeto de preparar el escenario para la continuidad operativa de los servicios objeto del Anexo Técnico correspondiente, el </w:t>
      </w:r>
      <w:r w:rsidRPr="009A0D62">
        <w:rPr>
          <w:rFonts w:ascii="Noto Sans" w:hAnsi="Noto Sans" w:cs="Noto Sans"/>
          <w:b/>
          <w:sz w:val="20"/>
          <w:szCs w:val="20"/>
        </w:rPr>
        <w:t>LICITANTE</w:t>
      </w:r>
      <w:r w:rsidRPr="009A0D62">
        <w:rPr>
          <w:rFonts w:ascii="Noto Sans" w:hAnsi="Noto Sans" w:cs="Noto Sans"/>
          <w:sz w:val="20"/>
          <w:szCs w:val="20"/>
        </w:rPr>
        <w:t xml:space="preserve"> adjudicado comenzará a conformar y actualizar la documentación necesaria del proyecto, para que el Instituto pueda planear la Continuidad Operativa del servicio.</w:t>
      </w:r>
    </w:p>
    <w:p w14:paraId="7B5856BD" w14:textId="77777777" w:rsidR="00271CD7" w:rsidRPr="009A0D62" w:rsidRDefault="00271CD7" w:rsidP="00214DF5">
      <w:pPr>
        <w:jc w:val="both"/>
        <w:rPr>
          <w:rFonts w:ascii="Noto Sans" w:hAnsi="Noto Sans" w:cs="Noto Sans"/>
          <w:sz w:val="20"/>
          <w:szCs w:val="20"/>
        </w:rPr>
      </w:pPr>
    </w:p>
    <w:p w14:paraId="2EFEB1F3" w14:textId="3B86C94B" w:rsidR="00271CD7" w:rsidRPr="009A0D62" w:rsidRDefault="00271CD7" w:rsidP="00214DF5">
      <w:pPr>
        <w:jc w:val="both"/>
        <w:rPr>
          <w:rFonts w:ascii="Noto Sans" w:hAnsi="Noto Sans" w:cs="Noto Sans"/>
          <w:sz w:val="20"/>
          <w:szCs w:val="20"/>
        </w:rPr>
      </w:pPr>
      <w:r w:rsidRPr="009A0D62">
        <w:rPr>
          <w:rFonts w:ascii="Noto Sans" w:hAnsi="Noto Sans" w:cs="Noto Sans"/>
          <w:sz w:val="20"/>
          <w:szCs w:val="20"/>
        </w:rPr>
        <w:t xml:space="preserve">La documentación deberá incluir la información que se generó durante la </w:t>
      </w:r>
      <w:r w:rsidR="00437D05" w:rsidRPr="009A0D62">
        <w:rPr>
          <w:rFonts w:ascii="Noto Sans" w:hAnsi="Noto Sans" w:cs="Noto Sans"/>
          <w:sz w:val="20"/>
          <w:szCs w:val="20"/>
        </w:rPr>
        <w:t>vigencia del servicio</w:t>
      </w:r>
      <w:r w:rsidRPr="009A0D62">
        <w:rPr>
          <w:rFonts w:ascii="Noto Sans" w:hAnsi="Noto Sans" w:cs="Noto Sans"/>
          <w:sz w:val="20"/>
          <w:szCs w:val="20"/>
        </w:rPr>
        <w:t>, debidamente actualizada, tomando en consideración los eventos de administración de cambios y configuración, incidentes y problemas.</w:t>
      </w:r>
    </w:p>
    <w:p w14:paraId="3CE5072E" w14:textId="77777777" w:rsidR="00C93D20" w:rsidRPr="009A0D62" w:rsidRDefault="00C93D20" w:rsidP="00214DF5">
      <w:pPr>
        <w:jc w:val="both"/>
        <w:rPr>
          <w:rFonts w:ascii="Noto Sans" w:hAnsi="Noto Sans" w:cs="Noto Sans"/>
          <w:i/>
          <w:sz w:val="20"/>
          <w:szCs w:val="20"/>
          <w:lang w:eastAsia="es-MX"/>
        </w:rPr>
      </w:pPr>
    </w:p>
    <w:p w14:paraId="7BFD8FD7" w14:textId="77777777" w:rsidR="00271CD7" w:rsidRPr="009A0D62" w:rsidRDefault="00271CD7" w:rsidP="00214DF5">
      <w:pPr>
        <w:pStyle w:val="Ttulo2"/>
        <w:numPr>
          <w:ilvl w:val="0"/>
          <w:numId w:val="1"/>
        </w:numPr>
        <w:tabs>
          <w:tab w:val="center" w:pos="1848"/>
        </w:tabs>
        <w:spacing w:before="0" w:after="0"/>
        <w:ind w:right="51"/>
        <w:jc w:val="both"/>
        <w:rPr>
          <w:rFonts w:ascii="Noto Sans" w:hAnsi="Noto Sans" w:cs="Noto Sans"/>
          <w:sz w:val="20"/>
          <w:szCs w:val="20"/>
        </w:rPr>
      </w:pPr>
      <w:bookmarkStart w:id="42" w:name="_Toc78977431"/>
      <w:bookmarkStart w:id="43" w:name="_Toc197433990"/>
      <w:r w:rsidRPr="009A0D62">
        <w:rPr>
          <w:rFonts w:ascii="Noto Sans" w:hAnsi="Noto Sans" w:cs="Noto Sans"/>
          <w:sz w:val="20"/>
          <w:szCs w:val="20"/>
        </w:rPr>
        <w:t>Responsabilidad Laboral</w:t>
      </w:r>
      <w:bookmarkEnd w:id="42"/>
      <w:bookmarkEnd w:id="43"/>
    </w:p>
    <w:p w14:paraId="49841FC5" w14:textId="77777777" w:rsidR="00271CD7" w:rsidRPr="009A0D62" w:rsidRDefault="00271CD7" w:rsidP="00214DF5">
      <w:pPr>
        <w:ind w:left="-426"/>
        <w:jc w:val="both"/>
        <w:rPr>
          <w:rFonts w:ascii="Noto Sans" w:hAnsi="Noto Sans" w:cs="Noto Sans"/>
          <w:sz w:val="20"/>
          <w:szCs w:val="20"/>
        </w:rPr>
      </w:pPr>
    </w:p>
    <w:p w14:paraId="6CC39B5C" w14:textId="4C2DBD77" w:rsidR="00271CD7" w:rsidRPr="009A0D62" w:rsidRDefault="00271CD7" w:rsidP="00214DF5">
      <w:pPr>
        <w:ind w:left="-142"/>
        <w:jc w:val="both"/>
        <w:rPr>
          <w:rFonts w:ascii="Noto Sans" w:hAnsi="Noto Sans" w:cs="Noto Sans"/>
          <w:sz w:val="20"/>
          <w:szCs w:val="20"/>
        </w:rPr>
      </w:pPr>
      <w:r w:rsidRPr="009A0D62">
        <w:rPr>
          <w:rFonts w:ascii="Noto Sans" w:hAnsi="Noto Sans" w:cs="Noto Sans"/>
          <w:sz w:val="20"/>
          <w:szCs w:val="20"/>
        </w:rPr>
        <w:t xml:space="preserve">Queda expresamente estipulado que el personal para la prestación del servicio o que utilice el Licitante para el cumplimiento de cualquiera de las obligaciones emanadas de este instrumento, estará bajo la responsabilidad única y directa de éste y por lo tanto, en ningún momento se considerará al Instituto como patrón sustituto o solidario, ni tampoco al </w:t>
      </w:r>
      <w:r w:rsidRPr="009A0D62">
        <w:rPr>
          <w:rFonts w:ascii="Noto Sans" w:hAnsi="Noto Sans" w:cs="Noto Sans"/>
          <w:bCs/>
          <w:sz w:val="20"/>
          <w:szCs w:val="20"/>
        </w:rPr>
        <w:t>Licitante</w:t>
      </w:r>
      <w:r w:rsidRPr="009A0D62">
        <w:rPr>
          <w:rFonts w:ascii="Noto Sans" w:hAnsi="Noto Sans" w:cs="Noto Sans"/>
          <w:sz w:val="20"/>
          <w:szCs w:val="20"/>
        </w:rPr>
        <w:t xml:space="preserve"> adjudicado como intermediario, por lo que el Instituto no tendrá relación alguna de carácter laboral con dicho personal y consecuentemente queda liberado de cualquier responsabilidad laboral, fiscal, </w:t>
      </w:r>
      <w:r w:rsidRPr="009A0D62">
        <w:rPr>
          <w:rFonts w:ascii="Noto Sans" w:hAnsi="Noto Sans" w:cs="Noto Sans"/>
          <w:sz w:val="20"/>
          <w:szCs w:val="20"/>
        </w:rPr>
        <w:lastRenderedPageBreak/>
        <w:t xml:space="preserve">en materia de seguridad social, o de cualquier otra naturaleza jurídica, derivado de las disposiciones legales y demás ordenamientos en materia de trabajo y seguridad social, obligándose el </w:t>
      </w:r>
      <w:r w:rsidRPr="009A0D62">
        <w:rPr>
          <w:rFonts w:ascii="Noto Sans" w:hAnsi="Noto Sans" w:cs="Noto Sans"/>
          <w:bCs/>
          <w:sz w:val="20"/>
          <w:szCs w:val="20"/>
        </w:rPr>
        <w:t>Licitante</w:t>
      </w:r>
      <w:r w:rsidRPr="009A0D62">
        <w:rPr>
          <w:rFonts w:ascii="Noto Sans" w:hAnsi="Noto Sans" w:cs="Noto Sans"/>
          <w:sz w:val="20"/>
          <w:szCs w:val="20"/>
        </w:rPr>
        <w:t xml:space="preserve"> adjudicado a responder de cualquier acción legal y/o reclamación que se pudiera presentar en contra del Instituto.</w:t>
      </w:r>
    </w:p>
    <w:p w14:paraId="272C0D9D" w14:textId="77777777" w:rsidR="00271CD7" w:rsidRPr="009A0D62" w:rsidRDefault="00271CD7" w:rsidP="00214DF5">
      <w:pPr>
        <w:ind w:left="-142"/>
        <w:jc w:val="both"/>
        <w:rPr>
          <w:rFonts w:ascii="Noto Sans" w:hAnsi="Noto Sans" w:cs="Noto Sans"/>
          <w:sz w:val="20"/>
          <w:szCs w:val="20"/>
        </w:rPr>
      </w:pPr>
    </w:p>
    <w:p w14:paraId="09E5D095" w14:textId="2F04584C" w:rsidR="00CC2987" w:rsidRPr="009A0D62" w:rsidRDefault="00271CD7" w:rsidP="00214DF5">
      <w:pPr>
        <w:ind w:left="-142"/>
        <w:jc w:val="both"/>
        <w:rPr>
          <w:rFonts w:ascii="Noto Sans" w:hAnsi="Noto Sans" w:cs="Noto Sans"/>
          <w:sz w:val="20"/>
          <w:szCs w:val="20"/>
        </w:rPr>
      </w:pPr>
      <w:r w:rsidRPr="009A0D62">
        <w:rPr>
          <w:rFonts w:ascii="Noto Sans" w:hAnsi="Noto Sans" w:cs="Noto Sans"/>
          <w:sz w:val="20"/>
          <w:szCs w:val="20"/>
        </w:rPr>
        <w:t xml:space="preserve">Independientemente de lo anterior, el </w:t>
      </w:r>
      <w:r w:rsidRPr="009A0D62">
        <w:rPr>
          <w:rFonts w:ascii="Noto Sans" w:hAnsi="Noto Sans" w:cs="Noto Sans"/>
          <w:bCs/>
          <w:sz w:val="20"/>
          <w:szCs w:val="20"/>
        </w:rPr>
        <w:t>Licitante</w:t>
      </w:r>
      <w:r w:rsidRPr="009A0D62">
        <w:rPr>
          <w:rFonts w:ascii="Noto Sans" w:hAnsi="Noto Sans" w:cs="Noto Sans"/>
          <w:sz w:val="20"/>
          <w:szCs w:val="20"/>
        </w:rPr>
        <w:t xml:space="preserve"> adjudicado deberá de cumplir con las obligaciones en materia de seguridad social de sus trabajadores que van a prestar los servicios al Instituto, lo anterior en el marco de la Ley Federal del Trabajo vigente.</w:t>
      </w:r>
    </w:p>
    <w:p w14:paraId="58C94438" w14:textId="77777777" w:rsidR="007E5331" w:rsidRPr="009A0D62" w:rsidRDefault="007E5331" w:rsidP="00214DF5">
      <w:pPr>
        <w:ind w:left="-142"/>
        <w:jc w:val="both"/>
        <w:rPr>
          <w:rFonts w:ascii="Noto Sans" w:hAnsi="Noto Sans" w:cs="Noto Sans"/>
          <w:sz w:val="20"/>
          <w:szCs w:val="20"/>
        </w:rPr>
      </w:pPr>
    </w:p>
    <w:p w14:paraId="3E45FB3A" w14:textId="0AFD60E1" w:rsidR="007E5331" w:rsidRPr="009A0D62" w:rsidRDefault="00356222" w:rsidP="00214DF5">
      <w:pPr>
        <w:pStyle w:val="Ttulo2"/>
        <w:numPr>
          <w:ilvl w:val="0"/>
          <w:numId w:val="1"/>
        </w:numPr>
        <w:tabs>
          <w:tab w:val="center" w:pos="1848"/>
        </w:tabs>
        <w:spacing w:before="0" w:after="0"/>
        <w:ind w:right="51"/>
        <w:jc w:val="both"/>
        <w:rPr>
          <w:rFonts w:ascii="Noto Sans" w:hAnsi="Noto Sans" w:cs="Noto Sans"/>
          <w:sz w:val="20"/>
          <w:szCs w:val="20"/>
        </w:rPr>
      </w:pPr>
      <w:bookmarkStart w:id="44" w:name="_Toc197433991"/>
      <w:bookmarkStart w:id="45" w:name="_Toc83215713"/>
      <w:bookmarkStart w:id="46" w:name="_Toc85104739"/>
      <w:r w:rsidRPr="009A0D62">
        <w:rPr>
          <w:rFonts w:ascii="Noto Sans" w:hAnsi="Noto Sans" w:cs="Noto Sans"/>
          <w:sz w:val="20"/>
          <w:szCs w:val="20"/>
        </w:rPr>
        <w:t>P</w:t>
      </w:r>
      <w:r w:rsidR="00B27E05" w:rsidRPr="009A0D62">
        <w:rPr>
          <w:rFonts w:ascii="Noto Sans" w:hAnsi="Noto Sans" w:cs="Noto Sans"/>
          <w:sz w:val="20"/>
          <w:szCs w:val="20"/>
        </w:rPr>
        <w:t>erfil</w:t>
      </w:r>
      <w:r w:rsidRPr="009A0D62">
        <w:rPr>
          <w:rFonts w:ascii="Noto Sans" w:hAnsi="Noto Sans" w:cs="Noto Sans"/>
          <w:sz w:val="20"/>
          <w:szCs w:val="20"/>
        </w:rPr>
        <w:t xml:space="preserve"> </w:t>
      </w:r>
      <w:r w:rsidR="00B27E05" w:rsidRPr="009A0D62">
        <w:rPr>
          <w:rFonts w:ascii="Noto Sans" w:hAnsi="Noto Sans" w:cs="Noto Sans"/>
          <w:sz w:val="20"/>
          <w:szCs w:val="20"/>
        </w:rPr>
        <w:t>del</w:t>
      </w:r>
      <w:r w:rsidRPr="009A0D62">
        <w:rPr>
          <w:rFonts w:ascii="Noto Sans" w:hAnsi="Noto Sans" w:cs="Noto Sans"/>
          <w:sz w:val="20"/>
          <w:szCs w:val="20"/>
        </w:rPr>
        <w:t xml:space="preserve"> P</w:t>
      </w:r>
      <w:r w:rsidR="00B27E05" w:rsidRPr="009A0D62">
        <w:rPr>
          <w:rFonts w:ascii="Noto Sans" w:hAnsi="Noto Sans" w:cs="Noto Sans"/>
          <w:sz w:val="20"/>
          <w:szCs w:val="20"/>
        </w:rPr>
        <w:t>roveedor</w:t>
      </w:r>
      <w:r w:rsidRPr="009A0D62">
        <w:rPr>
          <w:rFonts w:ascii="Noto Sans" w:hAnsi="Noto Sans" w:cs="Noto Sans"/>
          <w:sz w:val="20"/>
          <w:szCs w:val="20"/>
        </w:rPr>
        <w:t>.</w:t>
      </w:r>
      <w:bookmarkEnd w:id="44"/>
    </w:p>
    <w:p w14:paraId="1DC3B049" w14:textId="77777777" w:rsidR="007E5331" w:rsidRPr="009A0D62" w:rsidRDefault="007E5331" w:rsidP="00214DF5">
      <w:pPr>
        <w:rPr>
          <w:rFonts w:ascii="Noto Sans" w:hAnsi="Noto Sans" w:cs="Noto Sans"/>
          <w:sz w:val="20"/>
          <w:szCs w:val="20"/>
        </w:rPr>
      </w:pPr>
    </w:p>
    <w:p w14:paraId="774E91F8" w14:textId="4F087ABF" w:rsidR="007E5331" w:rsidRPr="009A0D62" w:rsidRDefault="007E5331" w:rsidP="00214DF5">
      <w:pPr>
        <w:jc w:val="both"/>
        <w:rPr>
          <w:rFonts w:ascii="Noto Sans" w:hAnsi="Noto Sans" w:cs="Noto Sans"/>
          <w:sz w:val="20"/>
          <w:szCs w:val="20"/>
        </w:rPr>
      </w:pPr>
      <w:r w:rsidRPr="009A0D62">
        <w:rPr>
          <w:rFonts w:ascii="Noto Sans" w:hAnsi="Noto Sans" w:cs="Noto Sans"/>
          <w:sz w:val="20"/>
          <w:szCs w:val="20"/>
        </w:rPr>
        <w:t>El LICITANTE debe presentar su proposición en hoja membretada y la última hoja deberá estar debidamente firmada de manera autógrafa por el representante legal de</w:t>
      </w:r>
      <w:r w:rsidR="00975940" w:rsidRPr="009A0D62">
        <w:rPr>
          <w:rFonts w:ascii="Noto Sans" w:hAnsi="Noto Sans" w:cs="Noto Sans"/>
          <w:sz w:val="20"/>
          <w:szCs w:val="20"/>
        </w:rPr>
        <w:t xml:space="preserve"> EL</w:t>
      </w:r>
      <w:r w:rsidRPr="009A0D62">
        <w:rPr>
          <w:rFonts w:ascii="Noto Sans" w:hAnsi="Noto Sans" w:cs="Noto Sans"/>
          <w:sz w:val="20"/>
          <w:szCs w:val="20"/>
        </w:rPr>
        <w:t xml:space="preserve"> LICITANTE.</w:t>
      </w:r>
    </w:p>
    <w:p w14:paraId="1C42D2CE" w14:textId="77777777" w:rsidR="007E5331" w:rsidRPr="009A0D62" w:rsidRDefault="007E5331" w:rsidP="00214DF5">
      <w:pPr>
        <w:jc w:val="both"/>
        <w:rPr>
          <w:rFonts w:ascii="Noto Sans" w:hAnsi="Noto Sans" w:cs="Noto Sans"/>
          <w:sz w:val="20"/>
          <w:szCs w:val="20"/>
        </w:rPr>
      </w:pPr>
    </w:p>
    <w:p w14:paraId="4A9DD81E" w14:textId="641FA3B9" w:rsidR="007E5331" w:rsidRPr="009A0D62" w:rsidRDefault="007E5331" w:rsidP="00214DF5">
      <w:pPr>
        <w:jc w:val="both"/>
        <w:rPr>
          <w:rFonts w:ascii="Noto Sans" w:hAnsi="Noto Sans" w:cs="Noto Sans"/>
          <w:sz w:val="20"/>
          <w:szCs w:val="20"/>
        </w:rPr>
      </w:pPr>
      <w:r w:rsidRPr="009A0D62">
        <w:rPr>
          <w:rFonts w:ascii="Noto Sans" w:hAnsi="Noto Sans" w:cs="Noto Sans"/>
          <w:sz w:val="20"/>
          <w:szCs w:val="20"/>
        </w:rPr>
        <w:t xml:space="preserve">El LICITANTE deberá presentar su propuesta económica utilizando el Formato de Propuesta Económica (Apéndice </w:t>
      </w:r>
      <w:r w:rsidR="00975940" w:rsidRPr="009A0D62">
        <w:rPr>
          <w:rFonts w:ascii="Noto Sans" w:hAnsi="Noto Sans" w:cs="Noto Sans"/>
          <w:sz w:val="20"/>
          <w:szCs w:val="20"/>
        </w:rPr>
        <w:t>4</w:t>
      </w:r>
      <w:r w:rsidRPr="009A0D62">
        <w:rPr>
          <w:rFonts w:ascii="Noto Sans" w:hAnsi="Noto Sans" w:cs="Noto Sans"/>
          <w:sz w:val="20"/>
          <w:szCs w:val="20"/>
        </w:rPr>
        <w:t>), en hoja membretada y deberá estar debidamente firmada de manera autógrafa por el representante legal de</w:t>
      </w:r>
      <w:r w:rsidR="00975940" w:rsidRPr="009A0D62">
        <w:rPr>
          <w:rFonts w:ascii="Noto Sans" w:hAnsi="Noto Sans" w:cs="Noto Sans"/>
          <w:sz w:val="20"/>
          <w:szCs w:val="20"/>
        </w:rPr>
        <w:t xml:space="preserve"> EL</w:t>
      </w:r>
      <w:r w:rsidRPr="009A0D62">
        <w:rPr>
          <w:rFonts w:ascii="Noto Sans" w:hAnsi="Noto Sans" w:cs="Noto Sans"/>
          <w:sz w:val="20"/>
          <w:szCs w:val="20"/>
        </w:rPr>
        <w:t xml:space="preserve"> LICITANTE.</w:t>
      </w:r>
    </w:p>
    <w:p w14:paraId="2478C1FB" w14:textId="77777777" w:rsidR="007E5331" w:rsidRPr="009A0D62" w:rsidRDefault="007E5331" w:rsidP="00214DF5">
      <w:pPr>
        <w:jc w:val="both"/>
        <w:rPr>
          <w:rFonts w:ascii="Noto Sans" w:hAnsi="Noto Sans" w:cs="Noto Sans"/>
          <w:sz w:val="20"/>
          <w:szCs w:val="20"/>
        </w:rPr>
      </w:pPr>
    </w:p>
    <w:p w14:paraId="47B66DCF" w14:textId="6221EE73" w:rsidR="007E5331" w:rsidRPr="009A0D62" w:rsidRDefault="007E5331" w:rsidP="00214DF5">
      <w:pPr>
        <w:jc w:val="both"/>
        <w:rPr>
          <w:rFonts w:ascii="Noto Sans" w:hAnsi="Noto Sans" w:cs="Noto Sans"/>
          <w:sz w:val="20"/>
          <w:szCs w:val="20"/>
        </w:rPr>
      </w:pPr>
      <w:r w:rsidRPr="009A0D62">
        <w:rPr>
          <w:rFonts w:ascii="Noto Sans" w:hAnsi="Noto Sans" w:cs="Noto Sans"/>
          <w:sz w:val="20"/>
          <w:szCs w:val="20"/>
        </w:rPr>
        <w:t>El LICITANTE deberá incluir en su propuesta Técnica la descripción a detalle de la solución ofertada, Incluyendo todos los  componentes y aditamentos necesarios para su implementación, habilitación, configuración y puesta a punto debiendo cumplir con los alcances del servicio descrito en el Anexo Técnico, sus Apéndices y Términos y Condiciones, no solo repitiendo los compromisos, sino que también debe detallar las herramientas tecnológicas, recursos tecnológicos, humanos y materiales que utilizará para la adecuada prestación del servicio, por lo que en caso de que no describa y detalle la solución ofertada como parte de su proposición, se considerará que no cumple con lo solicitado en el Anexo Técnico sus Apéndices y Términos y Condiciones incluyendo las funcionalidades y requerimientos establecidas en estos documentos.</w:t>
      </w:r>
    </w:p>
    <w:p w14:paraId="3C9F7DCF" w14:textId="77777777" w:rsidR="007E5331" w:rsidRPr="009A0D62" w:rsidRDefault="007E5331" w:rsidP="00214DF5">
      <w:pPr>
        <w:jc w:val="both"/>
        <w:rPr>
          <w:rFonts w:ascii="Noto Sans" w:hAnsi="Noto Sans" w:cs="Noto Sans"/>
          <w:sz w:val="20"/>
          <w:szCs w:val="20"/>
        </w:rPr>
      </w:pPr>
    </w:p>
    <w:p w14:paraId="4DAA3F59" w14:textId="7914D512" w:rsidR="007E5331" w:rsidRPr="009A0D62" w:rsidRDefault="007E5331" w:rsidP="00214DF5">
      <w:pPr>
        <w:jc w:val="both"/>
        <w:rPr>
          <w:rFonts w:ascii="Noto Sans" w:hAnsi="Noto Sans" w:cs="Noto Sans"/>
          <w:sz w:val="20"/>
          <w:szCs w:val="20"/>
        </w:rPr>
      </w:pPr>
      <w:r w:rsidRPr="009A0D62">
        <w:rPr>
          <w:rFonts w:ascii="Noto Sans" w:hAnsi="Noto Sans" w:cs="Noto Sans"/>
          <w:sz w:val="20"/>
          <w:szCs w:val="20"/>
        </w:rPr>
        <w:t>El LICITANTE deberá ofertar y comprometerse de manera clara y precisa a planear, habilitar, implementar y operar todos y cada uno de los requisitos, funcionalidades, especificaciones y características técnicas solicitados en el Anexo Técnico, sus Apéndices y Términos y Condiciones, y las modificaciones que deriven de la(s) junta(s) de aclaración(es), que en su caso se deriven del procedimiento de contratación, detallando y desarrollando la solución propuesta para todas y cada una de las especificaciones y funcionalidades solicitadas en el  Anexo Técnico sus Apéndices y Términos y Condiciones.</w:t>
      </w:r>
    </w:p>
    <w:p w14:paraId="174D084F" w14:textId="77777777" w:rsidR="007E5331" w:rsidRPr="009A0D62" w:rsidRDefault="007E5331" w:rsidP="00214DF5">
      <w:pPr>
        <w:jc w:val="both"/>
        <w:rPr>
          <w:rFonts w:ascii="Noto Sans" w:hAnsi="Noto Sans" w:cs="Noto Sans"/>
          <w:sz w:val="20"/>
          <w:szCs w:val="20"/>
        </w:rPr>
      </w:pPr>
    </w:p>
    <w:p w14:paraId="0144836A" w14:textId="7296F02B" w:rsidR="007E5331" w:rsidRPr="009A0D62" w:rsidRDefault="007E5331" w:rsidP="00214DF5">
      <w:pPr>
        <w:jc w:val="both"/>
        <w:rPr>
          <w:rFonts w:ascii="Noto Sans" w:hAnsi="Noto Sans" w:cs="Noto Sans"/>
          <w:sz w:val="20"/>
          <w:szCs w:val="20"/>
        </w:rPr>
      </w:pPr>
      <w:r w:rsidRPr="009A0D62">
        <w:rPr>
          <w:rFonts w:ascii="Noto Sans" w:hAnsi="Noto Sans" w:cs="Noto Sans"/>
          <w:sz w:val="20"/>
          <w:szCs w:val="20"/>
        </w:rPr>
        <w:t>El LICITANTE deberá acreditar como parte de su proposición ser una empresa con la capacidad y experiencia requerida de al menos 1 (uno) año y máximo 5 (cinco) años, en la prestación de servicios similares al objeto del Anexo Técnico sus Apéndices y Términos y Condiciones, para tal efecto deberá adjuntar como parte de su propuesta técnica Curriculum de la empresa, el cual deberá de contener cuando menos la siguiente información:</w:t>
      </w:r>
    </w:p>
    <w:p w14:paraId="3C721C46" w14:textId="77777777" w:rsidR="007E5331" w:rsidRPr="009A0D62" w:rsidRDefault="007E5331" w:rsidP="00214DF5">
      <w:pPr>
        <w:jc w:val="both"/>
        <w:rPr>
          <w:rFonts w:ascii="Noto Sans" w:hAnsi="Noto Sans" w:cs="Noto Sans"/>
          <w:sz w:val="20"/>
          <w:szCs w:val="20"/>
        </w:rPr>
      </w:pPr>
    </w:p>
    <w:p w14:paraId="00B38E10" w14:textId="3DC7A160" w:rsidR="007E5331" w:rsidRPr="009A0D62" w:rsidRDefault="007E5331" w:rsidP="00214DF5">
      <w:pPr>
        <w:ind w:left="567" w:hanging="283"/>
        <w:jc w:val="both"/>
        <w:rPr>
          <w:rFonts w:ascii="Noto Sans" w:hAnsi="Noto Sans" w:cs="Noto Sans"/>
          <w:sz w:val="20"/>
          <w:szCs w:val="20"/>
        </w:rPr>
      </w:pPr>
      <w:r w:rsidRPr="009A0D62">
        <w:rPr>
          <w:rFonts w:ascii="Noto Sans" w:hAnsi="Noto Sans" w:cs="Noto Sans"/>
          <w:sz w:val="20"/>
          <w:szCs w:val="20"/>
        </w:rPr>
        <w:t>-</w:t>
      </w:r>
      <w:r w:rsidRPr="009A0D62">
        <w:rPr>
          <w:rFonts w:ascii="Noto Sans" w:hAnsi="Noto Sans" w:cs="Noto Sans"/>
          <w:sz w:val="20"/>
          <w:szCs w:val="20"/>
        </w:rPr>
        <w:tab/>
        <w:t>Nombre de la persona moral o persona física (LICITANTE)</w:t>
      </w:r>
    </w:p>
    <w:p w14:paraId="035DB895" w14:textId="77777777" w:rsidR="007E5331" w:rsidRPr="009A0D62" w:rsidRDefault="007E5331" w:rsidP="00214DF5">
      <w:pPr>
        <w:ind w:left="567" w:hanging="283"/>
        <w:jc w:val="both"/>
        <w:rPr>
          <w:rFonts w:ascii="Noto Sans" w:hAnsi="Noto Sans" w:cs="Noto Sans"/>
          <w:sz w:val="20"/>
          <w:szCs w:val="20"/>
        </w:rPr>
      </w:pPr>
      <w:r w:rsidRPr="009A0D62">
        <w:rPr>
          <w:rFonts w:ascii="Noto Sans" w:hAnsi="Noto Sans" w:cs="Noto Sans"/>
          <w:sz w:val="20"/>
          <w:szCs w:val="20"/>
        </w:rPr>
        <w:t>-</w:t>
      </w:r>
      <w:r w:rsidRPr="009A0D62">
        <w:rPr>
          <w:rFonts w:ascii="Noto Sans" w:hAnsi="Noto Sans" w:cs="Noto Sans"/>
          <w:sz w:val="20"/>
          <w:szCs w:val="20"/>
        </w:rPr>
        <w:tab/>
        <w:t>RFC</w:t>
      </w:r>
    </w:p>
    <w:p w14:paraId="3D7EEB85" w14:textId="77777777" w:rsidR="007E5331" w:rsidRPr="009A0D62" w:rsidRDefault="007E5331" w:rsidP="00214DF5">
      <w:pPr>
        <w:ind w:left="567" w:hanging="283"/>
        <w:jc w:val="both"/>
        <w:rPr>
          <w:rFonts w:ascii="Noto Sans" w:hAnsi="Noto Sans" w:cs="Noto Sans"/>
          <w:sz w:val="20"/>
          <w:szCs w:val="20"/>
        </w:rPr>
      </w:pPr>
      <w:r w:rsidRPr="009A0D62">
        <w:rPr>
          <w:rFonts w:ascii="Noto Sans" w:hAnsi="Noto Sans" w:cs="Noto Sans"/>
          <w:sz w:val="20"/>
          <w:szCs w:val="20"/>
        </w:rPr>
        <w:lastRenderedPageBreak/>
        <w:t>-</w:t>
      </w:r>
      <w:r w:rsidRPr="009A0D62">
        <w:rPr>
          <w:rFonts w:ascii="Noto Sans" w:hAnsi="Noto Sans" w:cs="Noto Sans"/>
          <w:sz w:val="20"/>
          <w:szCs w:val="20"/>
        </w:rPr>
        <w:tab/>
        <w:t>Dirección fiscal, teléfono, correo electrónico</w:t>
      </w:r>
    </w:p>
    <w:p w14:paraId="491E25EA" w14:textId="103C2A7D" w:rsidR="007E5331" w:rsidRPr="009A0D62" w:rsidRDefault="007E5331" w:rsidP="00214DF5">
      <w:pPr>
        <w:ind w:left="567" w:hanging="283"/>
        <w:jc w:val="both"/>
        <w:rPr>
          <w:rFonts w:ascii="Noto Sans" w:hAnsi="Noto Sans" w:cs="Noto Sans"/>
          <w:sz w:val="20"/>
          <w:szCs w:val="20"/>
        </w:rPr>
      </w:pPr>
      <w:r w:rsidRPr="009A0D62">
        <w:rPr>
          <w:rFonts w:ascii="Noto Sans" w:hAnsi="Noto Sans" w:cs="Noto Sans"/>
          <w:sz w:val="20"/>
          <w:szCs w:val="20"/>
        </w:rPr>
        <w:t>-</w:t>
      </w:r>
      <w:r w:rsidRPr="009A0D62">
        <w:rPr>
          <w:rFonts w:ascii="Noto Sans" w:hAnsi="Noto Sans" w:cs="Noto Sans"/>
          <w:sz w:val="20"/>
          <w:szCs w:val="20"/>
        </w:rPr>
        <w:tab/>
        <w:t>Dirección de</w:t>
      </w:r>
      <w:r w:rsidR="00E0454D" w:rsidRPr="009A0D62">
        <w:rPr>
          <w:rFonts w:ascii="Noto Sans" w:hAnsi="Noto Sans" w:cs="Noto Sans"/>
          <w:sz w:val="20"/>
          <w:szCs w:val="20"/>
        </w:rPr>
        <w:t xml:space="preserve"> los </w:t>
      </w:r>
      <w:r w:rsidRPr="009A0D62">
        <w:rPr>
          <w:rFonts w:ascii="Noto Sans" w:hAnsi="Noto Sans" w:cs="Noto Sans"/>
          <w:sz w:val="20"/>
          <w:szCs w:val="20"/>
        </w:rPr>
        <w:t>centro</w:t>
      </w:r>
      <w:r w:rsidR="00E0454D" w:rsidRPr="009A0D62">
        <w:rPr>
          <w:rFonts w:ascii="Noto Sans" w:hAnsi="Noto Sans" w:cs="Noto Sans"/>
          <w:sz w:val="20"/>
          <w:szCs w:val="20"/>
        </w:rPr>
        <w:t>s</w:t>
      </w:r>
      <w:r w:rsidRPr="009A0D62">
        <w:rPr>
          <w:rFonts w:ascii="Noto Sans" w:hAnsi="Noto Sans" w:cs="Noto Sans"/>
          <w:sz w:val="20"/>
          <w:szCs w:val="20"/>
        </w:rPr>
        <w:t xml:space="preserve"> de datos</w:t>
      </w:r>
      <w:r w:rsidR="00E0454D" w:rsidRPr="009A0D62">
        <w:rPr>
          <w:rFonts w:ascii="Noto Sans" w:hAnsi="Noto Sans" w:cs="Noto Sans"/>
          <w:sz w:val="20"/>
          <w:szCs w:val="20"/>
        </w:rPr>
        <w:t xml:space="preserve"> (principal y alterno)</w:t>
      </w:r>
      <w:r w:rsidRPr="009A0D62">
        <w:rPr>
          <w:rFonts w:ascii="Noto Sans" w:hAnsi="Noto Sans" w:cs="Noto Sans"/>
          <w:sz w:val="20"/>
          <w:szCs w:val="20"/>
        </w:rPr>
        <w:t xml:space="preserve"> propuestos para la prestación del servicio.</w:t>
      </w:r>
    </w:p>
    <w:p w14:paraId="24A15F5F" w14:textId="77777777" w:rsidR="007E5331" w:rsidRPr="009A0D62" w:rsidRDefault="007E5331" w:rsidP="00214DF5">
      <w:pPr>
        <w:ind w:left="567" w:hanging="283"/>
        <w:jc w:val="both"/>
        <w:rPr>
          <w:rFonts w:ascii="Noto Sans" w:hAnsi="Noto Sans" w:cs="Noto Sans"/>
          <w:sz w:val="20"/>
          <w:szCs w:val="20"/>
        </w:rPr>
      </w:pPr>
      <w:r w:rsidRPr="009A0D62">
        <w:rPr>
          <w:rFonts w:ascii="Noto Sans" w:hAnsi="Noto Sans" w:cs="Noto Sans"/>
          <w:sz w:val="20"/>
          <w:szCs w:val="20"/>
        </w:rPr>
        <w:t>-</w:t>
      </w:r>
      <w:r w:rsidRPr="009A0D62">
        <w:rPr>
          <w:rFonts w:ascii="Noto Sans" w:hAnsi="Noto Sans" w:cs="Noto Sans"/>
          <w:sz w:val="20"/>
          <w:szCs w:val="20"/>
        </w:rPr>
        <w:tab/>
        <w:t>Nombre y datos de contacto del representante legal.</w:t>
      </w:r>
    </w:p>
    <w:p w14:paraId="5DD47F6D" w14:textId="77777777" w:rsidR="007E5331" w:rsidRPr="009A0D62" w:rsidRDefault="007E5331" w:rsidP="00214DF5">
      <w:pPr>
        <w:ind w:left="567" w:hanging="283"/>
        <w:jc w:val="both"/>
        <w:rPr>
          <w:rFonts w:ascii="Noto Sans" w:hAnsi="Noto Sans" w:cs="Noto Sans"/>
          <w:sz w:val="20"/>
          <w:szCs w:val="20"/>
        </w:rPr>
      </w:pPr>
      <w:r w:rsidRPr="009A0D62">
        <w:rPr>
          <w:rFonts w:ascii="Noto Sans" w:hAnsi="Noto Sans" w:cs="Noto Sans"/>
          <w:sz w:val="20"/>
          <w:szCs w:val="20"/>
        </w:rPr>
        <w:t>-</w:t>
      </w:r>
      <w:r w:rsidRPr="009A0D62">
        <w:rPr>
          <w:rFonts w:ascii="Noto Sans" w:hAnsi="Noto Sans" w:cs="Noto Sans"/>
          <w:sz w:val="20"/>
          <w:szCs w:val="20"/>
        </w:rPr>
        <w:tab/>
        <w:t>Objeto social el cual debe ser relacionado con los servicios objeto del Anexo Técnico, sus Apéndices y Términos y Condiciones.</w:t>
      </w:r>
    </w:p>
    <w:p w14:paraId="3C29501D" w14:textId="77777777" w:rsidR="007E5331" w:rsidRPr="009A0D62" w:rsidRDefault="007E5331" w:rsidP="00214DF5">
      <w:pPr>
        <w:ind w:left="567" w:hanging="283"/>
        <w:jc w:val="both"/>
        <w:rPr>
          <w:rFonts w:ascii="Noto Sans" w:hAnsi="Noto Sans" w:cs="Noto Sans"/>
          <w:sz w:val="20"/>
          <w:szCs w:val="20"/>
        </w:rPr>
      </w:pPr>
      <w:r w:rsidRPr="009A0D62">
        <w:rPr>
          <w:rFonts w:ascii="Noto Sans" w:hAnsi="Noto Sans" w:cs="Noto Sans"/>
          <w:sz w:val="20"/>
          <w:szCs w:val="20"/>
        </w:rPr>
        <w:t>-</w:t>
      </w:r>
      <w:r w:rsidRPr="009A0D62">
        <w:rPr>
          <w:rFonts w:ascii="Noto Sans" w:hAnsi="Noto Sans" w:cs="Noto Sans"/>
          <w:sz w:val="20"/>
          <w:szCs w:val="20"/>
        </w:rPr>
        <w:tab/>
        <w:t>Relación de servicios que ha prestado indicando, periodos de prestación de servicios y empresas o dependencias gubernamentales (clientes).</w:t>
      </w:r>
    </w:p>
    <w:p w14:paraId="17F3485F" w14:textId="77777777" w:rsidR="007E5331" w:rsidRPr="009A0D62" w:rsidRDefault="007E5331" w:rsidP="00214DF5">
      <w:pPr>
        <w:ind w:left="567" w:hanging="283"/>
        <w:jc w:val="both"/>
        <w:rPr>
          <w:rFonts w:ascii="Noto Sans" w:hAnsi="Noto Sans" w:cs="Noto Sans"/>
          <w:sz w:val="20"/>
          <w:szCs w:val="20"/>
        </w:rPr>
      </w:pPr>
      <w:r w:rsidRPr="009A0D62">
        <w:rPr>
          <w:rFonts w:ascii="Noto Sans" w:hAnsi="Noto Sans" w:cs="Noto Sans"/>
          <w:sz w:val="20"/>
          <w:szCs w:val="20"/>
        </w:rPr>
        <w:t>-</w:t>
      </w:r>
      <w:r w:rsidRPr="009A0D62">
        <w:rPr>
          <w:rFonts w:ascii="Noto Sans" w:hAnsi="Noto Sans" w:cs="Noto Sans"/>
          <w:sz w:val="20"/>
          <w:szCs w:val="20"/>
        </w:rPr>
        <w:tab/>
        <w:t>Firma del representante legal</w:t>
      </w:r>
    </w:p>
    <w:p w14:paraId="6B2C2433" w14:textId="77777777" w:rsidR="007E5331" w:rsidRPr="009A0D62" w:rsidRDefault="007E5331" w:rsidP="00214DF5">
      <w:pPr>
        <w:jc w:val="both"/>
        <w:rPr>
          <w:rFonts w:ascii="Noto Sans" w:hAnsi="Noto Sans" w:cs="Noto Sans"/>
          <w:sz w:val="20"/>
          <w:szCs w:val="20"/>
        </w:rPr>
      </w:pPr>
    </w:p>
    <w:p w14:paraId="1775A181" w14:textId="30D0635F" w:rsidR="007E5331" w:rsidRPr="009A0D62" w:rsidRDefault="007E5331" w:rsidP="00214DF5">
      <w:pPr>
        <w:jc w:val="both"/>
        <w:rPr>
          <w:rFonts w:ascii="Noto Sans" w:hAnsi="Noto Sans" w:cs="Noto Sans"/>
          <w:sz w:val="20"/>
          <w:szCs w:val="20"/>
        </w:rPr>
      </w:pPr>
      <w:r w:rsidRPr="009A0D62">
        <w:rPr>
          <w:rFonts w:ascii="Noto Sans" w:hAnsi="Noto Sans" w:cs="Noto Sans"/>
          <w:sz w:val="20"/>
          <w:szCs w:val="20"/>
        </w:rPr>
        <w:t>El LICITANTE deberá acreditar que el personal ofertado para la prestación del servicio es propio para tal efecto deberá presentar contratos de trabajo del propuestos.</w:t>
      </w:r>
    </w:p>
    <w:p w14:paraId="16C197C6" w14:textId="77777777" w:rsidR="007E5331" w:rsidRPr="009A0D62" w:rsidRDefault="007E5331" w:rsidP="00214DF5">
      <w:pPr>
        <w:jc w:val="both"/>
        <w:rPr>
          <w:rFonts w:ascii="Noto Sans" w:hAnsi="Noto Sans" w:cs="Noto Sans"/>
          <w:sz w:val="20"/>
          <w:szCs w:val="20"/>
        </w:rPr>
      </w:pPr>
    </w:p>
    <w:p w14:paraId="1BE84C77" w14:textId="71106588" w:rsidR="007E5331" w:rsidRPr="009A0D62" w:rsidRDefault="001539B1" w:rsidP="00214DF5">
      <w:pPr>
        <w:jc w:val="both"/>
        <w:rPr>
          <w:rFonts w:ascii="Noto Sans" w:hAnsi="Noto Sans" w:cs="Noto Sans"/>
          <w:sz w:val="20"/>
          <w:szCs w:val="20"/>
        </w:rPr>
      </w:pPr>
      <w:r w:rsidRPr="009A0D62">
        <w:rPr>
          <w:rFonts w:ascii="Noto Sans" w:hAnsi="Noto Sans" w:cs="Noto Sans"/>
          <w:b/>
          <w:bCs/>
          <w:sz w:val="20"/>
          <w:szCs w:val="20"/>
        </w:rPr>
        <w:t>CAPACIDAD DE LOS RECURSOS HUMANOS DE EL LICITANTE</w:t>
      </w:r>
      <w:r w:rsidRPr="009A0D62">
        <w:rPr>
          <w:rFonts w:ascii="Noto Sans" w:hAnsi="Noto Sans" w:cs="Noto Sans"/>
          <w:sz w:val="20"/>
          <w:szCs w:val="20"/>
        </w:rPr>
        <w:t xml:space="preserve">: </w:t>
      </w:r>
    </w:p>
    <w:p w14:paraId="39CA3A49" w14:textId="77777777" w:rsidR="007E5331" w:rsidRPr="009A0D62" w:rsidRDefault="007E5331" w:rsidP="00214DF5">
      <w:pPr>
        <w:jc w:val="both"/>
        <w:rPr>
          <w:rFonts w:ascii="Noto Sans" w:hAnsi="Noto Sans" w:cs="Noto Sans"/>
          <w:sz w:val="20"/>
          <w:szCs w:val="20"/>
        </w:rPr>
      </w:pPr>
    </w:p>
    <w:p w14:paraId="1E2AE02F" w14:textId="77777777" w:rsidR="007E5331" w:rsidRPr="009A0D62" w:rsidRDefault="007E5331" w:rsidP="00214DF5">
      <w:pPr>
        <w:jc w:val="both"/>
        <w:rPr>
          <w:rFonts w:ascii="Noto Sans" w:hAnsi="Noto Sans" w:cs="Noto Sans"/>
          <w:b/>
          <w:bCs/>
          <w:sz w:val="20"/>
          <w:szCs w:val="20"/>
        </w:rPr>
      </w:pPr>
      <w:r w:rsidRPr="009A0D62">
        <w:rPr>
          <w:rFonts w:ascii="Noto Sans" w:hAnsi="Noto Sans" w:cs="Noto Sans"/>
          <w:b/>
          <w:bCs/>
          <w:sz w:val="20"/>
          <w:szCs w:val="20"/>
        </w:rPr>
        <w:t>Experiencia en asuntos relacionados con la materia del servicio objeto del procedimiento de contratación</w:t>
      </w:r>
    </w:p>
    <w:p w14:paraId="6DE7207F" w14:textId="77777777" w:rsidR="007E5331" w:rsidRPr="009A0D62" w:rsidRDefault="007E5331" w:rsidP="00214DF5">
      <w:pPr>
        <w:jc w:val="both"/>
        <w:rPr>
          <w:rFonts w:ascii="Noto Sans" w:hAnsi="Noto Sans" w:cs="Noto Sans"/>
          <w:sz w:val="20"/>
          <w:szCs w:val="20"/>
        </w:rPr>
      </w:pPr>
    </w:p>
    <w:p w14:paraId="56D69588" w14:textId="70D83B9D" w:rsidR="007E5331" w:rsidRPr="009A0D62" w:rsidRDefault="007E5331" w:rsidP="00214DF5">
      <w:pPr>
        <w:jc w:val="both"/>
        <w:rPr>
          <w:rFonts w:ascii="Noto Sans" w:hAnsi="Noto Sans" w:cs="Noto Sans"/>
          <w:sz w:val="20"/>
          <w:szCs w:val="20"/>
        </w:rPr>
      </w:pPr>
      <w:r w:rsidRPr="009A0D62">
        <w:rPr>
          <w:rFonts w:ascii="Noto Sans" w:hAnsi="Noto Sans" w:cs="Noto Sans"/>
          <w:sz w:val="20"/>
          <w:szCs w:val="20"/>
        </w:rPr>
        <w:t xml:space="preserve">Experiencia de los Recursos </w:t>
      </w:r>
      <w:r w:rsidR="006A0A57" w:rsidRPr="009A0D62">
        <w:rPr>
          <w:rFonts w:ascii="Noto Sans" w:hAnsi="Noto Sans" w:cs="Noto Sans"/>
          <w:sz w:val="20"/>
          <w:szCs w:val="20"/>
        </w:rPr>
        <w:t>Humanos. -</w:t>
      </w:r>
      <w:r w:rsidRPr="009A0D62">
        <w:rPr>
          <w:rFonts w:ascii="Noto Sans" w:hAnsi="Noto Sans" w:cs="Noto Sans"/>
          <w:sz w:val="20"/>
          <w:szCs w:val="20"/>
        </w:rPr>
        <w:t xml:space="preserve"> El LICITANTE deberá acreditar personal ofertado para la prestación del servicio cuenta con la experiencia en la prestación del </w:t>
      </w:r>
      <w:r w:rsidR="00E0454D" w:rsidRPr="009A0D62">
        <w:rPr>
          <w:rFonts w:ascii="Noto Sans" w:hAnsi="Noto Sans" w:cs="Noto Sans"/>
          <w:sz w:val="20"/>
          <w:szCs w:val="20"/>
        </w:rPr>
        <w:t>s</w:t>
      </w:r>
      <w:r w:rsidRPr="009A0D62">
        <w:rPr>
          <w:rFonts w:ascii="Noto Sans" w:hAnsi="Noto Sans" w:cs="Noto Sans"/>
          <w:sz w:val="20"/>
          <w:szCs w:val="20"/>
        </w:rPr>
        <w:t xml:space="preserve">ervicio, de conformidad con lo </w:t>
      </w:r>
      <w:r w:rsidR="00BA321C" w:rsidRPr="009A0D62">
        <w:rPr>
          <w:rFonts w:ascii="Noto Sans" w:hAnsi="Noto Sans" w:cs="Noto Sans"/>
          <w:sz w:val="20"/>
          <w:szCs w:val="20"/>
        </w:rPr>
        <w:t>requerido</w:t>
      </w:r>
      <w:r w:rsidRPr="009A0D62">
        <w:rPr>
          <w:rFonts w:ascii="Noto Sans" w:hAnsi="Noto Sans" w:cs="Noto Sans"/>
          <w:sz w:val="20"/>
          <w:szCs w:val="20"/>
        </w:rPr>
        <w:t xml:space="preserve"> en el Anexo Técnico, para lo cual deberá presentar:</w:t>
      </w:r>
    </w:p>
    <w:p w14:paraId="013363BE" w14:textId="77777777" w:rsidR="007E5331" w:rsidRPr="009A0D62" w:rsidRDefault="007E5331" w:rsidP="00214DF5">
      <w:pPr>
        <w:jc w:val="both"/>
        <w:rPr>
          <w:rFonts w:ascii="Noto Sans" w:hAnsi="Noto Sans" w:cs="Noto Sans"/>
          <w:sz w:val="20"/>
          <w:szCs w:val="20"/>
        </w:rPr>
      </w:pPr>
    </w:p>
    <w:p w14:paraId="2B8621A1" w14:textId="270F33B6" w:rsidR="007E5331" w:rsidRPr="009A0D62" w:rsidRDefault="007E5331" w:rsidP="00214DF5">
      <w:pPr>
        <w:ind w:left="567" w:hanging="283"/>
        <w:jc w:val="both"/>
        <w:rPr>
          <w:rFonts w:ascii="Noto Sans" w:hAnsi="Noto Sans" w:cs="Noto Sans"/>
          <w:sz w:val="20"/>
          <w:szCs w:val="20"/>
        </w:rPr>
      </w:pPr>
      <w:r w:rsidRPr="009A0D62">
        <w:rPr>
          <w:rFonts w:ascii="Noto Sans" w:hAnsi="Noto Sans" w:cs="Noto Sans"/>
          <w:sz w:val="20"/>
          <w:szCs w:val="20"/>
        </w:rPr>
        <w:t>•</w:t>
      </w:r>
      <w:r w:rsidRPr="009A0D62">
        <w:rPr>
          <w:rFonts w:ascii="Noto Sans" w:hAnsi="Noto Sans" w:cs="Noto Sans"/>
          <w:sz w:val="20"/>
          <w:szCs w:val="20"/>
        </w:rPr>
        <w:tab/>
      </w:r>
      <w:r w:rsidRPr="009A0D62">
        <w:rPr>
          <w:rFonts w:ascii="Noto Sans" w:hAnsi="Noto Sans" w:cs="Noto Sans"/>
          <w:b/>
          <w:bCs/>
          <w:sz w:val="20"/>
          <w:szCs w:val="20"/>
        </w:rPr>
        <w:t>Curriculum Vitae</w:t>
      </w:r>
      <w:r w:rsidRPr="009A0D62">
        <w:rPr>
          <w:rFonts w:ascii="Noto Sans" w:hAnsi="Noto Sans" w:cs="Noto Sans"/>
          <w:sz w:val="20"/>
          <w:szCs w:val="20"/>
        </w:rPr>
        <w:t xml:space="preserve"> actualizado y firmado por la persona propuesta y por el representante legal de El LICITANTE, el cual debe contener al menos la siguiente información:</w:t>
      </w:r>
    </w:p>
    <w:p w14:paraId="53C4DA68" w14:textId="77777777" w:rsidR="007E5331" w:rsidRPr="009A0D62" w:rsidRDefault="007E5331" w:rsidP="00214DF5">
      <w:pPr>
        <w:ind w:left="567" w:hanging="283"/>
        <w:jc w:val="both"/>
        <w:rPr>
          <w:rFonts w:ascii="Noto Sans" w:hAnsi="Noto Sans" w:cs="Noto Sans"/>
          <w:sz w:val="20"/>
          <w:szCs w:val="20"/>
        </w:rPr>
      </w:pPr>
    </w:p>
    <w:p w14:paraId="41FBA09C" w14:textId="73BF0F3F" w:rsidR="007E5331" w:rsidRPr="009A0D62" w:rsidRDefault="007E5331" w:rsidP="00214DF5">
      <w:pPr>
        <w:pStyle w:val="Prrafodelista"/>
        <w:numPr>
          <w:ilvl w:val="0"/>
          <w:numId w:val="70"/>
        </w:numPr>
        <w:jc w:val="both"/>
        <w:rPr>
          <w:rFonts w:ascii="Noto Sans" w:hAnsi="Noto Sans" w:cs="Noto Sans"/>
          <w:sz w:val="20"/>
          <w:szCs w:val="20"/>
        </w:rPr>
      </w:pPr>
      <w:r w:rsidRPr="009A0D62">
        <w:rPr>
          <w:rFonts w:ascii="Noto Sans" w:hAnsi="Noto Sans" w:cs="Noto Sans"/>
          <w:sz w:val="20"/>
          <w:szCs w:val="20"/>
        </w:rPr>
        <w:t xml:space="preserve">Nombre; </w:t>
      </w:r>
    </w:p>
    <w:p w14:paraId="6D4D5424" w14:textId="65CE46CA" w:rsidR="007E5331" w:rsidRPr="009A0D62" w:rsidRDefault="007E5331" w:rsidP="00214DF5">
      <w:pPr>
        <w:pStyle w:val="Prrafodelista"/>
        <w:numPr>
          <w:ilvl w:val="0"/>
          <w:numId w:val="70"/>
        </w:numPr>
        <w:jc w:val="both"/>
        <w:rPr>
          <w:rFonts w:ascii="Noto Sans" w:hAnsi="Noto Sans" w:cs="Noto Sans"/>
          <w:sz w:val="20"/>
          <w:szCs w:val="20"/>
        </w:rPr>
      </w:pPr>
      <w:r w:rsidRPr="009A0D62">
        <w:rPr>
          <w:rFonts w:ascii="Noto Sans" w:hAnsi="Noto Sans" w:cs="Noto Sans"/>
          <w:sz w:val="20"/>
          <w:szCs w:val="20"/>
        </w:rPr>
        <w:t xml:space="preserve">Domicilio; </w:t>
      </w:r>
    </w:p>
    <w:p w14:paraId="4AA1D041" w14:textId="55CE14EB" w:rsidR="007E5331" w:rsidRPr="009A0D62" w:rsidRDefault="007E5331" w:rsidP="00214DF5">
      <w:pPr>
        <w:pStyle w:val="Prrafodelista"/>
        <w:numPr>
          <w:ilvl w:val="0"/>
          <w:numId w:val="70"/>
        </w:numPr>
        <w:jc w:val="both"/>
        <w:rPr>
          <w:rFonts w:ascii="Noto Sans" w:hAnsi="Noto Sans" w:cs="Noto Sans"/>
          <w:sz w:val="20"/>
          <w:szCs w:val="20"/>
        </w:rPr>
      </w:pPr>
      <w:r w:rsidRPr="009A0D62">
        <w:rPr>
          <w:rFonts w:ascii="Noto Sans" w:hAnsi="Noto Sans" w:cs="Noto Sans"/>
          <w:sz w:val="20"/>
          <w:szCs w:val="20"/>
        </w:rPr>
        <w:t>Número de teléfono (fijo o celular);</w:t>
      </w:r>
    </w:p>
    <w:p w14:paraId="3CBF2C19" w14:textId="0DC8289C" w:rsidR="007E5331" w:rsidRPr="009A0D62" w:rsidRDefault="007E5331" w:rsidP="00214DF5">
      <w:pPr>
        <w:pStyle w:val="Prrafodelista"/>
        <w:numPr>
          <w:ilvl w:val="0"/>
          <w:numId w:val="70"/>
        </w:numPr>
        <w:jc w:val="both"/>
        <w:rPr>
          <w:rFonts w:ascii="Noto Sans" w:hAnsi="Noto Sans" w:cs="Noto Sans"/>
          <w:sz w:val="20"/>
          <w:szCs w:val="20"/>
        </w:rPr>
      </w:pPr>
      <w:r w:rsidRPr="009A0D62">
        <w:rPr>
          <w:rFonts w:ascii="Noto Sans" w:hAnsi="Noto Sans" w:cs="Noto Sans"/>
          <w:sz w:val="20"/>
          <w:szCs w:val="20"/>
        </w:rPr>
        <w:t xml:space="preserve">Correo electrónico; </w:t>
      </w:r>
    </w:p>
    <w:p w14:paraId="0D0B96CC" w14:textId="453C284A" w:rsidR="007E5331" w:rsidRPr="009A0D62" w:rsidRDefault="007E5331" w:rsidP="00214DF5">
      <w:pPr>
        <w:pStyle w:val="Prrafodelista"/>
        <w:numPr>
          <w:ilvl w:val="0"/>
          <w:numId w:val="70"/>
        </w:numPr>
        <w:jc w:val="both"/>
        <w:rPr>
          <w:rFonts w:ascii="Noto Sans" w:hAnsi="Noto Sans" w:cs="Noto Sans"/>
          <w:sz w:val="20"/>
          <w:szCs w:val="20"/>
        </w:rPr>
      </w:pPr>
      <w:r w:rsidRPr="009A0D62">
        <w:rPr>
          <w:rFonts w:ascii="Noto Sans" w:hAnsi="Noto Sans" w:cs="Noto Sans"/>
          <w:sz w:val="20"/>
          <w:szCs w:val="20"/>
        </w:rPr>
        <w:t>Nivel de Estudios: Cédula Profesional o título profesional o certificado de estudios atendiendo al perfil para el cual el personal sea propuesto.</w:t>
      </w:r>
    </w:p>
    <w:p w14:paraId="10A4D02D" w14:textId="20C4E5C8" w:rsidR="007E5331" w:rsidRPr="009A0D62" w:rsidRDefault="007E5331" w:rsidP="00214DF5">
      <w:pPr>
        <w:pStyle w:val="Prrafodelista"/>
        <w:numPr>
          <w:ilvl w:val="0"/>
          <w:numId w:val="70"/>
        </w:numPr>
        <w:jc w:val="both"/>
        <w:rPr>
          <w:rFonts w:ascii="Noto Sans" w:hAnsi="Noto Sans" w:cs="Noto Sans"/>
          <w:sz w:val="20"/>
          <w:szCs w:val="20"/>
        </w:rPr>
      </w:pPr>
      <w:r w:rsidRPr="009A0D62">
        <w:rPr>
          <w:rFonts w:ascii="Noto Sans" w:hAnsi="Noto Sans" w:cs="Noto Sans"/>
          <w:sz w:val="20"/>
          <w:szCs w:val="20"/>
        </w:rPr>
        <w:t>Experiencia laboral: Señalando los proyectos en los que participó con el perfil requerido.</w:t>
      </w:r>
    </w:p>
    <w:p w14:paraId="1DD30D71" w14:textId="46779CD6" w:rsidR="007E5331" w:rsidRPr="009A0D62" w:rsidRDefault="007E5331" w:rsidP="00214DF5">
      <w:pPr>
        <w:pStyle w:val="Prrafodelista"/>
        <w:numPr>
          <w:ilvl w:val="0"/>
          <w:numId w:val="70"/>
        </w:numPr>
        <w:jc w:val="both"/>
        <w:rPr>
          <w:rFonts w:ascii="Noto Sans" w:hAnsi="Noto Sans" w:cs="Noto Sans"/>
          <w:sz w:val="20"/>
          <w:szCs w:val="20"/>
        </w:rPr>
      </w:pPr>
      <w:r w:rsidRPr="009A0D62">
        <w:rPr>
          <w:rFonts w:ascii="Noto Sans" w:hAnsi="Noto Sans" w:cs="Noto Sans"/>
          <w:sz w:val="20"/>
          <w:szCs w:val="20"/>
        </w:rPr>
        <w:t>Fecha y Firma</w:t>
      </w:r>
    </w:p>
    <w:p w14:paraId="44B75947" w14:textId="77777777" w:rsidR="007E5331" w:rsidRPr="009A0D62" w:rsidRDefault="007E5331" w:rsidP="00214DF5">
      <w:pPr>
        <w:ind w:left="567" w:hanging="283"/>
        <w:jc w:val="both"/>
        <w:rPr>
          <w:rFonts w:ascii="Noto Sans" w:hAnsi="Noto Sans" w:cs="Noto Sans"/>
          <w:sz w:val="20"/>
          <w:szCs w:val="20"/>
        </w:rPr>
      </w:pPr>
    </w:p>
    <w:p w14:paraId="48E8DF98" w14:textId="79815CB3" w:rsidR="007E5331" w:rsidRPr="009A0D62" w:rsidRDefault="007E5331" w:rsidP="00214DF5">
      <w:pPr>
        <w:pStyle w:val="Prrafodelista"/>
        <w:numPr>
          <w:ilvl w:val="0"/>
          <w:numId w:val="71"/>
        </w:numPr>
        <w:jc w:val="both"/>
        <w:rPr>
          <w:rFonts w:ascii="Noto Sans" w:hAnsi="Noto Sans" w:cs="Noto Sans"/>
          <w:sz w:val="20"/>
          <w:szCs w:val="20"/>
        </w:rPr>
      </w:pPr>
      <w:r w:rsidRPr="009A0D62">
        <w:rPr>
          <w:rFonts w:ascii="Noto Sans" w:hAnsi="Noto Sans" w:cs="Noto Sans"/>
          <w:b/>
          <w:bCs/>
          <w:sz w:val="20"/>
          <w:szCs w:val="20"/>
        </w:rPr>
        <w:t>Carta de Constancia laboral</w:t>
      </w:r>
      <w:r w:rsidRPr="009A0D62">
        <w:rPr>
          <w:rFonts w:ascii="Noto Sans" w:hAnsi="Noto Sans" w:cs="Noto Sans"/>
          <w:sz w:val="20"/>
          <w:szCs w:val="20"/>
        </w:rPr>
        <w:t xml:space="preserve"> en la que se indique puesto y fecha a partir de la cual se ha desempeñado en el puesto, esta carta deberá contener datos de contacto y firmadas por el representante legal de</w:t>
      </w:r>
      <w:r w:rsidR="00E0454D" w:rsidRPr="009A0D62">
        <w:rPr>
          <w:rFonts w:ascii="Noto Sans" w:hAnsi="Noto Sans" w:cs="Noto Sans"/>
          <w:sz w:val="20"/>
          <w:szCs w:val="20"/>
        </w:rPr>
        <w:t xml:space="preserve"> EL</w:t>
      </w:r>
      <w:r w:rsidRPr="009A0D62">
        <w:rPr>
          <w:rFonts w:ascii="Noto Sans" w:hAnsi="Noto Sans" w:cs="Noto Sans"/>
          <w:sz w:val="20"/>
          <w:szCs w:val="20"/>
        </w:rPr>
        <w:t xml:space="preserve"> LICITANTE.</w:t>
      </w:r>
    </w:p>
    <w:p w14:paraId="28D6AC27" w14:textId="1871946E" w:rsidR="007E5331" w:rsidRPr="009A0D62" w:rsidRDefault="007E5331" w:rsidP="00214DF5">
      <w:pPr>
        <w:pStyle w:val="Prrafodelista"/>
        <w:numPr>
          <w:ilvl w:val="0"/>
          <w:numId w:val="71"/>
        </w:numPr>
        <w:jc w:val="both"/>
        <w:rPr>
          <w:rFonts w:ascii="Noto Sans" w:hAnsi="Noto Sans" w:cs="Noto Sans"/>
          <w:sz w:val="20"/>
          <w:szCs w:val="20"/>
        </w:rPr>
      </w:pPr>
      <w:r w:rsidRPr="009A0D62">
        <w:rPr>
          <w:rFonts w:ascii="Noto Sans" w:hAnsi="Noto Sans" w:cs="Noto Sans"/>
          <w:b/>
          <w:bCs/>
          <w:sz w:val="20"/>
          <w:szCs w:val="20"/>
        </w:rPr>
        <w:t>Identificación oficial vigente</w:t>
      </w:r>
      <w:r w:rsidRPr="009A0D62">
        <w:rPr>
          <w:rFonts w:ascii="Noto Sans" w:hAnsi="Noto Sans" w:cs="Noto Sans"/>
          <w:sz w:val="20"/>
          <w:szCs w:val="20"/>
        </w:rPr>
        <w:t xml:space="preserve"> del personal propuesto.</w:t>
      </w:r>
    </w:p>
    <w:p w14:paraId="4E971727" w14:textId="77777777" w:rsidR="007E5331" w:rsidRPr="009A0D62" w:rsidRDefault="007E5331" w:rsidP="00214DF5">
      <w:pPr>
        <w:jc w:val="both"/>
        <w:rPr>
          <w:rFonts w:ascii="Noto Sans" w:hAnsi="Noto Sans" w:cs="Noto Sans"/>
          <w:sz w:val="20"/>
          <w:szCs w:val="20"/>
        </w:rPr>
      </w:pPr>
    </w:p>
    <w:p w14:paraId="15601BD9" w14:textId="42AD4C97" w:rsidR="007E5331" w:rsidRPr="009A0D62" w:rsidRDefault="007E5331" w:rsidP="00214DF5">
      <w:pPr>
        <w:jc w:val="both"/>
        <w:rPr>
          <w:rFonts w:ascii="Noto Sans" w:hAnsi="Noto Sans" w:cs="Noto Sans"/>
          <w:b/>
          <w:bCs/>
          <w:sz w:val="20"/>
          <w:szCs w:val="20"/>
        </w:rPr>
      </w:pPr>
      <w:r w:rsidRPr="009A0D62">
        <w:rPr>
          <w:rFonts w:ascii="Noto Sans" w:hAnsi="Noto Sans" w:cs="Noto Sans"/>
          <w:b/>
          <w:bCs/>
          <w:sz w:val="20"/>
          <w:szCs w:val="20"/>
        </w:rPr>
        <w:t xml:space="preserve">Competencia o habilidad en el trabajo </w:t>
      </w:r>
      <w:r w:rsidR="006A0A57" w:rsidRPr="009A0D62">
        <w:rPr>
          <w:rFonts w:ascii="Noto Sans" w:hAnsi="Noto Sans" w:cs="Noto Sans"/>
          <w:b/>
          <w:bCs/>
          <w:sz w:val="20"/>
          <w:szCs w:val="20"/>
        </w:rPr>
        <w:t>de acuerdo con</w:t>
      </w:r>
      <w:r w:rsidRPr="009A0D62">
        <w:rPr>
          <w:rFonts w:ascii="Noto Sans" w:hAnsi="Noto Sans" w:cs="Noto Sans"/>
          <w:b/>
          <w:bCs/>
          <w:sz w:val="20"/>
          <w:szCs w:val="20"/>
        </w:rPr>
        <w:t xml:space="preserve"> sus conocimientos académicos o profesionales: </w:t>
      </w:r>
    </w:p>
    <w:p w14:paraId="2318FDCB" w14:textId="77777777" w:rsidR="007E5331" w:rsidRPr="009A0D62" w:rsidRDefault="007E5331" w:rsidP="00214DF5">
      <w:pPr>
        <w:jc w:val="both"/>
        <w:rPr>
          <w:rFonts w:ascii="Noto Sans" w:hAnsi="Noto Sans" w:cs="Noto Sans"/>
          <w:sz w:val="20"/>
          <w:szCs w:val="20"/>
        </w:rPr>
      </w:pPr>
    </w:p>
    <w:p w14:paraId="10CD23CC" w14:textId="047458D9" w:rsidR="007E5331" w:rsidRPr="009A0D62" w:rsidRDefault="007E5331" w:rsidP="00214DF5">
      <w:pPr>
        <w:jc w:val="both"/>
        <w:rPr>
          <w:rFonts w:ascii="Noto Sans" w:hAnsi="Noto Sans" w:cs="Noto Sans"/>
          <w:sz w:val="20"/>
          <w:szCs w:val="20"/>
        </w:rPr>
      </w:pPr>
      <w:r w:rsidRPr="009A0D62">
        <w:rPr>
          <w:rFonts w:ascii="Noto Sans" w:hAnsi="Noto Sans" w:cs="Noto Sans"/>
          <w:sz w:val="20"/>
          <w:szCs w:val="20"/>
        </w:rPr>
        <w:t xml:space="preserve">El LICITANTE deberá acreditar que el personal propuesto para la prestación del servicio cuenta con las habilidades requeridas de conformidad con lo establecido para cada perfil en el Anexo </w:t>
      </w:r>
      <w:r w:rsidRPr="009A0D62">
        <w:rPr>
          <w:rFonts w:ascii="Noto Sans" w:hAnsi="Noto Sans" w:cs="Noto Sans"/>
          <w:sz w:val="20"/>
          <w:szCs w:val="20"/>
        </w:rPr>
        <w:lastRenderedPageBreak/>
        <w:t xml:space="preserve">Técnico; atendiendo a lo anterior para acreditar los estudios requeridos para cada perfil el LICITANTE deberá presentar, según sea el caso, certificado de estudios o título o cédula profesional y en caso de estudios en el extranjero deberá ser avalada por las instancias oficiales correspondientes, en los términos que establece la </w:t>
      </w:r>
      <w:r w:rsidR="00C0636D" w:rsidRPr="009A0D62">
        <w:rPr>
          <w:rFonts w:ascii="Noto Sans" w:hAnsi="Noto Sans" w:cs="Noto Sans"/>
          <w:sz w:val="20"/>
          <w:szCs w:val="20"/>
          <w:lang w:val="es-ES" w:eastAsia="es-MX"/>
        </w:rPr>
        <w:t>Ley Reglamentaria Art 5 Constitucional, relativo al ejercicio de las profesiones en la Ciudad de México.</w:t>
      </w:r>
    </w:p>
    <w:p w14:paraId="05820BC1" w14:textId="77777777" w:rsidR="00E0454D" w:rsidRPr="009A0D62" w:rsidRDefault="00E0454D" w:rsidP="00214DF5">
      <w:pPr>
        <w:jc w:val="both"/>
        <w:rPr>
          <w:rFonts w:ascii="Noto Sans" w:hAnsi="Noto Sans" w:cs="Noto Sans"/>
          <w:sz w:val="20"/>
          <w:szCs w:val="20"/>
        </w:rPr>
      </w:pPr>
    </w:p>
    <w:p w14:paraId="2AA14E65" w14:textId="77777777" w:rsidR="007E5331" w:rsidRPr="009A0D62" w:rsidRDefault="007E5331" w:rsidP="00214DF5">
      <w:pPr>
        <w:jc w:val="both"/>
        <w:rPr>
          <w:rFonts w:ascii="Noto Sans" w:hAnsi="Noto Sans" w:cs="Noto Sans"/>
          <w:sz w:val="20"/>
          <w:szCs w:val="20"/>
        </w:rPr>
      </w:pPr>
      <w:r w:rsidRPr="009A0D62">
        <w:rPr>
          <w:rFonts w:ascii="Noto Sans" w:hAnsi="Noto Sans" w:cs="Noto Sans"/>
          <w:b/>
          <w:bCs/>
          <w:sz w:val="20"/>
          <w:szCs w:val="20"/>
        </w:rPr>
        <w:t>Dominio de herramientas relacionadas con el servicio</w:t>
      </w:r>
      <w:r w:rsidRPr="009A0D62">
        <w:rPr>
          <w:rFonts w:ascii="Noto Sans" w:hAnsi="Noto Sans" w:cs="Noto Sans"/>
          <w:sz w:val="20"/>
          <w:szCs w:val="20"/>
        </w:rPr>
        <w:t>:</w:t>
      </w:r>
    </w:p>
    <w:p w14:paraId="09493756" w14:textId="77777777" w:rsidR="007E5331" w:rsidRPr="009A0D62" w:rsidRDefault="007E5331" w:rsidP="00214DF5">
      <w:pPr>
        <w:jc w:val="both"/>
        <w:rPr>
          <w:rFonts w:ascii="Noto Sans" w:hAnsi="Noto Sans" w:cs="Noto Sans"/>
          <w:sz w:val="20"/>
          <w:szCs w:val="20"/>
        </w:rPr>
      </w:pPr>
    </w:p>
    <w:p w14:paraId="58DC8C06" w14:textId="20393D94" w:rsidR="007E5331" w:rsidRPr="009A0D62" w:rsidRDefault="007E5331" w:rsidP="00214DF5">
      <w:pPr>
        <w:jc w:val="both"/>
        <w:rPr>
          <w:rFonts w:ascii="Noto Sans" w:hAnsi="Noto Sans" w:cs="Noto Sans"/>
          <w:sz w:val="20"/>
          <w:szCs w:val="20"/>
        </w:rPr>
      </w:pPr>
      <w:r w:rsidRPr="009A0D62">
        <w:rPr>
          <w:rFonts w:ascii="Noto Sans" w:hAnsi="Noto Sans" w:cs="Noto Sans"/>
          <w:sz w:val="20"/>
          <w:szCs w:val="20"/>
        </w:rPr>
        <w:t xml:space="preserve">El LICITANTE deberá acreditar que el personal propuesto se encuentra capacitado y </w:t>
      </w:r>
      <w:r w:rsidR="00767A39" w:rsidRPr="009A0D62">
        <w:rPr>
          <w:rFonts w:ascii="Noto Sans" w:hAnsi="Noto Sans" w:cs="Noto Sans"/>
          <w:sz w:val="20"/>
          <w:szCs w:val="20"/>
        </w:rPr>
        <w:t>para</w:t>
      </w:r>
      <w:r w:rsidRPr="009A0D62">
        <w:rPr>
          <w:rFonts w:ascii="Noto Sans" w:hAnsi="Noto Sans" w:cs="Noto Sans"/>
          <w:sz w:val="20"/>
          <w:szCs w:val="20"/>
        </w:rPr>
        <w:t xml:space="preserve"> tal efecto deberá acreditar, según sea el caso, que cuenta con los diplomas, constancias o certificados que avale el dominio del uso de la infraestructura ofertada, de conformidad con lo requerido en el Anexo Técnico</w:t>
      </w:r>
    </w:p>
    <w:p w14:paraId="1FF49B59" w14:textId="77777777" w:rsidR="007E5331" w:rsidRPr="009A0D62" w:rsidRDefault="007E5331" w:rsidP="00214DF5">
      <w:pPr>
        <w:jc w:val="both"/>
        <w:rPr>
          <w:rFonts w:ascii="Noto Sans" w:hAnsi="Noto Sans" w:cs="Noto Sans"/>
          <w:sz w:val="20"/>
          <w:szCs w:val="20"/>
        </w:rPr>
      </w:pPr>
    </w:p>
    <w:p w14:paraId="05F85EA8" w14:textId="2041A12C" w:rsidR="007E5331" w:rsidRPr="009A0D62" w:rsidRDefault="007E5331" w:rsidP="00214DF5">
      <w:pPr>
        <w:jc w:val="both"/>
        <w:rPr>
          <w:rFonts w:ascii="Noto Sans" w:hAnsi="Noto Sans" w:cs="Noto Sans"/>
          <w:sz w:val="20"/>
          <w:szCs w:val="20"/>
        </w:rPr>
      </w:pPr>
      <w:r w:rsidRPr="009A0D62">
        <w:rPr>
          <w:rFonts w:ascii="Noto Sans" w:hAnsi="Noto Sans" w:cs="Noto Sans"/>
          <w:sz w:val="20"/>
          <w:szCs w:val="20"/>
        </w:rPr>
        <w:t>El LICITANTE incluirá como parte de su propuesta carta en la que manifieste que las certificaciones, constancia o diplomas presentadas para acreditar el dominio de herramientas de cada perfil, se mantendrán vigentes y actualizadas durante la vigencia del servicio.</w:t>
      </w:r>
    </w:p>
    <w:p w14:paraId="245404C9" w14:textId="77777777" w:rsidR="007E5331" w:rsidRPr="009A0D62" w:rsidRDefault="007E5331" w:rsidP="00214DF5">
      <w:pPr>
        <w:jc w:val="both"/>
        <w:rPr>
          <w:rFonts w:ascii="Noto Sans" w:hAnsi="Noto Sans" w:cs="Noto Sans"/>
          <w:sz w:val="20"/>
          <w:szCs w:val="20"/>
        </w:rPr>
      </w:pPr>
    </w:p>
    <w:p w14:paraId="46485DDF" w14:textId="77777777" w:rsidR="007E5331" w:rsidRPr="009A0D62" w:rsidRDefault="007E5331" w:rsidP="00214DF5">
      <w:pPr>
        <w:jc w:val="both"/>
        <w:rPr>
          <w:rFonts w:ascii="Noto Sans" w:hAnsi="Noto Sans" w:cs="Noto Sans"/>
          <w:sz w:val="20"/>
          <w:szCs w:val="20"/>
        </w:rPr>
      </w:pPr>
      <w:r w:rsidRPr="009A0D62">
        <w:rPr>
          <w:rFonts w:ascii="Noto Sans" w:hAnsi="Noto Sans" w:cs="Noto Sans"/>
          <w:b/>
          <w:bCs/>
          <w:sz w:val="20"/>
          <w:szCs w:val="20"/>
        </w:rPr>
        <w:t>Capacidad de los recursos económicos y de equipamiento</w:t>
      </w:r>
      <w:r w:rsidRPr="009A0D62">
        <w:rPr>
          <w:rFonts w:ascii="Noto Sans" w:hAnsi="Noto Sans" w:cs="Noto Sans"/>
          <w:sz w:val="20"/>
          <w:szCs w:val="20"/>
        </w:rPr>
        <w:t>:</w:t>
      </w:r>
    </w:p>
    <w:p w14:paraId="61461F75" w14:textId="77777777" w:rsidR="007E5331" w:rsidRPr="009A0D62" w:rsidRDefault="007E5331" w:rsidP="00214DF5">
      <w:pPr>
        <w:jc w:val="both"/>
        <w:rPr>
          <w:rFonts w:ascii="Noto Sans" w:hAnsi="Noto Sans" w:cs="Noto Sans"/>
          <w:sz w:val="20"/>
          <w:szCs w:val="20"/>
        </w:rPr>
      </w:pPr>
    </w:p>
    <w:p w14:paraId="5A31B779" w14:textId="357833D0" w:rsidR="007E5331" w:rsidRPr="009A0D62" w:rsidRDefault="007E5331" w:rsidP="00214DF5">
      <w:pPr>
        <w:jc w:val="both"/>
        <w:rPr>
          <w:rFonts w:ascii="Noto Sans" w:hAnsi="Noto Sans" w:cs="Noto Sans"/>
          <w:sz w:val="20"/>
          <w:szCs w:val="20"/>
        </w:rPr>
      </w:pPr>
      <w:r w:rsidRPr="009A0D62">
        <w:rPr>
          <w:rFonts w:ascii="Noto Sans" w:hAnsi="Noto Sans" w:cs="Noto Sans"/>
          <w:sz w:val="20"/>
          <w:szCs w:val="20"/>
        </w:rPr>
        <w:t>El LICITANTE deberá acreditar que cuenta con la capacidad de los recursos económicos y de equipamiento para lo cual deberá presentar:</w:t>
      </w:r>
    </w:p>
    <w:p w14:paraId="40589358" w14:textId="77777777" w:rsidR="007E5331" w:rsidRPr="009A0D62" w:rsidRDefault="007E5331" w:rsidP="00214DF5">
      <w:pPr>
        <w:jc w:val="both"/>
        <w:rPr>
          <w:rFonts w:ascii="Noto Sans" w:hAnsi="Noto Sans" w:cs="Noto Sans"/>
          <w:sz w:val="20"/>
          <w:szCs w:val="20"/>
        </w:rPr>
      </w:pPr>
    </w:p>
    <w:p w14:paraId="6E3FCAF5" w14:textId="205A0C3F" w:rsidR="006A0A57" w:rsidRPr="009A0D62" w:rsidRDefault="007E5331" w:rsidP="00214DF5">
      <w:pPr>
        <w:jc w:val="both"/>
        <w:rPr>
          <w:rFonts w:ascii="Noto Sans" w:hAnsi="Noto Sans" w:cs="Noto Sans"/>
          <w:sz w:val="20"/>
          <w:szCs w:val="20"/>
        </w:rPr>
      </w:pPr>
      <w:r w:rsidRPr="009A0D62">
        <w:rPr>
          <w:rFonts w:ascii="Noto Sans" w:hAnsi="Noto Sans" w:cs="Noto Sans"/>
          <w:b/>
          <w:bCs/>
          <w:sz w:val="20"/>
          <w:szCs w:val="20"/>
        </w:rPr>
        <w:t>Capacidad de los recursos económicos</w:t>
      </w:r>
      <w:r w:rsidRPr="009A0D62">
        <w:rPr>
          <w:rFonts w:ascii="Noto Sans" w:hAnsi="Noto Sans" w:cs="Noto Sans"/>
          <w:sz w:val="20"/>
          <w:szCs w:val="20"/>
        </w:rPr>
        <w:t xml:space="preserve">: </w:t>
      </w:r>
    </w:p>
    <w:p w14:paraId="39948E73" w14:textId="77777777" w:rsidR="006A0A57" w:rsidRPr="009A0D62" w:rsidRDefault="006A0A57" w:rsidP="00214DF5">
      <w:pPr>
        <w:jc w:val="both"/>
        <w:rPr>
          <w:rFonts w:ascii="Noto Sans" w:hAnsi="Noto Sans" w:cs="Noto Sans"/>
          <w:sz w:val="20"/>
          <w:szCs w:val="20"/>
        </w:rPr>
      </w:pPr>
    </w:p>
    <w:p w14:paraId="21197083" w14:textId="4C940933" w:rsidR="007E5331" w:rsidRPr="009A0D62" w:rsidRDefault="007E5331" w:rsidP="00214DF5">
      <w:pPr>
        <w:jc w:val="both"/>
        <w:rPr>
          <w:rFonts w:ascii="Noto Sans" w:hAnsi="Noto Sans" w:cs="Noto Sans"/>
          <w:sz w:val="20"/>
          <w:szCs w:val="20"/>
        </w:rPr>
      </w:pPr>
      <w:r w:rsidRPr="009A0D62">
        <w:rPr>
          <w:rFonts w:ascii="Noto Sans" w:hAnsi="Noto Sans" w:cs="Noto Sans"/>
          <w:sz w:val="20"/>
          <w:szCs w:val="20"/>
        </w:rPr>
        <w:t>Copia legible de la declaración fiscal anual correspondiente al ejercicio fiscal del año inmediato anterior y la última declaración fiscal provisional del Impuesto Sobre la Renta, en la que se demuestre que los ingresos de</w:t>
      </w:r>
      <w:r w:rsidR="00E0454D" w:rsidRPr="009A0D62">
        <w:rPr>
          <w:rFonts w:ascii="Noto Sans" w:hAnsi="Noto Sans" w:cs="Noto Sans"/>
          <w:sz w:val="20"/>
          <w:szCs w:val="20"/>
        </w:rPr>
        <w:t xml:space="preserve"> EL</w:t>
      </w:r>
      <w:r w:rsidRPr="009A0D62">
        <w:rPr>
          <w:rFonts w:ascii="Noto Sans" w:hAnsi="Noto Sans" w:cs="Noto Sans"/>
          <w:sz w:val="20"/>
          <w:szCs w:val="20"/>
        </w:rPr>
        <w:t xml:space="preserve"> LICITANTE son de al menos el equivalente al 20% del monto total de su propuesta económica.</w:t>
      </w:r>
    </w:p>
    <w:p w14:paraId="67FE0763" w14:textId="77777777" w:rsidR="007E5331" w:rsidRPr="009A0D62" w:rsidRDefault="007E5331" w:rsidP="00214DF5">
      <w:pPr>
        <w:jc w:val="both"/>
        <w:rPr>
          <w:rFonts w:ascii="Noto Sans" w:hAnsi="Noto Sans" w:cs="Noto Sans"/>
          <w:sz w:val="20"/>
          <w:szCs w:val="20"/>
        </w:rPr>
      </w:pPr>
    </w:p>
    <w:p w14:paraId="176E4AD7" w14:textId="77777777" w:rsidR="007E5331" w:rsidRPr="009A0D62" w:rsidRDefault="007E5331" w:rsidP="00214DF5">
      <w:pPr>
        <w:jc w:val="both"/>
        <w:rPr>
          <w:rFonts w:ascii="Noto Sans" w:hAnsi="Noto Sans" w:cs="Noto Sans"/>
          <w:sz w:val="20"/>
          <w:szCs w:val="20"/>
        </w:rPr>
      </w:pPr>
      <w:r w:rsidRPr="009A0D62">
        <w:rPr>
          <w:rFonts w:ascii="Noto Sans" w:hAnsi="Noto Sans" w:cs="Noto Sans"/>
          <w:sz w:val="20"/>
          <w:szCs w:val="20"/>
        </w:rPr>
        <w:t>Las declaraciones señaladas anteriormente deberán contener el sello digital del Servicio de Administración Tributaria (SAT).</w:t>
      </w:r>
    </w:p>
    <w:p w14:paraId="7D39E6D4" w14:textId="77777777" w:rsidR="007E5331" w:rsidRPr="009A0D62" w:rsidRDefault="007E5331" w:rsidP="00214DF5">
      <w:pPr>
        <w:jc w:val="both"/>
        <w:rPr>
          <w:rFonts w:ascii="Noto Sans" w:hAnsi="Noto Sans" w:cs="Noto Sans"/>
          <w:sz w:val="20"/>
          <w:szCs w:val="20"/>
        </w:rPr>
      </w:pPr>
    </w:p>
    <w:p w14:paraId="497C055B" w14:textId="35E64488" w:rsidR="006A0A57" w:rsidRPr="009A0D62" w:rsidRDefault="007E5331" w:rsidP="00214DF5">
      <w:pPr>
        <w:jc w:val="both"/>
        <w:rPr>
          <w:rFonts w:ascii="Noto Sans" w:hAnsi="Noto Sans" w:cs="Noto Sans"/>
          <w:sz w:val="20"/>
          <w:szCs w:val="20"/>
        </w:rPr>
      </w:pPr>
      <w:r w:rsidRPr="009A0D62">
        <w:rPr>
          <w:rFonts w:ascii="Noto Sans" w:hAnsi="Noto Sans" w:cs="Noto Sans"/>
          <w:b/>
          <w:bCs/>
          <w:sz w:val="20"/>
          <w:szCs w:val="20"/>
        </w:rPr>
        <w:t>Capacidad de los recursos de equipamiento:</w:t>
      </w:r>
      <w:r w:rsidRPr="009A0D62">
        <w:rPr>
          <w:rFonts w:ascii="Noto Sans" w:hAnsi="Noto Sans" w:cs="Noto Sans"/>
          <w:sz w:val="20"/>
          <w:szCs w:val="20"/>
        </w:rPr>
        <w:t xml:space="preserve"> </w:t>
      </w:r>
    </w:p>
    <w:p w14:paraId="5DDFF264" w14:textId="77777777" w:rsidR="006A0A57" w:rsidRPr="009A0D62" w:rsidRDefault="006A0A57" w:rsidP="00214DF5">
      <w:pPr>
        <w:jc w:val="both"/>
        <w:rPr>
          <w:rFonts w:ascii="Noto Sans" w:hAnsi="Noto Sans" w:cs="Noto Sans"/>
          <w:sz w:val="20"/>
          <w:szCs w:val="20"/>
        </w:rPr>
      </w:pPr>
    </w:p>
    <w:p w14:paraId="2109179F" w14:textId="24F53A44" w:rsidR="007E5331" w:rsidRPr="009A0D62" w:rsidRDefault="007E5331" w:rsidP="00214DF5">
      <w:pPr>
        <w:jc w:val="both"/>
        <w:rPr>
          <w:rFonts w:ascii="Noto Sans" w:hAnsi="Noto Sans" w:cs="Noto Sans"/>
          <w:sz w:val="20"/>
          <w:szCs w:val="20"/>
        </w:rPr>
      </w:pPr>
      <w:r w:rsidRPr="009A0D62">
        <w:rPr>
          <w:rFonts w:ascii="Noto Sans" w:hAnsi="Noto Sans" w:cs="Noto Sans"/>
          <w:sz w:val="20"/>
          <w:szCs w:val="20"/>
        </w:rPr>
        <w:t xml:space="preserve">EL LICITANTE deberá presentar </w:t>
      </w:r>
      <w:r w:rsidR="00767A39" w:rsidRPr="009A0D62">
        <w:rPr>
          <w:rFonts w:ascii="Noto Sans" w:hAnsi="Noto Sans" w:cs="Noto Sans"/>
          <w:sz w:val="20"/>
          <w:szCs w:val="20"/>
        </w:rPr>
        <w:t>el título</w:t>
      </w:r>
      <w:r w:rsidRPr="009A0D62">
        <w:rPr>
          <w:rFonts w:ascii="Noto Sans" w:hAnsi="Noto Sans" w:cs="Noto Sans"/>
          <w:sz w:val="20"/>
          <w:szCs w:val="20"/>
        </w:rPr>
        <w:t xml:space="preserve"> de propiedad, o documentación con la que acredite que cuenta con la propiedad o posesión de</w:t>
      </w:r>
      <w:r w:rsidR="00857C36" w:rsidRPr="009A0D62">
        <w:rPr>
          <w:rFonts w:ascii="Noto Sans" w:hAnsi="Noto Sans" w:cs="Noto Sans"/>
          <w:sz w:val="20"/>
          <w:szCs w:val="20"/>
        </w:rPr>
        <w:t>l equipo</w:t>
      </w:r>
      <w:r w:rsidRPr="009A0D62">
        <w:rPr>
          <w:rFonts w:ascii="Noto Sans" w:hAnsi="Noto Sans" w:cs="Noto Sans"/>
          <w:sz w:val="20"/>
          <w:szCs w:val="20"/>
        </w:rPr>
        <w:t>, así también deberá presentar un</w:t>
      </w:r>
      <w:r w:rsidR="00857C36" w:rsidRPr="009A0D62">
        <w:rPr>
          <w:rFonts w:ascii="Noto Sans" w:hAnsi="Noto Sans" w:cs="Noto Sans"/>
          <w:sz w:val="20"/>
          <w:szCs w:val="20"/>
        </w:rPr>
        <w:t>a</w:t>
      </w:r>
      <w:r w:rsidRPr="009A0D62">
        <w:rPr>
          <w:rFonts w:ascii="Noto Sans" w:hAnsi="Noto Sans" w:cs="Noto Sans"/>
          <w:sz w:val="20"/>
          <w:szCs w:val="20"/>
        </w:rPr>
        <w:t xml:space="preserve"> relación de la Infraestructura y equipamiento con el que cuenta</w:t>
      </w:r>
      <w:r w:rsidR="00327126" w:rsidRPr="009A0D62">
        <w:rPr>
          <w:rFonts w:ascii="Noto Sans" w:hAnsi="Noto Sans" w:cs="Noto Sans"/>
          <w:sz w:val="20"/>
          <w:szCs w:val="20"/>
        </w:rPr>
        <w:t>n</w:t>
      </w:r>
      <w:r w:rsidRPr="009A0D62">
        <w:rPr>
          <w:rFonts w:ascii="Noto Sans" w:hAnsi="Noto Sans" w:cs="Noto Sans"/>
          <w:sz w:val="20"/>
          <w:szCs w:val="20"/>
        </w:rPr>
        <w:t xml:space="preserve"> necesario para la prestación del servicio, con lo que acredite que cuenta con las herramientas, equipos e infraestructura que utilizará en la prestación del servicio</w:t>
      </w:r>
      <w:r w:rsidR="00857C36" w:rsidRPr="009A0D62">
        <w:rPr>
          <w:rFonts w:ascii="Noto Sans" w:hAnsi="Noto Sans" w:cs="Noto Sans"/>
          <w:sz w:val="20"/>
          <w:szCs w:val="20"/>
        </w:rPr>
        <w:t>.</w:t>
      </w:r>
    </w:p>
    <w:p w14:paraId="74DBF737" w14:textId="77777777" w:rsidR="007E5331" w:rsidRPr="009A0D62" w:rsidRDefault="007E5331" w:rsidP="00214DF5">
      <w:pPr>
        <w:jc w:val="both"/>
        <w:rPr>
          <w:rFonts w:ascii="Noto Sans" w:hAnsi="Noto Sans" w:cs="Noto Sans"/>
          <w:sz w:val="20"/>
          <w:szCs w:val="20"/>
        </w:rPr>
      </w:pPr>
    </w:p>
    <w:p w14:paraId="0C1A0840" w14:textId="067778F3" w:rsidR="006A0A57" w:rsidRPr="009A0D62" w:rsidRDefault="007E5331" w:rsidP="00214DF5">
      <w:pPr>
        <w:jc w:val="both"/>
        <w:rPr>
          <w:rFonts w:ascii="Noto Sans" w:hAnsi="Noto Sans" w:cs="Noto Sans"/>
          <w:sz w:val="20"/>
          <w:szCs w:val="20"/>
        </w:rPr>
      </w:pPr>
      <w:r w:rsidRPr="009A0D62">
        <w:rPr>
          <w:rFonts w:ascii="Noto Sans" w:hAnsi="Noto Sans" w:cs="Noto Sans"/>
          <w:b/>
          <w:bCs/>
          <w:sz w:val="20"/>
          <w:szCs w:val="20"/>
        </w:rPr>
        <w:t>Participación de discapacitados o empresas</w:t>
      </w:r>
      <w:r w:rsidR="00327126" w:rsidRPr="009A0D62">
        <w:rPr>
          <w:rFonts w:ascii="Noto Sans" w:hAnsi="Noto Sans" w:cs="Noto Sans"/>
          <w:b/>
          <w:bCs/>
          <w:sz w:val="20"/>
          <w:szCs w:val="20"/>
        </w:rPr>
        <w:t xml:space="preserve"> que cuenten con trabajadores con discapacidad:</w:t>
      </w:r>
      <w:r w:rsidRPr="009A0D62">
        <w:rPr>
          <w:rFonts w:ascii="Noto Sans" w:hAnsi="Noto Sans" w:cs="Noto Sans"/>
          <w:sz w:val="20"/>
          <w:szCs w:val="20"/>
        </w:rPr>
        <w:t xml:space="preserve"> </w:t>
      </w:r>
    </w:p>
    <w:p w14:paraId="70092D16" w14:textId="77777777" w:rsidR="006A0A57" w:rsidRPr="009A0D62" w:rsidRDefault="006A0A57" w:rsidP="00214DF5">
      <w:pPr>
        <w:jc w:val="both"/>
        <w:rPr>
          <w:rFonts w:ascii="Noto Sans" w:hAnsi="Noto Sans" w:cs="Noto Sans"/>
          <w:sz w:val="20"/>
          <w:szCs w:val="20"/>
        </w:rPr>
      </w:pPr>
    </w:p>
    <w:p w14:paraId="2FE64C9E" w14:textId="5BEF8BB5" w:rsidR="00413B5C" w:rsidRPr="009A0D62" w:rsidRDefault="00413B5C" w:rsidP="00413B5C">
      <w:pPr>
        <w:jc w:val="both"/>
        <w:rPr>
          <w:rFonts w:ascii="Noto Sans" w:hAnsi="Noto Sans" w:cs="Noto Sans"/>
          <w:sz w:val="20"/>
          <w:szCs w:val="20"/>
        </w:rPr>
      </w:pPr>
      <w:r w:rsidRPr="009A0D62">
        <w:rPr>
          <w:rFonts w:ascii="Noto Sans" w:hAnsi="Noto Sans" w:cs="Noto Sans"/>
          <w:sz w:val="20"/>
          <w:szCs w:val="20"/>
        </w:rPr>
        <w:t xml:space="preserve">”EL LICITANTE” deberá acreditar que al menos el 5% o más, de la totalidad de su plantilla de empleados tiene alguna discapacidad y se encuentra dado de alta en el IMSS, </w:t>
      </w:r>
      <w:r w:rsidR="00F9607F" w:rsidRPr="009A0D62">
        <w:rPr>
          <w:rFonts w:ascii="Noto Sans" w:hAnsi="Noto Sans" w:cs="Noto Sans"/>
          <w:sz w:val="20"/>
          <w:szCs w:val="20"/>
        </w:rPr>
        <w:t xml:space="preserve">cuya antigüedad </w:t>
      </w:r>
      <w:r w:rsidR="00F9607F" w:rsidRPr="009A0D62">
        <w:rPr>
          <w:rFonts w:ascii="Noto Sans" w:hAnsi="Noto Sans" w:cs="Noto Sans"/>
          <w:sz w:val="20"/>
          <w:szCs w:val="20"/>
        </w:rPr>
        <w:lastRenderedPageBreak/>
        <w:t xml:space="preserve">no sea inferior a un año, </w:t>
      </w:r>
      <w:r w:rsidRPr="009A0D62">
        <w:rPr>
          <w:rFonts w:ascii="Noto Sans" w:hAnsi="Noto Sans" w:cs="Noto Sans"/>
          <w:sz w:val="20"/>
          <w:szCs w:val="20"/>
        </w:rPr>
        <w:t>de conformidad con el artículo 18 fracción III, inciso a) de la LAAPSSP publicada en el DOF el 16 de abril de 2025.</w:t>
      </w:r>
    </w:p>
    <w:p w14:paraId="31160950" w14:textId="77777777" w:rsidR="00413B5C" w:rsidRPr="009A0D62" w:rsidRDefault="00413B5C" w:rsidP="00413B5C">
      <w:pPr>
        <w:jc w:val="both"/>
        <w:rPr>
          <w:rFonts w:ascii="Noto Sans" w:hAnsi="Noto Sans" w:cs="Noto Sans"/>
          <w:sz w:val="20"/>
          <w:szCs w:val="20"/>
        </w:rPr>
      </w:pPr>
    </w:p>
    <w:p w14:paraId="35701994" w14:textId="165D3FE0" w:rsidR="00413B5C" w:rsidRPr="009A0D62" w:rsidRDefault="00413B5C" w:rsidP="00413B5C">
      <w:pPr>
        <w:jc w:val="both"/>
        <w:rPr>
          <w:rFonts w:ascii="Noto Sans" w:hAnsi="Noto Sans" w:cs="Noto Sans"/>
          <w:sz w:val="20"/>
          <w:szCs w:val="20"/>
        </w:rPr>
      </w:pPr>
      <w:r w:rsidRPr="009A0D62">
        <w:rPr>
          <w:rFonts w:ascii="Noto Sans" w:hAnsi="Noto Sans" w:cs="Noto Sans"/>
          <w:sz w:val="20"/>
          <w:szCs w:val="20"/>
        </w:rPr>
        <w:t>”EL LICITANTE” deberá acreditar que el personal propuesto se encuentra capacitado y que cuenta con los certificados que avale el dominio del uso de la infraestructura ofertada, de acuerdo con lo solicitado en el presente Anexo Técnico.</w:t>
      </w:r>
    </w:p>
    <w:p w14:paraId="5270507A" w14:textId="77777777" w:rsidR="00327126" w:rsidRPr="009A0D62" w:rsidRDefault="00327126" w:rsidP="00214DF5">
      <w:pPr>
        <w:jc w:val="both"/>
        <w:rPr>
          <w:rFonts w:ascii="Noto Sans" w:hAnsi="Noto Sans" w:cs="Noto Sans"/>
          <w:sz w:val="20"/>
          <w:szCs w:val="20"/>
        </w:rPr>
      </w:pPr>
    </w:p>
    <w:p w14:paraId="1DD462D2" w14:textId="2F141ED8" w:rsidR="00327126" w:rsidRPr="009A0D62" w:rsidRDefault="00327126" w:rsidP="00214DF5">
      <w:pPr>
        <w:jc w:val="both"/>
        <w:rPr>
          <w:rFonts w:ascii="Noto Sans" w:hAnsi="Noto Sans" w:cs="Noto Sans"/>
          <w:sz w:val="20"/>
          <w:szCs w:val="20"/>
        </w:rPr>
      </w:pPr>
      <w:r w:rsidRPr="009A0D62">
        <w:rPr>
          <w:rFonts w:ascii="Noto Sans" w:hAnsi="Noto Sans" w:cs="Noto Sans"/>
          <w:b/>
          <w:bCs/>
          <w:sz w:val="20"/>
          <w:szCs w:val="20"/>
        </w:rPr>
        <w:t>Participación de MIPYMES:</w:t>
      </w:r>
      <w:r w:rsidRPr="009A0D62">
        <w:rPr>
          <w:rFonts w:ascii="Noto Sans" w:hAnsi="Noto Sans" w:cs="Noto Sans"/>
          <w:sz w:val="20"/>
          <w:szCs w:val="20"/>
        </w:rPr>
        <w:t xml:space="preserve"> </w:t>
      </w:r>
    </w:p>
    <w:p w14:paraId="77DFC157" w14:textId="77777777" w:rsidR="00327126" w:rsidRPr="009A0D62" w:rsidRDefault="00327126" w:rsidP="00214DF5">
      <w:pPr>
        <w:jc w:val="both"/>
        <w:rPr>
          <w:rFonts w:ascii="Noto Sans" w:hAnsi="Noto Sans" w:cs="Noto Sans"/>
          <w:sz w:val="20"/>
          <w:szCs w:val="20"/>
        </w:rPr>
      </w:pPr>
    </w:p>
    <w:p w14:paraId="3A20F7EF" w14:textId="78508038" w:rsidR="00327126" w:rsidRPr="009A0D62" w:rsidRDefault="00F9607F" w:rsidP="00214DF5">
      <w:pPr>
        <w:jc w:val="both"/>
        <w:rPr>
          <w:rFonts w:ascii="Noto Sans" w:hAnsi="Noto Sans" w:cs="Noto Sans"/>
          <w:sz w:val="20"/>
          <w:szCs w:val="20"/>
        </w:rPr>
      </w:pPr>
      <w:r w:rsidRPr="009A0D62">
        <w:rPr>
          <w:rFonts w:ascii="Noto Sans" w:hAnsi="Noto Sans" w:cs="Noto Sans"/>
          <w:sz w:val="20"/>
          <w:szCs w:val="20"/>
        </w:rPr>
        <w:t>”EL LICITANTE” deberá acreditar mediante documento bajo protesta de decir verdad, en el que manifieste que en su cadena de valor se incluyen Mipymes, cooperativas, organismos del sector social de la economía certificados por el Instituto Nacional de la Economía Social, incluyendo aquellos cuyo objeto sea la inclusión laboral de mujeres y personas vulnerables, así como las constituidas o conformadas por grupos de atención prioritaria que cuenten con documento de constitución y registro emitido conforme a las disposiciones jurídicas aplicables, en términos de lo dispuesto en el Artículo 18 fracción III inciso b) segundo párrafo y 47 tercer párrafo de la Ley de Adquisiciones, Arrendamientos y Servicios del Sector Público, publicada en el Diario Oficial de la Federación en fecha 16 de abril de 2025.</w:t>
      </w:r>
    </w:p>
    <w:p w14:paraId="67B1E7BD" w14:textId="77777777" w:rsidR="00F9607F" w:rsidRPr="009A0D62" w:rsidRDefault="00F9607F" w:rsidP="00214DF5">
      <w:pPr>
        <w:jc w:val="both"/>
        <w:rPr>
          <w:rFonts w:ascii="Noto Sans" w:hAnsi="Noto Sans" w:cs="Noto Sans"/>
          <w:sz w:val="20"/>
          <w:szCs w:val="20"/>
        </w:rPr>
      </w:pPr>
    </w:p>
    <w:p w14:paraId="2AA14D54" w14:textId="66E3EB7E" w:rsidR="006A0A57" w:rsidRPr="009A0D62" w:rsidRDefault="007E5331" w:rsidP="00214DF5">
      <w:pPr>
        <w:jc w:val="both"/>
        <w:rPr>
          <w:rFonts w:ascii="Noto Sans" w:hAnsi="Noto Sans" w:cs="Noto Sans"/>
          <w:b/>
          <w:bCs/>
          <w:sz w:val="20"/>
          <w:szCs w:val="20"/>
        </w:rPr>
      </w:pPr>
      <w:r w:rsidRPr="009A0D62">
        <w:rPr>
          <w:rFonts w:ascii="Noto Sans" w:hAnsi="Noto Sans" w:cs="Noto Sans"/>
          <w:b/>
          <w:bCs/>
          <w:sz w:val="20"/>
          <w:szCs w:val="20"/>
        </w:rPr>
        <w:t xml:space="preserve">Políticas </w:t>
      </w:r>
      <w:r w:rsidR="00CA3E1F" w:rsidRPr="009A0D62">
        <w:rPr>
          <w:rFonts w:ascii="Noto Sans" w:hAnsi="Noto Sans" w:cs="Noto Sans"/>
          <w:b/>
          <w:bCs/>
          <w:sz w:val="20"/>
          <w:szCs w:val="20"/>
        </w:rPr>
        <w:t xml:space="preserve">y prácticas </w:t>
      </w:r>
      <w:r w:rsidRPr="009A0D62">
        <w:rPr>
          <w:rFonts w:ascii="Noto Sans" w:hAnsi="Noto Sans" w:cs="Noto Sans"/>
          <w:b/>
          <w:bCs/>
          <w:sz w:val="20"/>
          <w:szCs w:val="20"/>
        </w:rPr>
        <w:t>de Igualdad de Género:</w:t>
      </w:r>
    </w:p>
    <w:p w14:paraId="387CDC01" w14:textId="77777777" w:rsidR="006A0A57" w:rsidRPr="009A0D62" w:rsidRDefault="006A0A57" w:rsidP="00214DF5">
      <w:pPr>
        <w:jc w:val="both"/>
        <w:rPr>
          <w:rFonts w:ascii="Noto Sans" w:hAnsi="Noto Sans" w:cs="Noto Sans"/>
          <w:b/>
          <w:bCs/>
          <w:sz w:val="20"/>
          <w:szCs w:val="20"/>
        </w:rPr>
      </w:pPr>
    </w:p>
    <w:p w14:paraId="19343C5D" w14:textId="25AB8552" w:rsidR="007E5331" w:rsidRPr="009A0D62" w:rsidRDefault="00F9607F" w:rsidP="00214DF5">
      <w:pPr>
        <w:jc w:val="both"/>
        <w:rPr>
          <w:rFonts w:ascii="Noto Sans" w:hAnsi="Noto Sans" w:cs="Noto Sans"/>
          <w:sz w:val="20"/>
          <w:szCs w:val="20"/>
        </w:rPr>
      </w:pPr>
      <w:r w:rsidRPr="009A0D62">
        <w:rPr>
          <w:rFonts w:ascii="Noto Sans" w:hAnsi="Noto Sans" w:cs="Noto Sans"/>
          <w:sz w:val="20"/>
          <w:szCs w:val="20"/>
        </w:rPr>
        <w:t>”EL LICITANTE” debe presentar la certificación a través de la cual acredite haber aplicado políticas y prácticas de igualdad de género, conforme a la certificación correspondiente, emitida por las autoridades y organismos facultados para tal efecto, en los términos de lo previsto en el artículo 34 fracción XI de la Ley General para la Igualdad entre Mujeres y Hombres en correlación con el artículo 18 fracción III, inciso c) de la LAAPSSP publicada en el DOF el 16 de abril de 2025.</w:t>
      </w:r>
    </w:p>
    <w:p w14:paraId="6F584D82" w14:textId="77777777" w:rsidR="00F9607F" w:rsidRPr="009A0D62" w:rsidRDefault="00F9607F" w:rsidP="00214DF5">
      <w:pPr>
        <w:jc w:val="both"/>
        <w:rPr>
          <w:rFonts w:ascii="Noto Sans" w:hAnsi="Noto Sans" w:cs="Noto Sans"/>
          <w:sz w:val="20"/>
          <w:szCs w:val="20"/>
        </w:rPr>
      </w:pPr>
    </w:p>
    <w:p w14:paraId="03FC6D51" w14:textId="1FDF1D86" w:rsidR="007E5331" w:rsidRPr="009A0D62" w:rsidRDefault="001539B1" w:rsidP="00214DF5">
      <w:pPr>
        <w:jc w:val="both"/>
        <w:rPr>
          <w:rFonts w:ascii="Noto Sans" w:hAnsi="Noto Sans" w:cs="Noto Sans"/>
          <w:b/>
          <w:bCs/>
          <w:sz w:val="20"/>
          <w:szCs w:val="20"/>
        </w:rPr>
      </w:pPr>
      <w:r w:rsidRPr="009A0D62">
        <w:rPr>
          <w:rFonts w:ascii="Noto Sans" w:hAnsi="Noto Sans" w:cs="Noto Sans"/>
          <w:b/>
          <w:bCs/>
          <w:sz w:val="20"/>
          <w:szCs w:val="20"/>
        </w:rPr>
        <w:t>EXPERIENCIA Y ESPECIALIDAD DE EL LICITANTE:</w:t>
      </w:r>
    </w:p>
    <w:p w14:paraId="05FA7261" w14:textId="77777777" w:rsidR="007E5331" w:rsidRPr="009A0D62" w:rsidRDefault="007E5331" w:rsidP="00214DF5">
      <w:pPr>
        <w:jc w:val="both"/>
        <w:rPr>
          <w:rFonts w:ascii="Noto Sans" w:hAnsi="Noto Sans" w:cs="Noto Sans"/>
          <w:sz w:val="20"/>
          <w:szCs w:val="20"/>
        </w:rPr>
      </w:pPr>
    </w:p>
    <w:p w14:paraId="1C20B6BB" w14:textId="3DD8EE7E" w:rsidR="0063556F" w:rsidRPr="009A0D62" w:rsidRDefault="0063556F" w:rsidP="00214DF5">
      <w:pPr>
        <w:jc w:val="both"/>
        <w:rPr>
          <w:rFonts w:ascii="Noto Sans" w:hAnsi="Noto Sans" w:cs="Noto Sans"/>
          <w:b/>
          <w:bCs/>
          <w:sz w:val="20"/>
          <w:szCs w:val="20"/>
        </w:rPr>
      </w:pPr>
      <w:r w:rsidRPr="009A0D62">
        <w:rPr>
          <w:rFonts w:ascii="Noto Sans" w:hAnsi="Noto Sans" w:cs="Noto Sans"/>
          <w:b/>
          <w:bCs/>
          <w:sz w:val="20"/>
          <w:szCs w:val="20"/>
        </w:rPr>
        <w:t>Experiencia mayor tiempo prestando servicios similares a los requeridos:</w:t>
      </w:r>
    </w:p>
    <w:p w14:paraId="46422519" w14:textId="77777777" w:rsidR="0063556F" w:rsidRPr="009A0D62" w:rsidRDefault="0063556F" w:rsidP="00214DF5">
      <w:pPr>
        <w:jc w:val="both"/>
        <w:rPr>
          <w:rFonts w:ascii="Noto Sans" w:hAnsi="Noto Sans" w:cs="Noto Sans"/>
          <w:sz w:val="20"/>
          <w:szCs w:val="20"/>
        </w:rPr>
      </w:pPr>
    </w:p>
    <w:p w14:paraId="22809C7B" w14:textId="03167779" w:rsidR="00CA3E1F" w:rsidRPr="009A0D62" w:rsidRDefault="007E5331" w:rsidP="00214DF5">
      <w:pPr>
        <w:jc w:val="both"/>
        <w:rPr>
          <w:rFonts w:ascii="Noto Sans" w:hAnsi="Noto Sans" w:cs="Noto Sans"/>
          <w:sz w:val="20"/>
          <w:szCs w:val="20"/>
        </w:rPr>
      </w:pPr>
      <w:r w:rsidRPr="009A0D62">
        <w:rPr>
          <w:rFonts w:ascii="Noto Sans" w:hAnsi="Noto Sans" w:cs="Noto Sans"/>
          <w:sz w:val="20"/>
          <w:szCs w:val="20"/>
        </w:rPr>
        <w:t xml:space="preserve">El LICITANTE deberá acreditar que cuenta con experiencia comprobable de al menos 1 (uno) año y máximo 5 (cinco) años en la </w:t>
      </w:r>
      <w:r w:rsidR="00857C36" w:rsidRPr="009A0D62">
        <w:rPr>
          <w:rFonts w:ascii="Noto Sans" w:hAnsi="Noto Sans" w:cs="Noto Sans"/>
          <w:sz w:val="20"/>
          <w:szCs w:val="20"/>
        </w:rPr>
        <w:t xml:space="preserve">prestación de servicios </w:t>
      </w:r>
      <w:r w:rsidR="00767A39" w:rsidRPr="009A0D62">
        <w:rPr>
          <w:rFonts w:ascii="Noto Sans" w:hAnsi="Noto Sans" w:cs="Noto Sans"/>
          <w:sz w:val="20"/>
          <w:szCs w:val="20"/>
        </w:rPr>
        <w:t>iguales</w:t>
      </w:r>
      <w:r w:rsidR="00857C36" w:rsidRPr="009A0D62">
        <w:rPr>
          <w:rFonts w:ascii="Noto Sans" w:hAnsi="Noto Sans" w:cs="Noto Sans"/>
          <w:sz w:val="20"/>
          <w:szCs w:val="20"/>
        </w:rPr>
        <w:t xml:space="preserve"> o similares a los requeridos en el presente anexo técnico.</w:t>
      </w:r>
    </w:p>
    <w:p w14:paraId="02DCA956" w14:textId="77777777" w:rsidR="00CA3E1F" w:rsidRPr="009A0D62" w:rsidRDefault="00CA3E1F" w:rsidP="00214DF5">
      <w:pPr>
        <w:jc w:val="both"/>
        <w:rPr>
          <w:rFonts w:ascii="Noto Sans" w:hAnsi="Noto Sans" w:cs="Noto Sans"/>
          <w:sz w:val="20"/>
          <w:szCs w:val="20"/>
        </w:rPr>
      </w:pPr>
    </w:p>
    <w:p w14:paraId="01226E71" w14:textId="35355941" w:rsidR="008321C3" w:rsidRPr="009A0D62" w:rsidRDefault="00CA3E1F" w:rsidP="00214DF5">
      <w:pPr>
        <w:jc w:val="both"/>
        <w:rPr>
          <w:rFonts w:ascii="Noto Sans" w:hAnsi="Noto Sans" w:cs="Noto Sans"/>
          <w:sz w:val="20"/>
          <w:szCs w:val="20"/>
        </w:rPr>
      </w:pPr>
      <w:r w:rsidRPr="009A0D62">
        <w:rPr>
          <w:rFonts w:ascii="Noto Sans" w:hAnsi="Noto Sans" w:cs="Noto Sans"/>
          <w:sz w:val="20"/>
          <w:szCs w:val="20"/>
        </w:rPr>
        <w:t>EL LICITANTE acreditará el mayor tiempo prestando servicios</w:t>
      </w:r>
      <w:r w:rsidR="007E5331" w:rsidRPr="009A0D62">
        <w:rPr>
          <w:rFonts w:ascii="Noto Sans" w:hAnsi="Noto Sans" w:cs="Noto Sans"/>
          <w:sz w:val="20"/>
          <w:szCs w:val="20"/>
        </w:rPr>
        <w:t xml:space="preserve"> iguales o servicios similares a los </w:t>
      </w:r>
      <w:r w:rsidRPr="009A0D62">
        <w:rPr>
          <w:rFonts w:ascii="Noto Sans" w:hAnsi="Noto Sans" w:cs="Noto Sans"/>
          <w:sz w:val="20"/>
          <w:szCs w:val="20"/>
        </w:rPr>
        <w:t>requeridos</w:t>
      </w:r>
      <w:r w:rsidR="007E5331" w:rsidRPr="009A0D62">
        <w:rPr>
          <w:rFonts w:ascii="Noto Sans" w:hAnsi="Noto Sans" w:cs="Noto Sans"/>
          <w:sz w:val="20"/>
          <w:szCs w:val="20"/>
        </w:rPr>
        <w:t xml:space="preserve"> </w:t>
      </w:r>
      <w:r w:rsidRPr="009A0D62">
        <w:rPr>
          <w:rFonts w:ascii="Noto Sans" w:hAnsi="Noto Sans" w:cs="Noto Sans"/>
          <w:sz w:val="20"/>
          <w:szCs w:val="20"/>
        </w:rPr>
        <w:t>en el</w:t>
      </w:r>
      <w:r w:rsidR="007E5331" w:rsidRPr="009A0D62">
        <w:rPr>
          <w:rFonts w:ascii="Noto Sans" w:hAnsi="Noto Sans" w:cs="Noto Sans"/>
          <w:sz w:val="20"/>
          <w:szCs w:val="20"/>
        </w:rPr>
        <w:t xml:space="preserve"> presente procedimiento de contratación, de conformidad con lo requerido en el presente Anexo Técnico sus Apéndices y Términos y Condiciones, lo anterior deberá ser acreditado mediante la presentación de al menos 4 (cuatro) y máximo 10 (diez) contratos, pedidos, facturas u órdenes de servicio celebrados con Institución Pública o empresa privada, completos, legibles, firmados cuya formalización hubiera sido dentro de los últimos 10 años </w:t>
      </w:r>
      <w:r w:rsidRPr="009A0D62">
        <w:rPr>
          <w:rFonts w:ascii="Noto Sans" w:hAnsi="Noto Sans" w:cs="Noto Sans"/>
          <w:sz w:val="20"/>
          <w:szCs w:val="20"/>
        </w:rPr>
        <w:t xml:space="preserve">anterior </w:t>
      </w:r>
      <w:r w:rsidR="007E5331" w:rsidRPr="009A0D62">
        <w:rPr>
          <w:rFonts w:ascii="Noto Sans" w:hAnsi="Noto Sans" w:cs="Noto Sans"/>
          <w:sz w:val="20"/>
          <w:szCs w:val="20"/>
        </w:rPr>
        <w:t xml:space="preserve">a la fecha de presentación y apertura de proposiciones, a efecto de que sean susceptibles de computarse los años en los que hayan prestado servicios similares a los requeridos en este procedimiento, adjuntando en una cédula en formato libre donde se </w:t>
      </w:r>
      <w:r w:rsidR="007E5331" w:rsidRPr="009A0D62">
        <w:rPr>
          <w:rFonts w:ascii="Noto Sans" w:hAnsi="Noto Sans" w:cs="Noto Sans"/>
          <w:sz w:val="20"/>
          <w:szCs w:val="20"/>
        </w:rPr>
        <w:lastRenderedPageBreak/>
        <w:t>relacionen el número del documento contractual, el sujeto o Institución contratante; descripción del objeto del contrato, su vigencia (fecha de inicio y fecha de termino); vigentes o concluidos con los cuales el LICITANTE puede acreditar que ha prestado servicios con las características específicas y en condiciones similares a las establecidas en el Anexo Técnico.</w:t>
      </w:r>
    </w:p>
    <w:p w14:paraId="614F180C" w14:textId="325A78F3" w:rsidR="008321C3" w:rsidRPr="009A0D62" w:rsidRDefault="008321C3" w:rsidP="00214DF5">
      <w:pPr>
        <w:jc w:val="both"/>
        <w:rPr>
          <w:rFonts w:ascii="Noto Sans" w:hAnsi="Noto Sans" w:cs="Noto Sans"/>
          <w:sz w:val="20"/>
          <w:szCs w:val="20"/>
        </w:rPr>
      </w:pPr>
    </w:p>
    <w:p w14:paraId="53DECE07" w14:textId="4045922A" w:rsidR="008321C3" w:rsidRPr="009A0D62" w:rsidRDefault="00767A39" w:rsidP="00214DF5">
      <w:pPr>
        <w:jc w:val="both"/>
        <w:rPr>
          <w:rFonts w:ascii="Noto Sans" w:hAnsi="Noto Sans" w:cs="Noto Sans"/>
          <w:sz w:val="20"/>
          <w:szCs w:val="20"/>
        </w:rPr>
      </w:pPr>
      <w:r w:rsidRPr="009A0D62">
        <w:rPr>
          <w:rFonts w:ascii="Noto Sans" w:hAnsi="Noto Sans" w:cs="Noto Sans"/>
          <w:sz w:val="20"/>
          <w:szCs w:val="20"/>
        </w:rPr>
        <w:t>Tratándose</w:t>
      </w:r>
      <w:r w:rsidR="008321C3" w:rsidRPr="009A0D62">
        <w:rPr>
          <w:rFonts w:ascii="Noto Sans" w:hAnsi="Noto Sans" w:cs="Noto Sans"/>
          <w:sz w:val="20"/>
          <w:szCs w:val="20"/>
        </w:rPr>
        <w:t xml:space="preserve"> de contratos celebrados con particulares se deberá exhibir además la </w:t>
      </w:r>
      <w:r w:rsidRPr="009A0D62">
        <w:rPr>
          <w:rFonts w:ascii="Noto Sans" w:hAnsi="Noto Sans" w:cs="Noto Sans"/>
          <w:sz w:val="20"/>
          <w:szCs w:val="20"/>
        </w:rPr>
        <w:t>última</w:t>
      </w:r>
      <w:r w:rsidR="008321C3" w:rsidRPr="009A0D62">
        <w:rPr>
          <w:rFonts w:ascii="Noto Sans" w:hAnsi="Noto Sans" w:cs="Noto Sans"/>
          <w:sz w:val="20"/>
          <w:szCs w:val="20"/>
        </w:rPr>
        <w:t xml:space="preserve"> factura de pago</w:t>
      </w:r>
      <w:r w:rsidR="00DE10F2" w:rsidRPr="009A0D62">
        <w:rPr>
          <w:rFonts w:ascii="Noto Sans" w:hAnsi="Noto Sans" w:cs="Noto Sans"/>
          <w:sz w:val="20"/>
          <w:szCs w:val="20"/>
        </w:rPr>
        <w:t>.</w:t>
      </w:r>
    </w:p>
    <w:p w14:paraId="4A6FB2D9" w14:textId="3A2D029A" w:rsidR="008321C3" w:rsidRPr="009A0D62" w:rsidRDefault="008321C3" w:rsidP="00214DF5">
      <w:pPr>
        <w:jc w:val="both"/>
        <w:rPr>
          <w:rFonts w:ascii="Noto Sans" w:hAnsi="Noto Sans" w:cs="Noto Sans"/>
          <w:sz w:val="20"/>
          <w:szCs w:val="20"/>
        </w:rPr>
      </w:pPr>
    </w:p>
    <w:p w14:paraId="6BC9AAA1" w14:textId="604D1731" w:rsidR="008321C3" w:rsidRPr="009A0D62" w:rsidRDefault="008321C3" w:rsidP="00214DF5">
      <w:pPr>
        <w:jc w:val="both"/>
        <w:rPr>
          <w:rFonts w:ascii="Noto Sans" w:hAnsi="Noto Sans" w:cs="Noto Sans"/>
          <w:sz w:val="20"/>
          <w:szCs w:val="20"/>
        </w:rPr>
      </w:pPr>
      <w:r w:rsidRPr="009A0D62">
        <w:rPr>
          <w:rFonts w:ascii="Noto Sans" w:hAnsi="Noto Sans" w:cs="Noto Sans"/>
          <w:sz w:val="20"/>
          <w:szCs w:val="20"/>
        </w:rPr>
        <w:t xml:space="preserve">En el caso de las facturas además de cumplir con los requisitos fiscales deberán contener los datos que identifiquen </w:t>
      </w:r>
      <w:r w:rsidR="00C93D20" w:rsidRPr="009A0D62">
        <w:rPr>
          <w:rFonts w:ascii="Noto Sans" w:hAnsi="Noto Sans" w:cs="Noto Sans"/>
          <w:sz w:val="20"/>
          <w:szCs w:val="20"/>
        </w:rPr>
        <w:t>el servicio</w:t>
      </w:r>
      <w:r w:rsidRPr="009A0D62">
        <w:rPr>
          <w:rFonts w:ascii="Noto Sans" w:hAnsi="Noto Sans" w:cs="Noto Sans"/>
          <w:sz w:val="20"/>
          <w:szCs w:val="20"/>
        </w:rPr>
        <w:t>, como son la fecha, monto, el cliente, debidamente validada la CFDI ante el portal del SAT en la siguiente liga: https://verificacfdi.facturaelectronica.sat.gob. y vigentes en el portal del SAT a entre otros.</w:t>
      </w:r>
    </w:p>
    <w:p w14:paraId="23809AA4" w14:textId="77777777" w:rsidR="007E5331" w:rsidRPr="009A0D62" w:rsidRDefault="007E5331" w:rsidP="00214DF5">
      <w:pPr>
        <w:jc w:val="both"/>
        <w:rPr>
          <w:rFonts w:ascii="Noto Sans" w:hAnsi="Noto Sans" w:cs="Noto Sans"/>
          <w:sz w:val="20"/>
          <w:szCs w:val="20"/>
        </w:rPr>
      </w:pPr>
    </w:p>
    <w:p w14:paraId="37F11E35" w14:textId="4EF1D90A" w:rsidR="007E5331" w:rsidRPr="009A0D62" w:rsidRDefault="008321C3" w:rsidP="00214DF5">
      <w:pPr>
        <w:jc w:val="both"/>
        <w:rPr>
          <w:rFonts w:ascii="Noto Sans" w:hAnsi="Noto Sans" w:cs="Noto Sans"/>
          <w:sz w:val="20"/>
          <w:szCs w:val="20"/>
        </w:rPr>
      </w:pPr>
      <w:r w:rsidRPr="009A0D62">
        <w:rPr>
          <w:rFonts w:ascii="Noto Sans" w:hAnsi="Noto Sans" w:cs="Noto Sans"/>
          <w:sz w:val="20"/>
          <w:szCs w:val="20"/>
        </w:rPr>
        <w:t>En caso de que el licitante exhiba los documentos y que sus vigencias se empalmen, sólo se considerará el tiempo efectivamente transcurrido.</w:t>
      </w:r>
    </w:p>
    <w:p w14:paraId="23822ABD" w14:textId="77777777" w:rsidR="007E5331" w:rsidRPr="009A0D62" w:rsidRDefault="007E5331" w:rsidP="00214DF5">
      <w:pPr>
        <w:jc w:val="both"/>
        <w:rPr>
          <w:rFonts w:ascii="Noto Sans" w:hAnsi="Noto Sans" w:cs="Noto Sans"/>
          <w:sz w:val="20"/>
          <w:szCs w:val="20"/>
        </w:rPr>
      </w:pPr>
    </w:p>
    <w:p w14:paraId="6C3F961B" w14:textId="4A8F15B1" w:rsidR="006A0A57" w:rsidRPr="009A0D62" w:rsidRDefault="007E5331" w:rsidP="00214DF5">
      <w:pPr>
        <w:jc w:val="both"/>
        <w:rPr>
          <w:rFonts w:ascii="Noto Sans" w:hAnsi="Noto Sans" w:cs="Noto Sans"/>
          <w:sz w:val="20"/>
          <w:szCs w:val="20"/>
        </w:rPr>
      </w:pPr>
      <w:r w:rsidRPr="009A0D62">
        <w:rPr>
          <w:rFonts w:ascii="Noto Sans" w:hAnsi="Noto Sans" w:cs="Noto Sans"/>
          <w:b/>
          <w:bCs/>
          <w:sz w:val="20"/>
          <w:szCs w:val="20"/>
        </w:rPr>
        <w:t xml:space="preserve">Especialidad </w:t>
      </w:r>
      <w:r w:rsidR="0063556F" w:rsidRPr="009A0D62">
        <w:rPr>
          <w:rFonts w:ascii="Noto Sans" w:hAnsi="Noto Sans" w:cs="Noto Sans"/>
          <w:b/>
          <w:bCs/>
          <w:sz w:val="20"/>
          <w:szCs w:val="20"/>
        </w:rPr>
        <w:t xml:space="preserve">mayor número de contratos o documentos de servicios con las características específicas y en condiciones </w:t>
      </w:r>
      <w:r w:rsidR="00767A39" w:rsidRPr="009A0D62">
        <w:rPr>
          <w:rFonts w:ascii="Noto Sans" w:hAnsi="Noto Sans" w:cs="Noto Sans"/>
          <w:b/>
          <w:bCs/>
          <w:sz w:val="20"/>
          <w:szCs w:val="20"/>
        </w:rPr>
        <w:t>similares</w:t>
      </w:r>
      <w:r w:rsidRPr="009A0D62">
        <w:rPr>
          <w:rFonts w:ascii="Noto Sans" w:hAnsi="Noto Sans" w:cs="Noto Sans"/>
          <w:b/>
          <w:bCs/>
          <w:sz w:val="20"/>
          <w:szCs w:val="20"/>
        </w:rPr>
        <w:t>:</w:t>
      </w:r>
      <w:r w:rsidRPr="009A0D62">
        <w:rPr>
          <w:rFonts w:ascii="Noto Sans" w:hAnsi="Noto Sans" w:cs="Noto Sans"/>
          <w:sz w:val="20"/>
          <w:szCs w:val="20"/>
        </w:rPr>
        <w:t xml:space="preserve"> </w:t>
      </w:r>
    </w:p>
    <w:p w14:paraId="4F5E6188" w14:textId="77777777" w:rsidR="006A0A57" w:rsidRPr="009A0D62" w:rsidRDefault="006A0A57" w:rsidP="00214DF5">
      <w:pPr>
        <w:jc w:val="both"/>
        <w:rPr>
          <w:rFonts w:ascii="Noto Sans" w:hAnsi="Noto Sans" w:cs="Noto Sans"/>
          <w:sz w:val="20"/>
          <w:szCs w:val="20"/>
        </w:rPr>
      </w:pPr>
    </w:p>
    <w:p w14:paraId="3C402FEE" w14:textId="298E9A48" w:rsidR="001539B1" w:rsidRPr="009A0D62" w:rsidRDefault="001539B1" w:rsidP="00214DF5">
      <w:pPr>
        <w:jc w:val="both"/>
        <w:rPr>
          <w:rFonts w:ascii="Noto Sans" w:hAnsi="Noto Sans" w:cs="Noto Sans"/>
          <w:sz w:val="20"/>
          <w:szCs w:val="20"/>
        </w:rPr>
      </w:pPr>
      <w:r w:rsidRPr="009A0D62">
        <w:rPr>
          <w:rFonts w:ascii="Noto Sans" w:hAnsi="Noto Sans" w:cs="Noto Sans"/>
          <w:sz w:val="20"/>
          <w:szCs w:val="20"/>
        </w:rPr>
        <w:t>EL LICITANTE deberá acreditar el mayor número de contratos, pedidos, facturas u órdenes de servicio con las características y condiciones afines o similares a los requeridos en el procedimiento de contratación, para lo cual deberá presentar mínimo 4 (cuatro) y máximo 10 (diez) contratos, pedidos, facturas u órdenes de servicio con institución pública o empresa privada, legibles, firmados, concluidos antes del acto de presentación y apertura de proposiciones, a efecto de que sean susceptibles de computarse el número de contratos, pedidos, facturas u órdenes de servicio similares a los requeridos en este procedimiento, con los que acredite su especialidad en la prestación de servicios, adjuntando una cédula en formato libre donde relacione los mismos, el sujeto o institución contratante; su vigencia y número de documento contractual.</w:t>
      </w:r>
    </w:p>
    <w:p w14:paraId="5ADCFDB0" w14:textId="77777777" w:rsidR="007E5331" w:rsidRPr="009A0D62" w:rsidRDefault="007E5331" w:rsidP="00214DF5">
      <w:pPr>
        <w:jc w:val="both"/>
        <w:rPr>
          <w:rFonts w:ascii="Noto Sans" w:hAnsi="Noto Sans" w:cs="Noto Sans"/>
          <w:sz w:val="20"/>
          <w:szCs w:val="20"/>
        </w:rPr>
      </w:pPr>
    </w:p>
    <w:p w14:paraId="30FFF921" w14:textId="12D91C37" w:rsidR="001539B1" w:rsidRPr="009A0D62" w:rsidRDefault="001539B1" w:rsidP="00214DF5">
      <w:pPr>
        <w:jc w:val="both"/>
        <w:rPr>
          <w:rFonts w:ascii="Noto Sans" w:hAnsi="Noto Sans" w:cs="Noto Sans"/>
          <w:b/>
          <w:bCs/>
          <w:sz w:val="20"/>
          <w:szCs w:val="20"/>
        </w:rPr>
      </w:pPr>
      <w:r w:rsidRPr="009A0D62">
        <w:rPr>
          <w:rFonts w:ascii="Noto Sans" w:hAnsi="Noto Sans" w:cs="Noto Sans"/>
          <w:b/>
          <w:bCs/>
          <w:sz w:val="20"/>
          <w:szCs w:val="20"/>
        </w:rPr>
        <w:t>PROPUESTA DE TRABAJO</w:t>
      </w:r>
    </w:p>
    <w:p w14:paraId="2E1C3882" w14:textId="77777777" w:rsidR="001539B1" w:rsidRPr="009A0D62" w:rsidRDefault="001539B1" w:rsidP="00214DF5">
      <w:pPr>
        <w:jc w:val="both"/>
        <w:rPr>
          <w:rFonts w:ascii="Noto Sans" w:hAnsi="Noto Sans" w:cs="Noto Sans"/>
          <w:b/>
          <w:bCs/>
          <w:sz w:val="20"/>
          <w:szCs w:val="20"/>
        </w:rPr>
      </w:pPr>
    </w:p>
    <w:p w14:paraId="6AFD3FEC" w14:textId="31E3A6F9" w:rsidR="007E5331" w:rsidRPr="009A0D62" w:rsidRDefault="007E5331" w:rsidP="00214DF5">
      <w:pPr>
        <w:jc w:val="both"/>
        <w:rPr>
          <w:rFonts w:ascii="Noto Sans" w:hAnsi="Noto Sans" w:cs="Noto Sans"/>
          <w:b/>
          <w:bCs/>
          <w:sz w:val="20"/>
          <w:szCs w:val="20"/>
        </w:rPr>
      </w:pPr>
      <w:r w:rsidRPr="009A0D62">
        <w:rPr>
          <w:rFonts w:ascii="Noto Sans" w:hAnsi="Noto Sans" w:cs="Noto Sans"/>
          <w:b/>
          <w:bCs/>
          <w:sz w:val="20"/>
          <w:szCs w:val="20"/>
        </w:rPr>
        <w:t>Metodología</w:t>
      </w:r>
      <w:r w:rsidR="001539B1" w:rsidRPr="009A0D62">
        <w:rPr>
          <w:rFonts w:ascii="Noto Sans" w:hAnsi="Noto Sans" w:cs="Noto Sans"/>
          <w:b/>
          <w:bCs/>
          <w:sz w:val="20"/>
          <w:szCs w:val="20"/>
        </w:rPr>
        <w:t xml:space="preserve"> para la prestación del servicio:</w:t>
      </w:r>
    </w:p>
    <w:p w14:paraId="108A2BA9" w14:textId="77777777" w:rsidR="007E5331" w:rsidRPr="009A0D62" w:rsidRDefault="007E5331" w:rsidP="00214DF5">
      <w:pPr>
        <w:jc w:val="both"/>
        <w:rPr>
          <w:rFonts w:ascii="Noto Sans" w:hAnsi="Noto Sans" w:cs="Noto Sans"/>
          <w:sz w:val="20"/>
          <w:szCs w:val="20"/>
        </w:rPr>
      </w:pPr>
    </w:p>
    <w:p w14:paraId="1FB9ADAA" w14:textId="68F1EC20" w:rsidR="007E5331" w:rsidRPr="009A0D62" w:rsidRDefault="007E5331" w:rsidP="00214DF5">
      <w:pPr>
        <w:jc w:val="both"/>
        <w:rPr>
          <w:rFonts w:ascii="Noto Sans" w:hAnsi="Noto Sans" w:cs="Noto Sans"/>
          <w:sz w:val="20"/>
          <w:szCs w:val="20"/>
        </w:rPr>
      </w:pPr>
      <w:r w:rsidRPr="009A0D62">
        <w:rPr>
          <w:rFonts w:ascii="Noto Sans" w:hAnsi="Noto Sans" w:cs="Noto Sans"/>
          <w:sz w:val="20"/>
          <w:szCs w:val="20"/>
        </w:rPr>
        <w:t xml:space="preserve">Descripción de la metodología, procesos y procedimientos que </w:t>
      </w:r>
      <w:r w:rsidR="001539B1" w:rsidRPr="009A0D62">
        <w:rPr>
          <w:rFonts w:ascii="Noto Sans" w:hAnsi="Noto Sans" w:cs="Noto Sans"/>
          <w:sz w:val="20"/>
          <w:szCs w:val="20"/>
        </w:rPr>
        <w:t>EL</w:t>
      </w:r>
      <w:r w:rsidRPr="009A0D62">
        <w:rPr>
          <w:rFonts w:ascii="Noto Sans" w:hAnsi="Noto Sans" w:cs="Noto Sans"/>
          <w:sz w:val="20"/>
          <w:szCs w:val="20"/>
        </w:rPr>
        <w:t xml:space="preserve"> LICITANTE propone utilizar para prestar el servicio solicitado, este documento deberá indicar la forma en la que el LICITANTE logrará técnicamente entregar el servicio. </w:t>
      </w:r>
    </w:p>
    <w:p w14:paraId="3148203C" w14:textId="77777777" w:rsidR="007E5331" w:rsidRPr="009A0D62" w:rsidRDefault="007E5331" w:rsidP="00214DF5">
      <w:pPr>
        <w:jc w:val="both"/>
        <w:rPr>
          <w:rFonts w:ascii="Noto Sans" w:hAnsi="Noto Sans" w:cs="Noto Sans"/>
          <w:sz w:val="20"/>
          <w:szCs w:val="20"/>
        </w:rPr>
      </w:pPr>
    </w:p>
    <w:p w14:paraId="37097098" w14:textId="3E8A2812" w:rsidR="007E5331" w:rsidRPr="009A0D62" w:rsidRDefault="007E5331" w:rsidP="00214DF5">
      <w:pPr>
        <w:jc w:val="both"/>
        <w:rPr>
          <w:rFonts w:ascii="Noto Sans" w:hAnsi="Noto Sans" w:cs="Noto Sans"/>
          <w:sz w:val="20"/>
          <w:szCs w:val="20"/>
        </w:rPr>
      </w:pPr>
      <w:r w:rsidRPr="009A0D62">
        <w:rPr>
          <w:rFonts w:ascii="Noto Sans" w:hAnsi="Noto Sans" w:cs="Noto Sans"/>
          <w:sz w:val="20"/>
          <w:szCs w:val="20"/>
        </w:rPr>
        <w:t xml:space="preserve">Deberá estar basada en mejores prácticas o estándares de la industria, para lo </w:t>
      </w:r>
      <w:r w:rsidR="00767A39" w:rsidRPr="009A0D62">
        <w:rPr>
          <w:rFonts w:ascii="Noto Sans" w:hAnsi="Noto Sans" w:cs="Noto Sans"/>
          <w:sz w:val="20"/>
          <w:szCs w:val="20"/>
        </w:rPr>
        <w:t>cual EL</w:t>
      </w:r>
      <w:r w:rsidR="001539B1" w:rsidRPr="009A0D62">
        <w:rPr>
          <w:rFonts w:ascii="Noto Sans" w:hAnsi="Noto Sans" w:cs="Noto Sans"/>
          <w:sz w:val="20"/>
          <w:szCs w:val="20"/>
        </w:rPr>
        <w:t xml:space="preserve"> </w:t>
      </w:r>
      <w:r w:rsidRPr="009A0D62">
        <w:rPr>
          <w:rFonts w:ascii="Noto Sans" w:hAnsi="Noto Sans" w:cs="Noto Sans"/>
          <w:sz w:val="20"/>
          <w:szCs w:val="20"/>
        </w:rPr>
        <w:t xml:space="preserve">LICITANTE deberá señalar expresamente cuál es la mejor práctica incluyendo la fuente de consulta con la que podrá constatar la </w:t>
      </w:r>
      <w:r w:rsidR="001539B1" w:rsidRPr="009A0D62">
        <w:rPr>
          <w:rFonts w:ascii="Noto Sans" w:hAnsi="Noto Sans" w:cs="Noto Sans"/>
          <w:sz w:val="20"/>
          <w:szCs w:val="20"/>
        </w:rPr>
        <w:t>c</w:t>
      </w:r>
      <w:r w:rsidRPr="009A0D62">
        <w:rPr>
          <w:rFonts w:ascii="Noto Sans" w:hAnsi="Noto Sans" w:cs="Noto Sans"/>
          <w:sz w:val="20"/>
          <w:szCs w:val="20"/>
        </w:rPr>
        <w:t>onvocante el apego a estas.</w:t>
      </w:r>
    </w:p>
    <w:p w14:paraId="6ADD0B3F" w14:textId="12C14A17" w:rsidR="001539B1" w:rsidRPr="009A0D62" w:rsidRDefault="001539B1" w:rsidP="00214DF5">
      <w:pPr>
        <w:jc w:val="both"/>
        <w:rPr>
          <w:rFonts w:ascii="Noto Sans" w:hAnsi="Noto Sans" w:cs="Noto Sans"/>
          <w:sz w:val="20"/>
          <w:szCs w:val="20"/>
        </w:rPr>
      </w:pPr>
    </w:p>
    <w:p w14:paraId="7D58F121" w14:textId="77777777" w:rsidR="007E5331" w:rsidRPr="009A0D62" w:rsidRDefault="007E5331" w:rsidP="00214DF5">
      <w:pPr>
        <w:jc w:val="both"/>
        <w:rPr>
          <w:rFonts w:ascii="Noto Sans" w:hAnsi="Noto Sans" w:cs="Noto Sans"/>
          <w:sz w:val="20"/>
          <w:szCs w:val="20"/>
        </w:rPr>
      </w:pPr>
      <w:r w:rsidRPr="009A0D62">
        <w:rPr>
          <w:rFonts w:ascii="Noto Sans" w:hAnsi="Noto Sans" w:cs="Noto Sans"/>
          <w:sz w:val="20"/>
          <w:szCs w:val="20"/>
        </w:rPr>
        <w:t>No se aceptarán cartas bajo protesta de decir verdad en las que se comprometa el cumplimiento de cualquiera de las especificaciones del servicio.</w:t>
      </w:r>
    </w:p>
    <w:p w14:paraId="582776B9" w14:textId="77777777" w:rsidR="007E5331" w:rsidRPr="009A0D62" w:rsidRDefault="007E5331" w:rsidP="00214DF5">
      <w:pPr>
        <w:jc w:val="both"/>
        <w:rPr>
          <w:rFonts w:ascii="Noto Sans" w:hAnsi="Noto Sans" w:cs="Noto Sans"/>
          <w:sz w:val="20"/>
          <w:szCs w:val="20"/>
        </w:rPr>
      </w:pPr>
    </w:p>
    <w:p w14:paraId="7D028978" w14:textId="0ED87A17" w:rsidR="007E5331" w:rsidRPr="009A0D62" w:rsidRDefault="007E5331" w:rsidP="00214DF5">
      <w:pPr>
        <w:jc w:val="both"/>
        <w:rPr>
          <w:rFonts w:ascii="Noto Sans" w:hAnsi="Noto Sans" w:cs="Noto Sans"/>
          <w:b/>
          <w:bCs/>
          <w:sz w:val="20"/>
          <w:szCs w:val="20"/>
        </w:rPr>
      </w:pPr>
      <w:r w:rsidRPr="009A0D62">
        <w:rPr>
          <w:rFonts w:ascii="Noto Sans" w:hAnsi="Noto Sans" w:cs="Noto Sans"/>
          <w:b/>
          <w:bCs/>
          <w:sz w:val="20"/>
          <w:szCs w:val="20"/>
        </w:rPr>
        <w:lastRenderedPageBreak/>
        <w:t>Plan de trabajo</w:t>
      </w:r>
      <w:r w:rsidR="001539B1" w:rsidRPr="009A0D62">
        <w:rPr>
          <w:rFonts w:ascii="Noto Sans" w:hAnsi="Noto Sans" w:cs="Noto Sans"/>
          <w:b/>
          <w:bCs/>
          <w:sz w:val="20"/>
          <w:szCs w:val="20"/>
        </w:rPr>
        <w:t xml:space="preserve"> propuesto por EL LICITANTE:</w:t>
      </w:r>
    </w:p>
    <w:p w14:paraId="6560C0DE" w14:textId="77777777" w:rsidR="007E5331" w:rsidRPr="009A0D62" w:rsidRDefault="007E5331" w:rsidP="00214DF5">
      <w:pPr>
        <w:jc w:val="both"/>
        <w:rPr>
          <w:rFonts w:ascii="Noto Sans" w:hAnsi="Noto Sans" w:cs="Noto Sans"/>
          <w:sz w:val="20"/>
          <w:szCs w:val="20"/>
        </w:rPr>
      </w:pPr>
    </w:p>
    <w:p w14:paraId="4BD403A7" w14:textId="748C91B2" w:rsidR="007E5331" w:rsidRPr="009A0D62" w:rsidRDefault="007E5331" w:rsidP="00214DF5">
      <w:pPr>
        <w:jc w:val="both"/>
        <w:rPr>
          <w:rFonts w:ascii="Noto Sans" w:hAnsi="Noto Sans" w:cs="Noto Sans"/>
          <w:sz w:val="20"/>
          <w:szCs w:val="20"/>
        </w:rPr>
      </w:pPr>
      <w:r w:rsidRPr="009A0D62">
        <w:rPr>
          <w:rFonts w:ascii="Noto Sans" w:hAnsi="Noto Sans" w:cs="Noto Sans"/>
          <w:sz w:val="20"/>
          <w:szCs w:val="20"/>
        </w:rPr>
        <w:t>El LICITANTE deberá presentar un Plan de Trabajo para atención del servicio objeto el presente Anexo Técnico, en el que proponga los plazos optimizados con la volumetría proporcionada por EL INSTITUTO como referencia para la prestación del servicio solicitado, dicho plan deberá contener al menos los requisitos solicitados en el Anexo Técnico.</w:t>
      </w:r>
    </w:p>
    <w:p w14:paraId="1E9CF343" w14:textId="062D0618" w:rsidR="001539B1" w:rsidRPr="009A0D62" w:rsidRDefault="001539B1" w:rsidP="00214DF5">
      <w:pPr>
        <w:jc w:val="both"/>
        <w:rPr>
          <w:rFonts w:ascii="Noto Sans" w:hAnsi="Noto Sans" w:cs="Noto Sans"/>
          <w:sz w:val="20"/>
          <w:szCs w:val="20"/>
        </w:rPr>
      </w:pPr>
    </w:p>
    <w:p w14:paraId="084F7567" w14:textId="31CBB236" w:rsidR="001539B1" w:rsidRPr="009A0D62" w:rsidRDefault="001539B1" w:rsidP="00214DF5">
      <w:pPr>
        <w:pStyle w:val="Prrafodelista"/>
        <w:numPr>
          <w:ilvl w:val="0"/>
          <w:numId w:val="77"/>
        </w:numPr>
        <w:jc w:val="both"/>
        <w:rPr>
          <w:rFonts w:ascii="Noto Sans" w:hAnsi="Noto Sans" w:cs="Noto Sans"/>
          <w:sz w:val="20"/>
          <w:szCs w:val="20"/>
        </w:rPr>
      </w:pPr>
      <w:r w:rsidRPr="009A0D62">
        <w:rPr>
          <w:rFonts w:ascii="Noto Sans" w:hAnsi="Noto Sans" w:cs="Noto Sans"/>
          <w:sz w:val="20"/>
          <w:szCs w:val="20"/>
        </w:rPr>
        <w:t>Actividades a realizar.</w:t>
      </w:r>
    </w:p>
    <w:p w14:paraId="7146522E" w14:textId="5DB28BDA" w:rsidR="001539B1" w:rsidRPr="009A0D62" w:rsidRDefault="001539B1" w:rsidP="00214DF5">
      <w:pPr>
        <w:pStyle w:val="Prrafodelista"/>
        <w:numPr>
          <w:ilvl w:val="0"/>
          <w:numId w:val="77"/>
        </w:numPr>
        <w:jc w:val="both"/>
        <w:rPr>
          <w:rFonts w:ascii="Noto Sans" w:hAnsi="Noto Sans" w:cs="Noto Sans"/>
          <w:sz w:val="20"/>
          <w:szCs w:val="20"/>
        </w:rPr>
      </w:pPr>
      <w:r w:rsidRPr="009A0D62">
        <w:rPr>
          <w:rFonts w:ascii="Noto Sans" w:hAnsi="Noto Sans" w:cs="Noto Sans"/>
          <w:sz w:val="20"/>
          <w:szCs w:val="20"/>
        </w:rPr>
        <w:t>Secuencia.</w:t>
      </w:r>
    </w:p>
    <w:p w14:paraId="25AC16EB" w14:textId="26569FDD" w:rsidR="001539B1" w:rsidRPr="009A0D62" w:rsidRDefault="001539B1" w:rsidP="00214DF5">
      <w:pPr>
        <w:pStyle w:val="Prrafodelista"/>
        <w:numPr>
          <w:ilvl w:val="0"/>
          <w:numId w:val="77"/>
        </w:numPr>
        <w:jc w:val="both"/>
        <w:rPr>
          <w:rFonts w:ascii="Noto Sans" w:hAnsi="Noto Sans" w:cs="Noto Sans"/>
          <w:sz w:val="20"/>
          <w:szCs w:val="20"/>
        </w:rPr>
      </w:pPr>
      <w:r w:rsidRPr="009A0D62">
        <w:rPr>
          <w:rFonts w:ascii="Noto Sans" w:hAnsi="Noto Sans" w:cs="Noto Sans"/>
          <w:sz w:val="20"/>
          <w:szCs w:val="20"/>
        </w:rPr>
        <w:t>Recursos asignados</w:t>
      </w:r>
    </w:p>
    <w:p w14:paraId="643FB8B9" w14:textId="31E2E6C3" w:rsidR="001539B1" w:rsidRPr="009A0D62" w:rsidRDefault="001539B1" w:rsidP="00214DF5">
      <w:pPr>
        <w:pStyle w:val="Prrafodelista"/>
        <w:numPr>
          <w:ilvl w:val="0"/>
          <w:numId w:val="77"/>
        </w:numPr>
        <w:jc w:val="both"/>
        <w:rPr>
          <w:rFonts w:ascii="Noto Sans" w:hAnsi="Noto Sans" w:cs="Noto Sans"/>
          <w:sz w:val="20"/>
          <w:szCs w:val="20"/>
        </w:rPr>
      </w:pPr>
      <w:r w:rsidRPr="009A0D62">
        <w:rPr>
          <w:rFonts w:ascii="Noto Sans" w:hAnsi="Noto Sans" w:cs="Noto Sans"/>
          <w:sz w:val="20"/>
          <w:szCs w:val="20"/>
        </w:rPr>
        <w:t>Responsables de las actividades</w:t>
      </w:r>
      <w:r w:rsidR="00DE10F2" w:rsidRPr="009A0D62">
        <w:rPr>
          <w:rFonts w:ascii="Noto Sans" w:hAnsi="Noto Sans" w:cs="Noto Sans"/>
          <w:sz w:val="20"/>
          <w:szCs w:val="20"/>
        </w:rPr>
        <w:t>.</w:t>
      </w:r>
    </w:p>
    <w:p w14:paraId="1E28924D" w14:textId="68BB9D4E" w:rsidR="001539B1" w:rsidRPr="009A0D62" w:rsidRDefault="001539B1" w:rsidP="00214DF5">
      <w:pPr>
        <w:pStyle w:val="Prrafodelista"/>
        <w:numPr>
          <w:ilvl w:val="0"/>
          <w:numId w:val="77"/>
        </w:numPr>
        <w:jc w:val="both"/>
        <w:rPr>
          <w:rFonts w:ascii="Noto Sans" w:hAnsi="Noto Sans" w:cs="Noto Sans"/>
          <w:sz w:val="20"/>
          <w:szCs w:val="20"/>
        </w:rPr>
      </w:pPr>
      <w:r w:rsidRPr="009A0D62">
        <w:rPr>
          <w:rFonts w:ascii="Noto Sans" w:hAnsi="Noto Sans" w:cs="Noto Sans"/>
          <w:sz w:val="20"/>
          <w:szCs w:val="20"/>
        </w:rPr>
        <w:t>Duración del proyecto</w:t>
      </w:r>
      <w:r w:rsidR="00DE10F2" w:rsidRPr="009A0D62">
        <w:rPr>
          <w:rFonts w:ascii="Noto Sans" w:hAnsi="Noto Sans" w:cs="Noto Sans"/>
          <w:sz w:val="20"/>
          <w:szCs w:val="20"/>
        </w:rPr>
        <w:t>.</w:t>
      </w:r>
    </w:p>
    <w:p w14:paraId="52693767" w14:textId="008EAAB5" w:rsidR="001539B1" w:rsidRPr="009A0D62" w:rsidRDefault="001539B1" w:rsidP="00214DF5">
      <w:pPr>
        <w:pStyle w:val="Prrafodelista"/>
        <w:numPr>
          <w:ilvl w:val="0"/>
          <w:numId w:val="77"/>
        </w:numPr>
        <w:jc w:val="both"/>
        <w:rPr>
          <w:rFonts w:ascii="Noto Sans" w:hAnsi="Noto Sans" w:cs="Noto Sans"/>
          <w:sz w:val="20"/>
          <w:szCs w:val="20"/>
        </w:rPr>
      </w:pPr>
      <w:r w:rsidRPr="009A0D62">
        <w:rPr>
          <w:rFonts w:ascii="Noto Sans" w:hAnsi="Noto Sans" w:cs="Noto Sans"/>
          <w:sz w:val="20"/>
          <w:szCs w:val="20"/>
        </w:rPr>
        <w:t>Fecha de inicio</w:t>
      </w:r>
      <w:r w:rsidR="00DE10F2" w:rsidRPr="009A0D62">
        <w:rPr>
          <w:rFonts w:ascii="Noto Sans" w:hAnsi="Noto Sans" w:cs="Noto Sans"/>
          <w:sz w:val="20"/>
          <w:szCs w:val="20"/>
        </w:rPr>
        <w:t>.</w:t>
      </w:r>
      <w:r w:rsidRPr="009A0D62">
        <w:rPr>
          <w:rFonts w:ascii="Noto Sans" w:hAnsi="Noto Sans" w:cs="Noto Sans"/>
          <w:sz w:val="20"/>
          <w:szCs w:val="20"/>
        </w:rPr>
        <w:t xml:space="preserve"> </w:t>
      </w:r>
    </w:p>
    <w:p w14:paraId="0EAC9421" w14:textId="7C378E68" w:rsidR="001539B1" w:rsidRPr="009A0D62" w:rsidRDefault="001539B1" w:rsidP="00214DF5">
      <w:pPr>
        <w:pStyle w:val="Prrafodelista"/>
        <w:numPr>
          <w:ilvl w:val="0"/>
          <w:numId w:val="77"/>
        </w:numPr>
        <w:jc w:val="both"/>
        <w:rPr>
          <w:rFonts w:ascii="Noto Sans" w:hAnsi="Noto Sans" w:cs="Noto Sans"/>
          <w:sz w:val="20"/>
          <w:szCs w:val="20"/>
        </w:rPr>
      </w:pPr>
      <w:r w:rsidRPr="009A0D62">
        <w:rPr>
          <w:rFonts w:ascii="Noto Sans" w:hAnsi="Noto Sans" w:cs="Noto Sans"/>
          <w:sz w:val="20"/>
          <w:szCs w:val="20"/>
        </w:rPr>
        <w:t>Fecha de conclusión</w:t>
      </w:r>
      <w:r w:rsidR="00DE10F2" w:rsidRPr="009A0D62">
        <w:rPr>
          <w:rFonts w:ascii="Noto Sans" w:hAnsi="Noto Sans" w:cs="Noto Sans"/>
          <w:sz w:val="20"/>
          <w:szCs w:val="20"/>
        </w:rPr>
        <w:t>.</w:t>
      </w:r>
    </w:p>
    <w:p w14:paraId="6406FE7A" w14:textId="77777777" w:rsidR="00E31D7C" w:rsidRPr="009A0D62" w:rsidRDefault="00E31D7C" w:rsidP="00214DF5">
      <w:pPr>
        <w:jc w:val="both"/>
        <w:rPr>
          <w:rFonts w:ascii="Noto Sans" w:hAnsi="Noto Sans" w:cs="Noto Sans"/>
          <w:sz w:val="20"/>
          <w:szCs w:val="20"/>
        </w:rPr>
      </w:pPr>
    </w:p>
    <w:p w14:paraId="4C239F87" w14:textId="2A00F1A5" w:rsidR="00E31D7C" w:rsidRPr="009A0D62" w:rsidRDefault="00E31D7C" w:rsidP="00214DF5">
      <w:pPr>
        <w:jc w:val="both"/>
        <w:rPr>
          <w:rFonts w:ascii="Noto Sans" w:hAnsi="Noto Sans" w:cs="Noto Sans"/>
          <w:b/>
          <w:bCs/>
          <w:sz w:val="20"/>
          <w:szCs w:val="20"/>
        </w:rPr>
      </w:pPr>
      <w:r w:rsidRPr="009A0D62">
        <w:rPr>
          <w:rFonts w:ascii="Noto Sans" w:hAnsi="Noto Sans" w:cs="Noto Sans"/>
          <w:b/>
          <w:bCs/>
          <w:sz w:val="20"/>
          <w:szCs w:val="20"/>
        </w:rPr>
        <w:t>ESQUEMA ESTRUCTURAL DE LA ORGANIZACIÓN DE LOS RECURSOS HUMANOS.</w:t>
      </w:r>
    </w:p>
    <w:p w14:paraId="15BC3CCF" w14:textId="71F07BA1" w:rsidR="00E31D7C" w:rsidRPr="009A0D62" w:rsidRDefault="00E31D7C" w:rsidP="00214DF5">
      <w:pPr>
        <w:jc w:val="both"/>
        <w:rPr>
          <w:rFonts w:ascii="Noto Sans" w:hAnsi="Noto Sans" w:cs="Noto Sans"/>
          <w:b/>
          <w:bCs/>
          <w:sz w:val="20"/>
          <w:szCs w:val="20"/>
        </w:rPr>
      </w:pPr>
    </w:p>
    <w:p w14:paraId="3C7733EA" w14:textId="77777777" w:rsidR="00E31D7C" w:rsidRPr="009A0D62" w:rsidRDefault="00E31D7C" w:rsidP="00214DF5">
      <w:pPr>
        <w:jc w:val="both"/>
        <w:rPr>
          <w:rFonts w:ascii="Noto Sans" w:hAnsi="Noto Sans" w:cs="Noto Sans"/>
          <w:b/>
          <w:bCs/>
          <w:sz w:val="20"/>
          <w:szCs w:val="20"/>
        </w:rPr>
      </w:pPr>
      <w:r w:rsidRPr="009A0D62">
        <w:rPr>
          <w:rFonts w:ascii="Noto Sans" w:hAnsi="Noto Sans" w:cs="Noto Sans"/>
          <w:b/>
          <w:bCs/>
          <w:sz w:val="20"/>
          <w:szCs w:val="20"/>
        </w:rPr>
        <w:t xml:space="preserve">Plantilla y organigrama. </w:t>
      </w:r>
    </w:p>
    <w:p w14:paraId="440F7645" w14:textId="77777777" w:rsidR="00E31D7C" w:rsidRPr="009A0D62" w:rsidRDefault="00E31D7C" w:rsidP="00214DF5">
      <w:pPr>
        <w:jc w:val="both"/>
        <w:rPr>
          <w:rFonts w:ascii="Noto Sans" w:hAnsi="Noto Sans" w:cs="Noto Sans"/>
          <w:sz w:val="20"/>
          <w:szCs w:val="20"/>
        </w:rPr>
      </w:pPr>
    </w:p>
    <w:p w14:paraId="2038FBE0" w14:textId="42A6E800" w:rsidR="00E31D7C" w:rsidRPr="009A0D62" w:rsidRDefault="00E31D7C" w:rsidP="00214DF5">
      <w:pPr>
        <w:jc w:val="both"/>
        <w:rPr>
          <w:rFonts w:ascii="Noto Sans" w:hAnsi="Noto Sans" w:cs="Noto Sans"/>
          <w:sz w:val="20"/>
          <w:szCs w:val="20"/>
        </w:rPr>
      </w:pPr>
      <w:r w:rsidRPr="009A0D62">
        <w:rPr>
          <w:rFonts w:ascii="Noto Sans" w:hAnsi="Noto Sans" w:cs="Noto Sans"/>
          <w:sz w:val="20"/>
          <w:szCs w:val="20"/>
        </w:rPr>
        <w:t>El LICITANTE deberá de entregar en hoja membretada firmada por su representante legal, lo siguiente:</w:t>
      </w:r>
    </w:p>
    <w:p w14:paraId="45238CCD" w14:textId="77777777" w:rsidR="00E31D7C" w:rsidRPr="009A0D62" w:rsidRDefault="00E31D7C" w:rsidP="00214DF5">
      <w:pPr>
        <w:jc w:val="both"/>
        <w:rPr>
          <w:rFonts w:ascii="Noto Sans" w:hAnsi="Noto Sans" w:cs="Noto Sans"/>
          <w:sz w:val="20"/>
          <w:szCs w:val="20"/>
        </w:rPr>
      </w:pPr>
    </w:p>
    <w:p w14:paraId="7FDD78CC" w14:textId="77777777" w:rsidR="00E31D7C" w:rsidRPr="009A0D62" w:rsidRDefault="00E31D7C" w:rsidP="00214DF5">
      <w:pPr>
        <w:pStyle w:val="Prrafodelista"/>
        <w:numPr>
          <w:ilvl w:val="1"/>
          <w:numId w:val="74"/>
        </w:numPr>
        <w:ind w:left="567"/>
        <w:jc w:val="both"/>
        <w:rPr>
          <w:rFonts w:ascii="Noto Sans" w:hAnsi="Noto Sans" w:cs="Noto Sans"/>
          <w:sz w:val="20"/>
          <w:szCs w:val="20"/>
        </w:rPr>
      </w:pPr>
      <w:r w:rsidRPr="009A0D62">
        <w:rPr>
          <w:rFonts w:ascii="Noto Sans" w:hAnsi="Noto Sans" w:cs="Noto Sans"/>
          <w:sz w:val="20"/>
          <w:szCs w:val="20"/>
        </w:rPr>
        <w:t>Un organigrama completo de la empresa, el cual deberá incluir al personal asignado en el plan de trabajo.</w:t>
      </w:r>
    </w:p>
    <w:p w14:paraId="6E7032A0" w14:textId="77777777" w:rsidR="00E31D7C" w:rsidRPr="009A0D62" w:rsidRDefault="00E31D7C" w:rsidP="00214DF5">
      <w:pPr>
        <w:ind w:left="567"/>
        <w:jc w:val="both"/>
        <w:rPr>
          <w:rFonts w:ascii="Noto Sans" w:hAnsi="Noto Sans" w:cs="Noto Sans"/>
          <w:sz w:val="20"/>
          <w:szCs w:val="20"/>
        </w:rPr>
      </w:pPr>
    </w:p>
    <w:p w14:paraId="61532287" w14:textId="0565BDE9" w:rsidR="00E31D7C" w:rsidRPr="009A0D62" w:rsidRDefault="00E31D7C" w:rsidP="00214DF5">
      <w:pPr>
        <w:pStyle w:val="Prrafodelista"/>
        <w:numPr>
          <w:ilvl w:val="1"/>
          <w:numId w:val="74"/>
        </w:numPr>
        <w:ind w:left="567"/>
        <w:jc w:val="both"/>
        <w:rPr>
          <w:rFonts w:ascii="Noto Sans" w:hAnsi="Noto Sans" w:cs="Noto Sans"/>
          <w:sz w:val="20"/>
          <w:szCs w:val="20"/>
        </w:rPr>
      </w:pPr>
      <w:r w:rsidRPr="009A0D62">
        <w:rPr>
          <w:rFonts w:ascii="Noto Sans" w:hAnsi="Noto Sans" w:cs="Noto Sans"/>
          <w:sz w:val="20"/>
          <w:szCs w:val="20"/>
        </w:rPr>
        <w:t>La plantilla de los recursos humanos con los que cuenta para la prestación del servicio solicitado, identificando el personal que está asignado a cada una de las actividades del plan de trabajo. (deberá incluir a todo el personal requerido en el Anexo Técnico)</w:t>
      </w:r>
    </w:p>
    <w:p w14:paraId="4D607F5E" w14:textId="77777777" w:rsidR="00E31D7C" w:rsidRPr="009A0D62" w:rsidRDefault="00E31D7C" w:rsidP="00214DF5">
      <w:pPr>
        <w:ind w:left="567"/>
        <w:jc w:val="both"/>
        <w:rPr>
          <w:rFonts w:ascii="Noto Sans" w:hAnsi="Noto Sans" w:cs="Noto Sans"/>
          <w:sz w:val="20"/>
          <w:szCs w:val="20"/>
        </w:rPr>
      </w:pPr>
    </w:p>
    <w:p w14:paraId="0A030953" w14:textId="77777777" w:rsidR="00E31D7C" w:rsidRPr="009A0D62" w:rsidRDefault="00E31D7C" w:rsidP="00214DF5">
      <w:pPr>
        <w:pStyle w:val="Prrafodelista"/>
        <w:numPr>
          <w:ilvl w:val="1"/>
          <w:numId w:val="74"/>
        </w:numPr>
        <w:ind w:left="567"/>
        <w:jc w:val="both"/>
        <w:rPr>
          <w:rFonts w:ascii="Noto Sans" w:hAnsi="Noto Sans" w:cs="Noto Sans"/>
          <w:sz w:val="20"/>
          <w:szCs w:val="20"/>
        </w:rPr>
      </w:pPr>
      <w:r w:rsidRPr="009A0D62">
        <w:rPr>
          <w:rFonts w:ascii="Noto Sans" w:hAnsi="Noto Sans" w:cs="Noto Sans"/>
          <w:sz w:val="20"/>
          <w:szCs w:val="20"/>
        </w:rPr>
        <w:t xml:space="preserve">El personal que deberá plantear debe corresponder al menos al personal descrito en el Anexo Técnico. </w:t>
      </w:r>
    </w:p>
    <w:p w14:paraId="31C3B804" w14:textId="77777777" w:rsidR="00E31D7C" w:rsidRPr="009A0D62" w:rsidRDefault="00E31D7C" w:rsidP="00214DF5">
      <w:pPr>
        <w:jc w:val="both"/>
        <w:rPr>
          <w:rFonts w:ascii="Noto Sans" w:hAnsi="Noto Sans" w:cs="Noto Sans"/>
          <w:b/>
          <w:bCs/>
          <w:sz w:val="20"/>
          <w:szCs w:val="20"/>
        </w:rPr>
      </w:pPr>
    </w:p>
    <w:p w14:paraId="6320AFC9" w14:textId="0DABDFFA" w:rsidR="007E5331" w:rsidRPr="009A0D62" w:rsidRDefault="007E5331" w:rsidP="00214DF5">
      <w:pPr>
        <w:jc w:val="both"/>
        <w:rPr>
          <w:rFonts w:ascii="Noto Sans" w:hAnsi="Noto Sans" w:cs="Noto Sans"/>
          <w:b/>
          <w:bCs/>
          <w:sz w:val="20"/>
          <w:szCs w:val="20"/>
        </w:rPr>
      </w:pPr>
      <w:r w:rsidRPr="009A0D62">
        <w:rPr>
          <w:rFonts w:ascii="Noto Sans" w:hAnsi="Noto Sans" w:cs="Noto Sans"/>
          <w:b/>
          <w:bCs/>
          <w:sz w:val="20"/>
          <w:szCs w:val="20"/>
        </w:rPr>
        <w:t>Matriz de Escalación</w:t>
      </w:r>
    </w:p>
    <w:p w14:paraId="7804A09C" w14:textId="77777777" w:rsidR="007E5331" w:rsidRPr="009A0D62" w:rsidRDefault="007E5331" w:rsidP="00214DF5">
      <w:pPr>
        <w:jc w:val="both"/>
        <w:rPr>
          <w:rFonts w:ascii="Noto Sans" w:hAnsi="Noto Sans" w:cs="Noto Sans"/>
          <w:sz w:val="20"/>
          <w:szCs w:val="20"/>
        </w:rPr>
      </w:pPr>
    </w:p>
    <w:p w14:paraId="018AE2A0" w14:textId="398B14CD" w:rsidR="00E31D7C" w:rsidRPr="009A0D62" w:rsidRDefault="007E5331" w:rsidP="00214DF5">
      <w:pPr>
        <w:jc w:val="both"/>
        <w:rPr>
          <w:rFonts w:ascii="Noto Sans" w:hAnsi="Noto Sans" w:cs="Noto Sans"/>
          <w:sz w:val="20"/>
          <w:szCs w:val="20"/>
        </w:rPr>
      </w:pPr>
      <w:r w:rsidRPr="009A0D62">
        <w:rPr>
          <w:rFonts w:ascii="Noto Sans" w:hAnsi="Noto Sans" w:cs="Noto Sans"/>
          <w:sz w:val="20"/>
          <w:szCs w:val="20"/>
        </w:rPr>
        <w:t xml:space="preserve">El LICITANTE deberá </w:t>
      </w:r>
      <w:r w:rsidR="00E31D7C" w:rsidRPr="009A0D62">
        <w:rPr>
          <w:rFonts w:ascii="Noto Sans" w:hAnsi="Noto Sans" w:cs="Noto Sans"/>
          <w:sz w:val="20"/>
          <w:szCs w:val="20"/>
        </w:rPr>
        <w:t>entregar en hoja membretada firmada por su representante legal, lo siguiente:</w:t>
      </w:r>
    </w:p>
    <w:p w14:paraId="0D94A9C4" w14:textId="53138F71" w:rsidR="00E31D7C" w:rsidRPr="009A0D62" w:rsidRDefault="00E31D7C" w:rsidP="00214DF5">
      <w:pPr>
        <w:jc w:val="both"/>
        <w:rPr>
          <w:rFonts w:ascii="Noto Sans" w:hAnsi="Noto Sans" w:cs="Noto Sans"/>
          <w:sz w:val="20"/>
          <w:szCs w:val="20"/>
        </w:rPr>
      </w:pPr>
    </w:p>
    <w:p w14:paraId="141F746A" w14:textId="2D6B01C2" w:rsidR="007E5331" w:rsidRPr="009A0D62" w:rsidRDefault="00E31D7C" w:rsidP="00214DF5">
      <w:pPr>
        <w:pStyle w:val="Prrafodelista"/>
        <w:numPr>
          <w:ilvl w:val="0"/>
          <w:numId w:val="78"/>
        </w:numPr>
        <w:ind w:left="851" w:hanging="284"/>
        <w:jc w:val="both"/>
        <w:rPr>
          <w:rFonts w:ascii="Noto Sans" w:hAnsi="Noto Sans" w:cs="Noto Sans"/>
          <w:sz w:val="20"/>
          <w:szCs w:val="20"/>
        </w:rPr>
      </w:pPr>
      <w:r w:rsidRPr="009A0D62">
        <w:rPr>
          <w:rFonts w:ascii="Noto Sans" w:hAnsi="Noto Sans" w:cs="Noto Sans"/>
          <w:sz w:val="20"/>
          <w:szCs w:val="20"/>
        </w:rPr>
        <w:t>U</w:t>
      </w:r>
      <w:r w:rsidR="007E5331" w:rsidRPr="009A0D62">
        <w:rPr>
          <w:rFonts w:ascii="Noto Sans" w:hAnsi="Noto Sans" w:cs="Noto Sans"/>
          <w:sz w:val="20"/>
          <w:szCs w:val="20"/>
        </w:rPr>
        <w:t>na matriz de escalación con tiempos definidos de atención, niveles de atención y solución a fallas para el servicio, incluyendo medios de contacto electrónico, tales como correo electrónico y teléfonos tanto fijos, como celulares</w:t>
      </w:r>
      <w:r w:rsidRPr="009A0D62">
        <w:rPr>
          <w:rFonts w:ascii="Noto Sans" w:hAnsi="Noto Sans" w:cs="Noto Sans"/>
          <w:sz w:val="20"/>
          <w:szCs w:val="20"/>
        </w:rPr>
        <w:t>.</w:t>
      </w:r>
    </w:p>
    <w:p w14:paraId="15C1B4F7" w14:textId="24200CD6" w:rsidR="007E5331" w:rsidRPr="009A0D62" w:rsidRDefault="007E5331" w:rsidP="00214DF5">
      <w:pPr>
        <w:pStyle w:val="Prrafodelista"/>
        <w:numPr>
          <w:ilvl w:val="0"/>
          <w:numId w:val="73"/>
        </w:numPr>
        <w:ind w:left="851" w:hanging="284"/>
        <w:jc w:val="both"/>
        <w:rPr>
          <w:rFonts w:ascii="Noto Sans" w:hAnsi="Noto Sans" w:cs="Noto Sans"/>
          <w:sz w:val="20"/>
          <w:szCs w:val="20"/>
        </w:rPr>
      </w:pPr>
      <w:r w:rsidRPr="009A0D62">
        <w:rPr>
          <w:rFonts w:ascii="Noto Sans" w:hAnsi="Noto Sans" w:cs="Noto Sans"/>
          <w:sz w:val="20"/>
          <w:szCs w:val="20"/>
        </w:rPr>
        <w:t>Plan de Comunicaciones con el Administrador del Contrato del Instituto; y</w:t>
      </w:r>
    </w:p>
    <w:p w14:paraId="434832E2" w14:textId="4DAB2A17" w:rsidR="007E5331" w:rsidRPr="009A0D62" w:rsidRDefault="007E5331" w:rsidP="00214DF5">
      <w:pPr>
        <w:pStyle w:val="Prrafodelista"/>
        <w:numPr>
          <w:ilvl w:val="0"/>
          <w:numId w:val="73"/>
        </w:numPr>
        <w:ind w:left="851" w:hanging="284"/>
        <w:jc w:val="both"/>
        <w:rPr>
          <w:rFonts w:ascii="Noto Sans" w:hAnsi="Noto Sans" w:cs="Noto Sans"/>
          <w:sz w:val="20"/>
          <w:szCs w:val="20"/>
        </w:rPr>
      </w:pPr>
      <w:r w:rsidRPr="009A0D62">
        <w:rPr>
          <w:rFonts w:ascii="Noto Sans" w:hAnsi="Noto Sans" w:cs="Noto Sans"/>
          <w:sz w:val="20"/>
          <w:szCs w:val="20"/>
        </w:rPr>
        <w:t xml:space="preserve">Nivel de Escalamiento interno del LICITANTE. </w:t>
      </w:r>
    </w:p>
    <w:p w14:paraId="43D4E90F" w14:textId="77777777" w:rsidR="007E5331" w:rsidRPr="009A0D62" w:rsidRDefault="007E5331" w:rsidP="00214DF5">
      <w:pPr>
        <w:jc w:val="both"/>
        <w:rPr>
          <w:rFonts w:ascii="Noto Sans" w:hAnsi="Noto Sans" w:cs="Noto Sans"/>
          <w:sz w:val="20"/>
          <w:szCs w:val="20"/>
        </w:rPr>
      </w:pPr>
    </w:p>
    <w:p w14:paraId="76B92BB5" w14:textId="017645F8" w:rsidR="007E5331" w:rsidRPr="009A0D62" w:rsidRDefault="007E5331" w:rsidP="00214DF5">
      <w:pPr>
        <w:jc w:val="both"/>
        <w:rPr>
          <w:rFonts w:ascii="Noto Sans" w:hAnsi="Noto Sans" w:cs="Noto Sans"/>
          <w:sz w:val="20"/>
          <w:szCs w:val="20"/>
        </w:rPr>
      </w:pPr>
      <w:r w:rsidRPr="009A0D62">
        <w:rPr>
          <w:rFonts w:ascii="Noto Sans" w:hAnsi="Noto Sans" w:cs="Noto Sans"/>
          <w:sz w:val="20"/>
          <w:szCs w:val="20"/>
        </w:rPr>
        <w:t>El personal que deberá plantear corresponde al menos al personal descrito en el Anexo Técnico.</w:t>
      </w:r>
    </w:p>
    <w:p w14:paraId="4F671522" w14:textId="77777777" w:rsidR="007E5331" w:rsidRPr="009A0D62" w:rsidRDefault="007E5331" w:rsidP="00214DF5">
      <w:pPr>
        <w:jc w:val="both"/>
        <w:rPr>
          <w:rFonts w:ascii="Noto Sans" w:hAnsi="Noto Sans" w:cs="Noto Sans"/>
          <w:b/>
          <w:bCs/>
          <w:sz w:val="20"/>
          <w:szCs w:val="20"/>
        </w:rPr>
      </w:pPr>
    </w:p>
    <w:p w14:paraId="40A29178" w14:textId="75DB4FAA" w:rsidR="007E5331" w:rsidRPr="009A0D62" w:rsidRDefault="00E31D7C" w:rsidP="00214DF5">
      <w:pPr>
        <w:jc w:val="both"/>
        <w:rPr>
          <w:rFonts w:ascii="Noto Sans" w:hAnsi="Noto Sans" w:cs="Noto Sans"/>
          <w:b/>
          <w:bCs/>
          <w:sz w:val="20"/>
          <w:szCs w:val="20"/>
        </w:rPr>
      </w:pPr>
      <w:r w:rsidRPr="009A0D62">
        <w:rPr>
          <w:rFonts w:ascii="Noto Sans" w:hAnsi="Noto Sans" w:cs="Noto Sans"/>
          <w:b/>
          <w:bCs/>
          <w:sz w:val="20"/>
          <w:szCs w:val="20"/>
        </w:rPr>
        <w:t>CUMPLIMIENTO DE CONTRATOS.</w:t>
      </w:r>
    </w:p>
    <w:p w14:paraId="37B37373" w14:textId="77777777" w:rsidR="007E5331" w:rsidRPr="009A0D62" w:rsidRDefault="007E5331" w:rsidP="00214DF5">
      <w:pPr>
        <w:jc w:val="both"/>
        <w:rPr>
          <w:rFonts w:ascii="Noto Sans" w:hAnsi="Noto Sans" w:cs="Noto Sans"/>
          <w:sz w:val="20"/>
          <w:szCs w:val="20"/>
        </w:rPr>
      </w:pPr>
    </w:p>
    <w:p w14:paraId="7A60C7DC" w14:textId="177FD8D4" w:rsidR="007E5331" w:rsidRPr="009A0D62" w:rsidRDefault="00E31D7C" w:rsidP="00214DF5">
      <w:pPr>
        <w:jc w:val="both"/>
        <w:rPr>
          <w:rFonts w:ascii="Noto Sans" w:hAnsi="Noto Sans" w:cs="Noto Sans"/>
          <w:sz w:val="20"/>
          <w:szCs w:val="20"/>
        </w:rPr>
      </w:pPr>
      <w:r w:rsidRPr="009A0D62">
        <w:rPr>
          <w:rFonts w:ascii="Noto Sans" w:hAnsi="Noto Sans" w:cs="Noto Sans"/>
          <w:sz w:val="20"/>
          <w:szCs w:val="20"/>
        </w:rPr>
        <w:t>EL</w:t>
      </w:r>
      <w:r w:rsidR="007E5331" w:rsidRPr="009A0D62">
        <w:rPr>
          <w:rFonts w:ascii="Noto Sans" w:hAnsi="Noto Sans" w:cs="Noto Sans"/>
          <w:sz w:val="20"/>
          <w:szCs w:val="20"/>
        </w:rPr>
        <w:t xml:space="preserve"> LICITANTE deberá presentar copia de </w:t>
      </w:r>
      <w:r w:rsidR="00F9607F" w:rsidRPr="009A0D62">
        <w:rPr>
          <w:rFonts w:ascii="Noto Sans" w:hAnsi="Noto Sans" w:cs="Noto Sans"/>
          <w:sz w:val="20"/>
          <w:szCs w:val="20"/>
        </w:rPr>
        <w:t xml:space="preserve">mínimo 4 máximo 10 </w:t>
      </w:r>
      <w:r w:rsidR="007E5331" w:rsidRPr="009A0D62">
        <w:rPr>
          <w:rFonts w:ascii="Noto Sans" w:hAnsi="Noto Sans" w:cs="Noto Sans"/>
          <w:sz w:val="20"/>
          <w:szCs w:val="20"/>
        </w:rPr>
        <w:t>contratos, convenios, pedidos, ordenes de prestación de servicios similares prestados con anterioridad, así como copia del documento en el que conste el cumplimiento de las obligaciones, pudiendo ser liberación de garantía de cumplimiento o acta finiquito.</w:t>
      </w:r>
    </w:p>
    <w:p w14:paraId="6DE02EE4" w14:textId="77777777" w:rsidR="007E5331" w:rsidRPr="009A0D62" w:rsidRDefault="007E5331" w:rsidP="00214DF5">
      <w:pPr>
        <w:jc w:val="both"/>
        <w:rPr>
          <w:rFonts w:ascii="Noto Sans" w:hAnsi="Noto Sans" w:cs="Noto Sans"/>
          <w:sz w:val="20"/>
          <w:szCs w:val="20"/>
        </w:rPr>
      </w:pPr>
    </w:p>
    <w:p w14:paraId="4C73D74A" w14:textId="77777777" w:rsidR="007E5331" w:rsidRPr="009A0D62" w:rsidRDefault="007E5331" w:rsidP="00214DF5">
      <w:pPr>
        <w:jc w:val="both"/>
        <w:rPr>
          <w:rFonts w:ascii="Noto Sans" w:hAnsi="Noto Sans" w:cs="Noto Sans"/>
          <w:sz w:val="20"/>
          <w:szCs w:val="20"/>
        </w:rPr>
      </w:pPr>
      <w:r w:rsidRPr="009A0D62">
        <w:rPr>
          <w:rFonts w:ascii="Noto Sans" w:hAnsi="Noto Sans" w:cs="Noto Sans"/>
          <w:sz w:val="20"/>
          <w:szCs w:val="20"/>
        </w:rPr>
        <w:t>Los contratos, convenios, pedidos, ordenes de prestación de servicios similares prestados con anterioridad que se presenten deberán estar relacionados en un escrito libre indicando número de contrato, nombre del cliente, vigencia y documento con el que acredita su cumplimiento (pudiendo ser liberación de garantía de cumplimiento o acta finiquito) y deberán cumplir con al menos los siguientes requisitos:</w:t>
      </w:r>
    </w:p>
    <w:p w14:paraId="13171278" w14:textId="77777777" w:rsidR="007E5331" w:rsidRPr="009A0D62" w:rsidRDefault="007E5331" w:rsidP="00214DF5">
      <w:pPr>
        <w:jc w:val="both"/>
        <w:rPr>
          <w:rFonts w:ascii="Noto Sans" w:hAnsi="Noto Sans" w:cs="Noto Sans"/>
          <w:sz w:val="20"/>
          <w:szCs w:val="20"/>
        </w:rPr>
      </w:pPr>
    </w:p>
    <w:p w14:paraId="772C3E3D" w14:textId="77777777" w:rsidR="007E5331" w:rsidRPr="009A0D62" w:rsidRDefault="007E5331" w:rsidP="00214DF5">
      <w:pPr>
        <w:jc w:val="both"/>
        <w:rPr>
          <w:rFonts w:ascii="Noto Sans" w:hAnsi="Noto Sans" w:cs="Noto Sans"/>
          <w:sz w:val="20"/>
          <w:szCs w:val="20"/>
        </w:rPr>
      </w:pPr>
      <w:r w:rsidRPr="009A0D62">
        <w:rPr>
          <w:rFonts w:ascii="Noto Sans" w:hAnsi="Noto Sans" w:cs="Noto Sans"/>
          <w:sz w:val="20"/>
          <w:szCs w:val="20"/>
        </w:rPr>
        <w:t xml:space="preserve">Que hayan sido celebrados dentro de los 10 años previos a la fecha de presentación y apertura de proposiciones. </w:t>
      </w:r>
    </w:p>
    <w:p w14:paraId="62B6A55D" w14:textId="77777777" w:rsidR="007E5331" w:rsidRPr="009A0D62" w:rsidRDefault="007E5331" w:rsidP="00214DF5">
      <w:pPr>
        <w:jc w:val="both"/>
        <w:rPr>
          <w:rFonts w:ascii="Noto Sans" w:hAnsi="Noto Sans" w:cs="Noto Sans"/>
          <w:sz w:val="20"/>
          <w:szCs w:val="20"/>
        </w:rPr>
      </w:pPr>
    </w:p>
    <w:p w14:paraId="13F2DBE5" w14:textId="01373DE4" w:rsidR="007E5331" w:rsidRPr="009A0D62" w:rsidRDefault="007E5331" w:rsidP="00214DF5">
      <w:pPr>
        <w:jc w:val="both"/>
        <w:rPr>
          <w:rFonts w:ascii="Noto Sans" w:hAnsi="Noto Sans" w:cs="Noto Sans"/>
          <w:sz w:val="20"/>
          <w:szCs w:val="20"/>
        </w:rPr>
      </w:pPr>
      <w:r w:rsidRPr="009A0D62">
        <w:rPr>
          <w:rFonts w:ascii="Noto Sans" w:hAnsi="Noto Sans" w:cs="Noto Sans"/>
          <w:sz w:val="20"/>
          <w:szCs w:val="20"/>
        </w:rPr>
        <w:t xml:space="preserve">El LICITANTE deberá entregar a EL INSTITUTO la “Opinión del Cumplimiento de Obligaciones en materia de Seguridad Social” vigente y positiva. Asimismo, el proveedor queda obligado a entregar al Instituto junto con la factura de cobro respectiva, la “Opinión del Cumplimiento de Obligaciones en materia de Seguridad Social” vigente y positiva. </w:t>
      </w:r>
    </w:p>
    <w:p w14:paraId="66EAA460" w14:textId="77777777" w:rsidR="007E5331" w:rsidRPr="009A0D62" w:rsidRDefault="007E5331" w:rsidP="00214DF5">
      <w:pPr>
        <w:jc w:val="both"/>
        <w:rPr>
          <w:rFonts w:ascii="Noto Sans" w:hAnsi="Noto Sans" w:cs="Noto Sans"/>
          <w:sz w:val="20"/>
          <w:szCs w:val="20"/>
        </w:rPr>
      </w:pPr>
    </w:p>
    <w:p w14:paraId="52B0DBF4" w14:textId="6E894FBF" w:rsidR="007E5331" w:rsidRPr="009A0D62" w:rsidRDefault="007E5331" w:rsidP="00214DF5">
      <w:pPr>
        <w:jc w:val="both"/>
        <w:rPr>
          <w:rFonts w:ascii="Noto Sans" w:hAnsi="Noto Sans" w:cs="Noto Sans"/>
          <w:sz w:val="20"/>
          <w:szCs w:val="20"/>
        </w:rPr>
      </w:pPr>
      <w:r w:rsidRPr="009A0D62">
        <w:rPr>
          <w:rFonts w:ascii="Noto Sans" w:hAnsi="Noto Sans" w:cs="Noto Sans"/>
          <w:sz w:val="20"/>
          <w:szCs w:val="20"/>
        </w:rPr>
        <w:t>El LICITANTE deberá entregar a EL INSTITUTO la “Opinión del Cumplimiento de Obligaciones Fiscales” vigente y positivo expedido por el SAT. Asimismo, el proveedor queda obligado a entregar al Instituto junto con la factura de cobro respectiva, la “Opinión del Cumplimiento de Obligaciones en materia de Seguridad Social” vigente y positiva.</w:t>
      </w:r>
    </w:p>
    <w:p w14:paraId="65F2FAC0" w14:textId="77777777" w:rsidR="007E5331" w:rsidRPr="009A0D62" w:rsidRDefault="007E5331" w:rsidP="00214DF5">
      <w:pPr>
        <w:jc w:val="both"/>
        <w:rPr>
          <w:rFonts w:ascii="Noto Sans" w:hAnsi="Noto Sans" w:cs="Noto Sans"/>
          <w:sz w:val="20"/>
          <w:szCs w:val="20"/>
        </w:rPr>
      </w:pPr>
    </w:p>
    <w:p w14:paraId="358A9328" w14:textId="772859FD" w:rsidR="007E5331" w:rsidRPr="009A0D62" w:rsidRDefault="007E5331" w:rsidP="00214DF5">
      <w:pPr>
        <w:jc w:val="both"/>
        <w:rPr>
          <w:rFonts w:ascii="Noto Sans" w:hAnsi="Noto Sans" w:cs="Noto Sans"/>
          <w:sz w:val="20"/>
          <w:szCs w:val="20"/>
        </w:rPr>
      </w:pPr>
      <w:r w:rsidRPr="009A0D62">
        <w:rPr>
          <w:rFonts w:ascii="Noto Sans" w:hAnsi="Noto Sans" w:cs="Noto Sans"/>
          <w:sz w:val="20"/>
          <w:szCs w:val="20"/>
        </w:rPr>
        <w:t xml:space="preserve">El LICITANTE deberá presentar en un plazo no mayor a 15 (quince) días hábiles posteriores a la adjudicación del contrato, un plan de trabajo general, para llevar a cabo la implementación del proyecto, en el que se especifiquen las actividades a realizar, la secuencia, los recursos asignados y responsables de dichas actividades, así como la duración del proyecto, su fecha de inicio y de conclusión marcando las fechas de entregables como son cantidad de servicios a entregar de forma única, mensual o eventual. </w:t>
      </w:r>
    </w:p>
    <w:p w14:paraId="203C4597" w14:textId="77777777" w:rsidR="007E5331" w:rsidRPr="009A0D62" w:rsidRDefault="007E5331" w:rsidP="00214DF5">
      <w:pPr>
        <w:jc w:val="both"/>
        <w:rPr>
          <w:rFonts w:ascii="Noto Sans" w:hAnsi="Noto Sans" w:cs="Noto Sans"/>
          <w:sz w:val="20"/>
          <w:szCs w:val="20"/>
        </w:rPr>
      </w:pPr>
    </w:p>
    <w:p w14:paraId="25DFF492" w14:textId="05262FBB" w:rsidR="007E5331" w:rsidRPr="009A0D62" w:rsidRDefault="007E5331" w:rsidP="00214DF5">
      <w:pPr>
        <w:jc w:val="both"/>
        <w:rPr>
          <w:rFonts w:ascii="Noto Sans" w:hAnsi="Noto Sans" w:cs="Noto Sans"/>
          <w:sz w:val="20"/>
          <w:szCs w:val="20"/>
        </w:rPr>
      </w:pPr>
      <w:r w:rsidRPr="009A0D62">
        <w:rPr>
          <w:rFonts w:ascii="Noto Sans" w:hAnsi="Noto Sans" w:cs="Noto Sans"/>
          <w:sz w:val="20"/>
          <w:szCs w:val="20"/>
        </w:rPr>
        <w:t>El LICITANTE deberá entregar en un plazo no mayor a 2 (dos) días naturales posteriores a la fecha de notificación del fallo, una matriz de escalación con el personal que gestionará los servicios de TIC y con los que el Instituto estará colaborando, su cargo y puesto, así como los datos y la vía de comunicación para contactarlo.</w:t>
      </w:r>
    </w:p>
    <w:p w14:paraId="1BADD2DB" w14:textId="77777777" w:rsidR="00144A03" w:rsidRPr="009A0D62" w:rsidRDefault="00144A03" w:rsidP="00214DF5">
      <w:pPr>
        <w:jc w:val="both"/>
        <w:rPr>
          <w:rFonts w:ascii="Noto Sans" w:hAnsi="Noto Sans" w:cs="Noto Sans"/>
          <w:sz w:val="20"/>
          <w:szCs w:val="20"/>
        </w:rPr>
      </w:pPr>
    </w:p>
    <w:bookmarkEnd w:id="45"/>
    <w:bookmarkEnd w:id="46"/>
    <w:p w14:paraId="5F0ED942" w14:textId="77777777" w:rsidR="004E464A" w:rsidRPr="009A0D62" w:rsidRDefault="004E464A" w:rsidP="00214DF5">
      <w:pPr>
        <w:rPr>
          <w:rFonts w:ascii="Noto Sans" w:hAnsi="Noto Sans" w:cs="Noto Sans"/>
          <w:sz w:val="20"/>
          <w:szCs w:val="20"/>
        </w:rPr>
      </w:pPr>
    </w:p>
    <w:sectPr w:rsidR="004E464A" w:rsidRPr="009A0D62" w:rsidSect="00214DF5">
      <w:headerReference w:type="default" r:id="rId9"/>
      <w:footerReference w:type="default" r:id="rId10"/>
      <w:pgSz w:w="12240" w:h="15840"/>
      <w:pgMar w:top="397" w:right="1701" w:bottom="284" w:left="1701" w:header="709" w:footer="3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262272" w14:textId="77777777" w:rsidR="004C115A" w:rsidRDefault="004C115A">
      <w:r>
        <w:separator/>
      </w:r>
    </w:p>
  </w:endnote>
  <w:endnote w:type="continuationSeparator" w:id="0">
    <w:p w14:paraId="687DC8B8" w14:textId="77777777" w:rsidR="004C115A" w:rsidRDefault="004C11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ontserrat">
    <w:panose1 w:val="00000500000000000000"/>
    <w:charset w:val="00"/>
    <w:family w:val="auto"/>
    <w:pitch w:val="variable"/>
    <w:sig w:usb0="2000020F" w:usb1="00000003"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onstantia">
    <w:panose1 w:val="02030602050306030303"/>
    <w:charset w:val="00"/>
    <w:family w:val="roman"/>
    <w:pitch w:val="variable"/>
    <w:sig w:usb0="A00002EF" w:usb1="4000204B" w:usb2="00000000" w:usb3="00000000" w:csb0="0000019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Franklin Gothic Book">
    <w:panose1 w:val="020B05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ucida Grande">
    <w:charset w:val="00"/>
    <w:family w:val="swiss"/>
    <w:pitch w:val="variable"/>
    <w:sig w:usb0="E1000AEF" w:usb1="5000A1FF" w:usb2="00000000" w:usb3="00000000" w:csb0="000001BF" w:csb1="00000000"/>
  </w:font>
  <w:font w:name="Verdana">
    <w:panose1 w:val="020B0604030504040204"/>
    <w:charset w:val="00"/>
    <w:family w:val="swiss"/>
    <w:pitch w:val="variable"/>
    <w:sig w:usb0="A00006FF" w:usb1="4000205B" w:usb2="00000010" w:usb3="00000000" w:csb0="0000019F" w:csb1="00000000"/>
  </w:font>
  <w:font w:name="Mangal">
    <w:panose1 w:val="00000400000000000000"/>
    <w:charset w:val="00"/>
    <w:family w:val="roman"/>
    <w:pitch w:val="variable"/>
    <w:sig w:usb0="00008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Century Gothic">
    <w:panose1 w:val="020B0502020202020204"/>
    <w:charset w:val="00"/>
    <w:family w:val="swiss"/>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ヒラギノ角ゴ Pro W3">
    <w:charset w:val="80"/>
    <w:family w:val="auto"/>
    <w:pitch w:val="variable"/>
    <w:sig w:usb0="E00002FF" w:usb1="7AC7FFFF" w:usb2="00000012" w:usb3="00000000" w:csb0="0002000D" w:csb1="00000000"/>
  </w:font>
  <w:font w:name="Arial Unicode MS">
    <w:panose1 w:val="020B0604020202020204"/>
    <w:charset w:val="80"/>
    <w:family w:val="swiss"/>
    <w:pitch w:val="variable"/>
    <w:sig w:usb0="F7FFAFFF" w:usb1="E9DFFFFF" w:usb2="0000003F" w:usb3="00000000" w:csb0="003F01FF" w:csb1="00000000"/>
  </w:font>
  <w:font w:name="Adobe Caslon Pro">
    <w:altName w:val="Palatino Linotype"/>
    <w:panose1 w:val="00000000000000000000"/>
    <w:charset w:val="00"/>
    <w:family w:val="roman"/>
    <w:notTrueType/>
    <w:pitch w:val="variable"/>
    <w:sig w:usb0="800000AF" w:usb1="5000205B" w:usb2="00000000" w:usb3="00000000" w:csb0="0000009B" w:csb1="00000000"/>
  </w:font>
  <w:font w:name="Palatino">
    <w:charset w:val="4D"/>
    <w:family w:val="auto"/>
    <w:pitch w:val="variable"/>
    <w:sig w:usb0="A00002FF" w:usb1="7800205A" w:usb2="14600000" w:usb3="00000000" w:csb0="00000193" w:csb1="00000000"/>
  </w:font>
  <w:font w:name="Helvetica">
    <w:panose1 w:val="020B0604020202020204"/>
    <w:charset w:val="00"/>
    <w:family w:val="auto"/>
    <w:pitch w:val="variable"/>
    <w:sig w:usb0="E00002FF" w:usb1="5000785B" w:usb2="00000000" w:usb3="00000000" w:csb0="0000019F" w:csb1="00000000"/>
  </w:font>
  <w:font w:name="Courier">
    <w:panose1 w:val="02070409020205020404"/>
    <w:charset w:val="00"/>
    <w:family w:val="auto"/>
    <w:notTrueType/>
    <w:pitch w:val="variable"/>
    <w:sig w:usb0="00000003" w:usb1="00000000" w:usb2="00000000" w:usb3="00000000" w:csb0="00000003" w:csb1="00000000"/>
  </w:font>
  <w:font w:name="Antenna Light">
    <w:altName w:val="Arial Narrow"/>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Wingdings 3">
    <w:panose1 w:val="05040102010807070707"/>
    <w:charset w:val="02"/>
    <w:family w:val="roman"/>
    <w:pitch w:val="variable"/>
    <w:sig w:usb0="00000000" w:usb1="10000000" w:usb2="00000000" w:usb3="00000000" w:csb0="80000000" w:csb1="00000000"/>
  </w:font>
  <w:font w:name="Planet Benson 2">
    <w:charset w:val="00"/>
    <w:family w:val="auto"/>
    <w:pitch w:val="variable"/>
    <w:sig w:usb0="80000027" w:usb1="0000000A" w:usb2="00000000" w:usb3="00000000" w:csb0="00000001" w:csb1="00000000"/>
  </w:font>
  <w:font w:name="OpenSymbol">
    <w:charset w:val="00"/>
    <w:family w:val="auto"/>
    <w:pitch w:val="variable"/>
    <w:sig w:usb0="800000AF" w:usb1="1001ECEA" w:usb2="00000000" w:usb3="00000000" w:csb0="00000001" w:csb1="00000000"/>
  </w:font>
  <w:font w:name="Univers">
    <w:charset w:val="00"/>
    <w:family w:val="swiss"/>
    <w:pitch w:val="variable"/>
    <w:sig w:usb0="80000287" w:usb1="00000000" w:usb2="00000000" w:usb3="00000000" w:csb0="0000000F" w:csb1="00000000"/>
  </w:font>
  <w:font w:name="Cisco-Regular">
    <w:altName w:val="Arial"/>
    <w:panose1 w:val="00000000000000000000"/>
    <w:charset w:val="00"/>
    <w:family w:val="swiss"/>
    <w:notTrueType/>
    <w:pitch w:val="default"/>
    <w:sig w:usb0="00000003" w:usb1="00000000" w:usb2="00000000" w:usb3="00000000" w:csb0="00000001" w:csb1="00000000"/>
  </w:font>
  <w:font w:name="Sylfaen">
    <w:panose1 w:val="010A0502050306030303"/>
    <w:charset w:val="00"/>
    <w:family w:val="roman"/>
    <w:pitch w:val="variable"/>
    <w:sig w:usb0="04000687" w:usb1="00000000" w:usb2="00000000" w:usb3="00000000" w:csb0="0000009F" w:csb1="00000000"/>
  </w:font>
  <w:font w:name="Noto Sans">
    <w:panose1 w:val="020B0502040504020204"/>
    <w:charset w:val="00"/>
    <w:family w:val="swiss"/>
    <w:pitch w:val="variable"/>
    <w:sig w:usb0="E00082FF" w:usb1="400078FF" w:usb2="0800002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95C636" w14:textId="77777777" w:rsidR="002D5295" w:rsidRPr="0081451F" w:rsidRDefault="002D5295">
    <w:pPr>
      <w:rPr>
        <w:sz w:val="4"/>
        <w:szCs w:val="4"/>
      </w:rPr>
    </w:pPr>
  </w:p>
  <w:tbl>
    <w:tblPr>
      <w:tblStyle w:val="2"/>
      <w:tblW w:w="11140" w:type="dxa"/>
      <w:tblInd w:w="-1134" w:type="dxa"/>
      <w:tblBorders>
        <w:top w:val="nil"/>
        <w:left w:val="nil"/>
        <w:bottom w:val="nil"/>
        <w:right w:val="nil"/>
        <w:insideH w:val="nil"/>
        <w:insideV w:val="nil"/>
      </w:tblBorders>
      <w:tblLayout w:type="fixed"/>
      <w:tblLook w:val="0400" w:firstRow="0" w:lastRow="0" w:firstColumn="0" w:lastColumn="0" w:noHBand="0" w:noVBand="1"/>
    </w:tblPr>
    <w:tblGrid>
      <w:gridCol w:w="4077"/>
      <w:gridCol w:w="3969"/>
      <w:gridCol w:w="3094"/>
    </w:tblGrid>
    <w:tr w:rsidR="002D5295" w:rsidRPr="00B82CB4" w14:paraId="43AF8C82" w14:textId="77777777" w:rsidTr="00616A7A">
      <w:trPr>
        <w:trHeight w:val="375"/>
      </w:trPr>
      <w:tc>
        <w:tcPr>
          <w:tcW w:w="4077" w:type="dxa"/>
          <w:tcBorders>
            <w:top w:val="nil"/>
            <w:left w:val="nil"/>
            <w:bottom w:val="nil"/>
            <w:right w:val="nil"/>
          </w:tcBorders>
          <w:vAlign w:val="center"/>
        </w:tcPr>
        <w:p w14:paraId="4F5E6754" w14:textId="6A73E20F" w:rsidR="002D5295" w:rsidRDefault="002D5295" w:rsidP="00214DF5">
          <w:pPr>
            <w:pBdr>
              <w:top w:val="nil"/>
              <w:left w:val="nil"/>
              <w:bottom w:val="nil"/>
              <w:right w:val="nil"/>
              <w:between w:val="nil"/>
            </w:pBdr>
            <w:tabs>
              <w:tab w:val="center" w:pos="4419"/>
              <w:tab w:val="right" w:pos="8838"/>
            </w:tabs>
            <w:jc w:val="center"/>
            <w:rPr>
              <w:rFonts w:ascii="Arial Narrow" w:eastAsia="Arial Narrow" w:hAnsi="Arial Narrow" w:cs="Arial Narrow"/>
              <w:b/>
              <w:color w:val="000000"/>
              <w:sz w:val="16"/>
              <w:szCs w:val="16"/>
            </w:rPr>
          </w:pPr>
          <w:r w:rsidRPr="000F7A68">
            <w:rPr>
              <w:rFonts w:ascii="Arial Narrow" w:eastAsia="Arial Narrow" w:hAnsi="Arial Narrow" w:cs="Arial Narrow"/>
              <w:b/>
              <w:color w:val="000000"/>
              <w:sz w:val="16"/>
              <w:szCs w:val="16"/>
            </w:rPr>
            <w:t>Id</w:t>
          </w:r>
          <w:r w:rsidRPr="000F7A68">
            <w:rPr>
              <w:rFonts w:ascii="Arial Narrow" w:eastAsia="Arial Narrow" w:hAnsi="Arial Narrow" w:cs="Arial Narrow"/>
              <w:b/>
              <w:color w:val="000000" w:themeColor="text1"/>
              <w:sz w:val="16"/>
              <w:szCs w:val="16"/>
            </w:rPr>
            <w:t xml:space="preserve">: </w:t>
          </w:r>
          <w:r>
            <w:rPr>
              <w:rFonts w:ascii="Arial Narrow" w:eastAsia="Arial Narrow" w:hAnsi="Arial Narrow" w:cs="Arial Narrow"/>
              <w:b/>
              <w:color w:val="000000" w:themeColor="text1"/>
              <w:sz w:val="16"/>
              <w:szCs w:val="16"/>
            </w:rPr>
            <w:t>SGMP_POTIC_TerminosCondiciones</w:t>
          </w:r>
        </w:p>
      </w:tc>
      <w:tc>
        <w:tcPr>
          <w:tcW w:w="3969" w:type="dxa"/>
          <w:tcBorders>
            <w:top w:val="nil"/>
            <w:left w:val="nil"/>
            <w:bottom w:val="nil"/>
            <w:right w:val="nil"/>
          </w:tcBorders>
          <w:vAlign w:val="center"/>
        </w:tcPr>
        <w:p w14:paraId="73AEDB47" w14:textId="27DE6B67" w:rsidR="002D5295" w:rsidRDefault="002D5295" w:rsidP="00214DF5">
          <w:pPr>
            <w:pBdr>
              <w:top w:val="nil"/>
              <w:left w:val="nil"/>
              <w:bottom w:val="nil"/>
              <w:right w:val="nil"/>
              <w:between w:val="nil"/>
            </w:pBdr>
            <w:tabs>
              <w:tab w:val="center" w:pos="4419"/>
              <w:tab w:val="right" w:pos="8838"/>
            </w:tabs>
            <w:jc w:val="center"/>
            <w:rPr>
              <w:rFonts w:ascii="Calibri" w:eastAsia="Calibri" w:hAnsi="Calibri" w:cs="Calibri"/>
              <w:color w:val="000000"/>
              <w:sz w:val="10"/>
              <w:szCs w:val="10"/>
            </w:rPr>
          </w:pPr>
        </w:p>
      </w:tc>
      <w:tc>
        <w:tcPr>
          <w:tcW w:w="3094" w:type="dxa"/>
          <w:tcBorders>
            <w:top w:val="nil"/>
            <w:left w:val="nil"/>
            <w:bottom w:val="nil"/>
            <w:right w:val="nil"/>
          </w:tcBorders>
          <w:vAlign w:val="center"/>
        </w:tcPr>
        <w:p w14:paraId="161F23DD" w14:textId="77777777" w:rsidR="002D5295" w:rsidRPr="00B82CB4" w:rsidRDefault="002D5295" w:rsidP="00214DF5">
          <w:pPr>
            <w:jc w:val="center"/>
            <w:rPr>
              <w:rFonts w:ascii="Arial Narrow" w:eastAsia="Arial Narrow" w:hAnsi="Arial Narrow" w:cs="Arial Narrow"/>
              <w:b/>
              <w:bCs/>
              <w:sz w:val="22"/>
              <w:szCs w:val="22"/>
            </w:rPr>
          </w:pPr>
          <w:r w:rsidRPr="00B82CB4">
            <w:rPr>
              <w:rFonts w:ascii="Arial Narrow" w:eastAsia="Arial Narrow" w:hAnsi="Arial Narrow" w:cs="Arial Narrow"/>
              <w:b/>
              <w:bCs/>
              <w:sz w:val="16"/>
              <w:szCs w:val="16"/>
            </w:rPr>
            <w:t xml:space="preserve">Página </w:t>
          </w:r>
          <w:r w:rsidRPr="00B82CB4">
            <w:rPr>
              <w:rFonts w:ascii="Arial Narrow" w:eastAsia="Arial Narrow" w:hAnsi="Arial Narrow" w:cs="Arial Narrow"/>
              <w:b/>
              <w:bCs/>
              <w:sz w:val="16"/>
              <w:szCs w:val="16"/>
            </w:rPr>
            <w:fldChar w:fldCharType="begin"/>
          </w:r>
          <w:r w:rsidRPr="00B82CB4">
            <w:rPr>
              <w:rFonts w:ascii="Arial Narrow" w:eastAsia="Arial Narrow" w:hAnsi="Arial Narrow" w:cs="Arial Narrow"/>
              <w:b/>
              <w:bCs/>
              <w:sz w:val="16"/>
              <w:szCs w:val="16"/>
            </w:rPr>
            <w:instrText>PAGE</w:instrText>
          </w:r>
          <w:r w:rsidRPr="00B82CB4">
            <w:rPr>
              <w:rFonts w:ascii="Arial Narrow" w:eastAsia="Arial Narrow" w:hAnsi="Arial Narrow" w:cs="Arial Narrow"/>
              <w:b/>
              <w:bCs/>
              <w:sz w:val="16"/>
              <w:szCs w:val="16"/>
            </w:rPr>
            <w:fldChar w:fldCharType="separate"/>
          </w:r>
          <w:r>
            <w:rPr>
              <w:rFonts w:ascii="Arial Narrow" w:eastAsia="Arial Narrow" w:hAnsi="Arial Narrow" w:cs="Arial Narrow"/>
              <w:b/>
              <w:bCs/>
              <w:noProof/>
              <w:sz w:val="16"/>
              <w:szCs w:val="16"/>
            </w:rPr>
            <w:t>4</w:t>
          </w:r>
          <w:r w:rsidRPr="00B82CB4">
            <w:rPr>
              <w:rFonts w:ascii="Arial Narrow" w:eastAsia="Arial Narrow" w:hAnsi="Arial Narrow" w:cs="Arial Narrow"/>
              <w:b/>
              <w:bCs/>
              <w:sz w:val="16"/>
              <w:szCs w:val="16"/>
            </w:rPr>
            <w:fldChar w:fldCharType="end"/>
          </w:r>
          <w:r w:rsidRPr="00B82CB4">
            <w:rPr>
              <w:rFonts w:ascii="Arial Narrow" w:eastAsia="Arial Narrow" w:hAnsi="Arial Narrow" w:cs="Arial Narrow"/>
              <w:b/>
              <w:bCs/>
              <w:sz w:val="16"/>
              <w:szCs w:val="16"/>
            </w:rPr>
            <w:t xml:space="preserve"> de </w:t>
          </w:r>
          <w:r w:rsidRPr="00B82CB4">
            <w:rPr>
              <w:rFonts w:ascii="Arial Narrow" w:eastAsia="Arial Narrow" w:hAnsi="Arial Narrow" w:cs="Arial Narrow"/>
              <w:b/>
              <w:bCs/>
              <w:sz w:val="16"/>
              <w:szCs w:val="16"/>
            </w:rPr>
            <w:fldChar w:fldCharType="begin"/>
          </w:r>
          <w:r w:rsidRPr="00B82CB4">
            <w:rPr>
              <w:rFonts w:ascii="Arial Narrow" w:eastAsia="Arial Narrow" w:hAnsi="Arial Narrow" w:cs="Arial Narrow"/>
              <w:b/>
              <w:bCs/>
              <w:sz w:val="16"/>
              <w:szCs w:val="16"/>
            </w:rPr>
            <w:instrText>NUMPAGES</w:instrText>
          </w:r>
          <w:r w:rsidRPr="00B82CB4">
            <w:rPr>
              <w:rFonts w:ascii="Arial Narrow" w:eastAsia="Arial Narrow" w:hAnsi="Arial Narrow" w:cs="Arial Narrow"/>
              <w:b/>
              <w:bCs/>
              <w:sz w:val="16"/>
              <w:szCs w:val="16"/>
            </w:rPr>
            <w:fldChar w:fldCharType="separate"/>
          </w:r>
          <w:r>
            <w:rPr>
              <w:rFonts w:ascii="Arial Narrow" w:eastAsia="Arial Narrow" w:hAnsi="Arial Narrow" w:cs="Arial Narrow"/>
              <w:b/>
              <w:bCs/>
              <w:noProof/>
              <w:sz w:val="16"/>
              <w:szCs w:val="16"/>
            </w:rPr>
            <w:t>5</w:t>
          </w:r>
          <w:r w:rsidRPr="00B82CB4">
            <w:rPr>
              <w:rFonts w:ascii="Arial Narrow" w:eastAsia="Arial Narrow" w:hAnsi="Arial Narrow" w:cs="Arial Narrow"/>
              <w:b/>
              <w:bCs/>
              <w:sz w:val="16"/>
              <w:szCs w:val="16"/>
            </w:rPr>
            <w:fldChar w:fldCharType="end"/>
          </w:r>
        </w:p>
      </w:tc>
    </w:tr>
    <w:tr w:rsidR="002D5295" w14:paraId="74DC9382" w14:textId="77777777" w:rsidTr="00616A7A">
      <w:trPr>
        <w:trHeight w:val="57"/>
      </w:trPr>
      <w:tc>
        <w:tcPr>
          <w:tcW w:w="11140" w:type="dxa"/>
          <w:gridSpan w:val="3"/>
          <w:tcBorders>
            <w:top w:val="nil"/>
          </w:tcBorders>
        </w:tcPr>
        <w:p w14:paraId="40AE2C0C" w14:textId="77777777" w:rsidR="002D5295" w:rsidRDefault="002D5295" w:rsidP="00214DF5">
          <w:pPr>
            <w:pBdr>
              <w:top w:val="nil"/>
              <w:left w:val="nil"/>
              <w:bottom w:val="nil"/>
              <w:right w:val="nil"/>
              <w:between w:val="nil"/>
            </w:pBdr>
            <w:tabs>
              <w:tab w:val="center" w:pos="4419"/>
              <w:tab w:val="right" w:pos="8838"/>
            </w:tabs>
            <w:rPr>
              <w:rFonts w:ascii="Calibri" w:eastAsia="Calibri" w:hAnsi="Calibri" w:cs="Calibri"/>
              <w:color w:val="000000"/>
              <w:sz w:val="10"/>
              <w:szCs w:val="10"/>
            </w:rPr>
          </w:pPr>
          <w:r>
            <w:rPr>
              <w:noProof/>
            </w:rPr>
            <w:drawing>
              <wp:anchor distT="0" distB="0" distL="114300" distR="114300" simplePos="0" relativeHeight="251687936" behindDoc="0" locked="0" layoutInCell="1" hidden="0" allowOverlap="1" wp14:anchorId="4D13E98C" wp14:editId="0FF37B80">
                <wp:simplePos x="0" y="0"/>
                <wp:positionH relativeFrom="column">
                  <wp:posOffset>1906</wp:posOffset>
                </wp:positionH>
                <wp:positionV relativeFrom="paragraph">
                  <wp:posOffset>78740</wp:posOffset>
                </wp:positionV>
                <wp:extent cx="6936740" cy="136525"/>
                <wp:effectExtent l="0" t="0" r="0" b="0"/>
                <wp:wrapSquare wrapText="bothSides" distT="0" distB="0" distL="114300" distR="114300"/>
                <wp:docPr id="1044107728" name="Imagen 4"/>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6936740" cy="136525"/>
                        </a:xfrm>
                        <a:prstGeom prst="rect">
                          <a:avLst/>
                        </a:prstGeom>
                        <a:ln/>
                      </pic:spPr>
                    </pic:pic>
                  </a:graphicData>
                </a:graphic>
              </wp:anchor>
            </w:drawing>
          </w:r>
        </w:p>
      </w:tc>
    </w:tr>
    <w:tr w:rsidR="002D5295" w14:paraId="00AEBE9A" w14:textId="77777777" w:rsidTr="0081451F">
      <w:trPr>
        <w:trHeight w:val="57"/>
      </w:trPr>
      <w:tc>
        <w:tcPr>
          <w:tcW w:w="11140" w:type="dxa"/>
          <w:gridSpan w:val="3"/>
          <w:tcBorders>
            <w:top w:val="nil"/>
          </w:tcBorders>
        </w:tcPr>
        <w:p w14:paraId="009F7742" w14:textId="0262CD1B" w:rsidR="002D5295" w:rsidRDefault="002D5295">
          <w:pPr>
            <w:pBdr>
              <w:top w:val="nil"/>
              <w:left w:val="nil"/>
              <w:bottom w:val="nil"/>
              <w:right w:val="nil"/>
              <w:between w:val="nil"/>
            </w:pBdr>
            <w:tabs>
              <w:tab w:val="center" w:pos="4419"/>
              <w:tab w:val="right" w:pos="8838"/>
            </w:tabs>
            <w:rPr>
              <w:rFonts w:ascii="Calibri" w:eastAsia="Calibri" w:hAnsi="Calibri" w:cs="Calibri"/>
              <w:color w:val="000000"/>
              <w:sz w:val="10"/>
              <w:szCs w:val="10"/>
            </w:rPr>
          </w:pPr>
        </w:p>
      </w:tc>
    </w:tr>
  </w:tbl>
  <w:p w14:paraId="4AD2C016" w14:textId="77777777" w:rsidR="002D5295" w:rsidRPr="004B3588" w:rsidRDefault="002D5295">
    <w:pPr>
      <w:pBdr>
        <w:top w:val="nil"/>
        <w:left w:val="nil"/>
        <w:bottom w:val="nil"/>
        <w:right w:val="nil"/>
        <w:between w:val="nil"/>
      </w:pBdr>
      <w:tabs>
        <w:tab w:val="center" w:pos="4419"/>
        <w:tab w:val="right" w:pos="8838"/>
      </w:tabs>
      <w:rPr>
        <w:rFonts w:ascii="Calibri" w:eastAsia="Calibri" w:hAnsi="Calibri" w:cs="Calibri"/>
        <w:color w:val="000000"/>
        <w:sz w:val="4"/>
        <w:szCs w:val="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AA23BE" w14:textId="77777777" w:rsidR="004C115A" w:rsidRDefault="004C115A">
      <w:r>
        <w:separator/>
      </w:r>
    </w:p>
  </w:footnote>
  <w:footnote w:type="continuationSeparator" w:id="0">
    <w:p w14:paraId="3A8CAC2A" w14:textId="77777777" w:rsidR="004C115A" w:rsidRDefault="004C115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1193" w:type="dxa"/>
      <w:jc w:val="center"/>
      <w:tblLayout w:type="fixed"/>
      <w:tblLook w:val="0400" w:firstRow="0" w:lastRow="0" w:firstColumn="0" w:lastColumn="0" w:noHBand="0" w:noVBand="1"/>
    </w:tblPr>
    <w:tblGrid>
      <w:gridCol w:w="1413"/>
      <w:gridCol w:w="8225"/>
      <w:gridCol w:w="1555"/>
    </w:tblGrid>
    <w:tr w:rsidR="002D5295" w14:paraId="5CFBA984" w14:textId="77777777" w:rsidTr="00616A7A">
      <w:trPr>
        <w:trHeight w:val="275"/>
        <w:jc w:val="center"/>
      </w:trPr>
      <w:tc>
        <w:tcPr>
          <w:tcW w:w="11193" w:type="dxa"/>
          <w:gridSpan w:val="3"/>
        </w:tcPr>
        <w:p w14:paraId="33AF0911" w14:textId="77777777" w:rsidR="002D5295" w:rsidRDefault="002D5295" w:rsidP="00214DF5">
          <w:pPr>
            <w:pBdr>
              <w:top w:val="nil"/>
              <w:left w:val="nil"/>
              <w:bottom w:val="nil"/>
              <w:right w:val="nil"/>
              <w:between w:val="nil"/>
            </w:pBdr>
            <w:tabs>
              <w:tab w:val="center" w:pos="4419"/>
              <w:tab w:val="right" w:pos="8838"/>
            </w:tabs>
            <w:rPr>
              <w:rFonts w:ascii="Calibri" w:eastAsia="Calibri" w:hAnsi="Calibri" w:cs="Calibri"/>
              <w:color w:val="000000"/>
              <w:sz w:val="10"/>
              <w:szCs w:val="10"/>
            </w:rPr>
          </w:pPr>
          <w:r>
            <w:rPr>
              <w:noProof/>
              <w:lang w:eastAsia="es-MX"/>
            </w:rPr>
            <w:drawing>
              <wp:anchor distT="0" distB="0" distL="114300" distR="114300" simplePos="0" relativeHeight="251685888" behindDoc="0" locked="0" layoutInCell="1" hidden="0" allowOverlap="1" wp14:anchorId="358B3C32" wp14:editId="3991273A">
                <wp:simplePos x="0" y="0"/>
                <wp:positionH relativeFrom="column">
                  <wp:align>center</wp:align>
                </wp:positionH>
                <wp:positionV relativeFrom="topMargin">
                  <wp:align>center</wp:align>
                </wp:positionV>
                <wp:extent cx="6940296" cy="137160"/>
                <wp:effectExtent l="0" t="0" r="0" b="0"/>
                <wp:wrapTopAndBottom/>
                <wp:docPr id="49184741" name="Imagen 1"/>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6940296" cy="137160"/>
                        </a:xfrm>
                        <a:prstGeom prst="rect">
                          <a:avLst/>
                        </a:prstGeom>
                        <a:ln/>
                      </pic:spPr>
                    </pic:pic>
                  </a:graphicData>
                </a:graphic>
                <wp14:sizeRelH relativeFrom="margin">
                  <wp14:pctWidth>0</wp14:pctWidth>
                </wp14:sizeRelH>
                <wp14:sizeRelV relativeFrom="margin">
                  <wp14:pctHeight>0</wp14:pctHeight>
                </wp14:sizeRelV>
              </wp:anchor>
            </w:drawing>
          </w:r>
        </w:p>
      </w:tc>
    </w:tr>
    <w:tr w:rsidR="002D5295" w14:paraId="49BEBDFC" w14:textId="77777777" w:rsidTr="00616A7A">
      <w:trPr>
        <w:trHeight w:val="636"/>
        <w:jc w:val="center"/>
      </w:trPr>
      <w:tc>
        <w:tcPr>
          <w:tcW w:w="1413" w:type="dxa"/>
        </w:tcPr>
        <w:p w14:paraId="3DA30CB6" w14:textId="77777777" w:rsidR="002D5295" w:rsidRPr="005551BA" w:rsidRDefault="002D5295" w:rsidP="00214DF5">
          <w:pPr>
            <w:pBdr>
              <w:top w:val="nil"/>
              <w:left w:val="nil"/>
              <w:bottom w:val="nil"/>
              <w:right w:val="nil"/>
              <w:between w:val="nil"/>
            </w:pBdr>
            <w:tabs>
              <w:tab w:val="center" w:pos="4419"/>
              <w:tab w:val="right" w:pos="8838"/>
            </w:tabs>
            <w:jc w:val="center"/>
            <w:rPr>
              <w:rFonts w:ascii="Calibri" w:eastAsia="Calibri" w:hAnsi="Calibri" w:cs="Calibri"/>
              <w:color w:val="000000"/>
            </w:rPr>
          </w:pPr>
          <w:r w:rsidRPr="005551BA">
            <w:rPr>
              <w:rFonts w:ascii="Calibri" w:eastAsia="Calibri" w:hAnsi="Calibri" w:cs="Calibri"/>
              <w:noProof/>
              <w:color w:val="000000"/>
              <w:lang w:eastAsia="es-MX"/>
            </w:rPr>
            <w:drawing>
              <wp:inline distT="0" distB="0" distL="0" distR="0" wp14:anchorId="109AA67A" wp14:editId="17F157F6">
                <wp:extent cx="441471" cy="542925"/>
                <wp:effectExtent l="0" t="0" r="0" b="0"/>
                <wp:docPr id="103117612" name="Imagen 2" descr="Logotipo&#10;&#10;Descripción generada automáticamente"/>
                <wp:cNvGraphicFramePr/>
                <a:graphic xmlns:a="http://schemas.openxmlformats.org/drawingml/2006/main">
                  <a:graphicData uri="http://schemas.openxmlformats.org/drawingml/2006/picture">
                    <pic:pic xmlns:pic="http://schemas.openxmlformats.org/drawingml/2006/picture">
                      <pic:nvPicPr>
                        <pic:cNvPr id="143" name="Imagen 143" descr="Logotipo&#10;&#10;Descripción generada automáticamente"/>
                        <pic:cNvPicPr preferRelativeResize="0"/>
                      </pic:nvPicPr>
                      <pic:blipFill>
                        <a:blip r:embed="rId2">
                          <a:extLst>
                            <a:ext uri="{28A0092B-C50C-407E-A947-70E740481C1C}">
                              <a14:useLocalDpi xmlns:a14="http://schemas.microsoft.com/office/drawing/2010/main" val="0"/>
                            </a:ext>
                          </a:extLst>
                        </a:blip>
                        <a:srcRect/>
                        <a:stretch>
                          <a:fillRect/>
                        </a:stretch>
                      </pic:blipFill>
                      <pic:spPr>
                        <a:xfrm>
                          <a:off x="0" y="0"/>
                          <a:ext cx="450955" cy="554588"/>
                        </a:xfrm>
                        <a:prstGeom prst="rect">
                          <a:avLst/>
                        </a:prstGeom>
                        <a:ln/>
                      </pic:spPr>
                    </pic:pic>
                  </a:graphicData>
                </a:graphic>
              </wp:inline>
            </w:drawing>
          </w:r>
        </w:p>
      </w:tc>
      <w:tc>
        <w:tcPr>
          <w:tcW w:w="8225" w:type="dxa"/>
        </w:tcPr>
        <w:p w14:paraId="332B8134" w14:textId="77777777" w:rsidR="002D5295" w:rsidRPr="005551BA" w:rsidRDefault="00000000" w:rsidP="00214DF5">
          <w:pPr>
            <w:ind w:right="58"/>
            <w:jc w:val="center"/>
            <w:rPr>
              <w:rFonts w:ascii="Arial Narrow" w:eastAsia="Arial Narrow" w:hAnsi="Arial Narrow" w:cs="Arial Narrow"/>
              <w:b/>
              <w:color w:val="000000" w:themeColor="text1"/>
              <w:sz w:val="22"/>
              <w:szCs w:val="22"/>
            </w:rPr>
          </w:pPr>
          <w:sdt>
            <w:sdtPr>
              <w:rPr>
                <w:rStyle w:val="reasIMSS"/>
                <w:rFonts w:eastAsia="Arial Narrow"/>
              </w:rPr>
              <w:id w:val="-1794821938"/>
              <w:placeholder>
                <w:docPart w:val="806DEDC6C81C451DB40CF610BEEBED7C"/>
              </w:placeholder>
              <w:comboBox>
                <w:listItem w:displayText="Elige un elemento" w:value="Elige un elemento"/>
                <w:listItem w:displayText="CDA" w:value="CDA"/>
                <w:listItem w:displayText="CIT" w:value="CIT"/>
                <w:listItem w:displayText="CMCRT" w:value="CMCRT"/>
                <w:listItem w:displayText="CPEG" w:value="CPEG"/>
                <w:listItem w:displayText="CSDISA" w:value="CSDISA"/>
                <w:listItem w:displayText="CSDISS" w:value="CSDISS"/>
                <w:listItem w:displayText="CSITI" w:value="CSITI"/>
                <w:listItem w:displayText="CTSI" w:value="CTSI"/>
              </w:comboBox>
            </w:sdtPr>
            <w:sdtEndPr>
              <w:rPr>
                <w:rStyle w:val="Fuentedeprrafopredeter"/>
                <w:rFonts w:ascii="Times New Roman" w:hAnsi="Times New Roman" w:cs="Arial Narrow"/>
                <w:b w:val="0"/>
                <w:color w:val="000000" w:themeColor="text1"/>
                <w:sz w:val="24"/>
                <w:szCs w:val="22"/>
              </w:rPr>
            </w:sdtEndPr>
            <w:sdtContent>
              <w:r w:rsidR="002D5295" w:rsidRPr="005551BA">
                <w:rPr>
                  <w:rStyle w:val="reasIMSS"/>
                  <w:rFonts w:eastAsia="Arial Narrow"/>
                </w:rPr>
                <w:t>CSITI</w:t>
              </w:r>
            </w:sdtContent>
          </w:sdt>
          <w:r w:rsidR="002D5295" w:rsidRPr="005551BA">
            <w:rPr>
              <w:rFonts w:ascii="Arial Narrow" w:eastAsia="Arial Narrow" w:hAnsi="Arial Narrow" w:cs="Arial Narrow"/>
              <w:b/>
              <w:color w:val="000000" w:themeColor="text1"/>
              <w:sz w:val="22"/>
              <w:szCs w:val="22"/>
            </w:rPr>
            <w:t xml:space="preserve"> - </w:t>
          </w:r>
          <w:sdt>
            <w:sdtPr>
              <w:rPr>
                <w:rStyle w:val="reasIMSS"/>
                <w:rFonts w:eastAsia="Arial Narrow"/>
              </w:rPr>
              <w:id w:val="-1841463462"/>
              <w:placeholder>
                <w:docPart w:val="262886C31F1448C3846EF958BCDD137F"/>
              </w:placeholder>
              <w:comboBox>
                <w:listItem w:displayText="Elige un elemento" w:value="Elige un elemento"/>
                <w:listItem w:displayText="CTACVASD" w:value="CTACVASD"/>
                <w:listItem w:displayText="CTGEP" w:value="CTGEP"/>
                <w:listItem w:displayText="CTMMS" w:value="CTMMS"/>
                <w:listItem w:displayText="CTOACD" w:value="CTOACD"/>
                <w:listItem w:displayText="CTSDIAFJ" w:value="CTSDIAFJ"/>
                <w:listItem w:displayText="CTSDIIR" w:value="CTSDIIR"/>
                <w:listItem w:displayText="CTSDIPES" w:value="CTSDIPES"/>
                <w:listItem w:displayText="CTSDIS" w:value="CTSDIS"/>
                <w:listItem w:displayText="CTSSCP" w:value="CTSSCP"/>
                <w:listItem w:displayText="CTT" w:value="CTT"/>
                <w:listItem w:displayText="CTV" w:value="CTV"/>
              </w:comboBox>
            </w:sdtPr>
            <w:sdtContent>
              <w:r w:rsidR="002D5295" w:rsidRPr="005551BA">
                <w:rPr>
                  <w:rStyle w:val="reasIMSS"/>
                  <w:rFonts w:eastAsia="Arial Narrow"/>
                </w:rPr>
                <w:t>CTOACD</w:t>
              </w:r>
            </w:sdtContent>
          </w:sdt>
          <w:r w:rsidR="002D5295" w:rsidRPr="005551BA">
            <w:rPr>
              <w:rFonts w:ascii="Arial Narrow" w:eastAsia="Arial Narrow" w:hAnsi="Arial Narrow" w:cs="Arial Narrow"/>
              <w:b/>
              <w:color w:val="000000" w:themeColor="text1"/>
              <w:sz w:val="22"/>
              <w:szCs w:val="22"/>
            </w:rPr>
            <w:t xml:space="preserve"> - </w:t>
          </w:r>
          <w:sdt>
            <w:sdtPr>
              <w:rPr>
                <w:rStyle w:val="reasIMSS"/>
                <w:rFonts w:eastAsia="Arial Narrow"/>
              </w:rPr>
              <w:id w:val="252641384"/>
              <w:placeholder>
                <w:docPart w:val="4669AF3B3370496D9D8571B7FA59BDF7"/>
              </w:placeholder>
              <w:comboBox>
                <w:listItem w:displayText="Elige un elemento" w:value="Elige un elemento"/>
                <w:listItem w:displayText="DA" w:value="DA"/>
                <w:listItem w:displayText="DACD" w:value="DACD"/>
                <w:listItem w:displayText="DACVASA" w:value="DACVASA"/>
                <w:listItem w:displayText="DACVASS" w:value="DACVASS"/>
                <w:listItem w:displayText="DART" w:value="DART"/>
                <w:listItem w:displayText="DAT" w:value="DAT"/>
                <w:listItem w:displayText="DGD" w:value="DGD"/>
                <w:listItem w:displayText="DICP" w:value="DICP"/>
                <w:listItem w:displayText="DMCCS" w:value="DMCCS"/>
                <w:listItem w:displayText="DMST" w:value="DMST"/>
                <w:listItem w:displayText="DPE" w:value="DPE"/>
                <w:listItem w:displayText="DPPT" w:value="DPPT"/>
                <w:listItem w:displayText="DPT" w:value="DPT"/>
                <w:listItem w:displayText="DQA" w:value="DQA"/>
                <w:listItem w:displayText="DSDICDS" w:value="DSDICDS"/>
                <w:listItem w:displayText="DSDIOH" w:value="DSDIOH"/>
                <w:listItem w:displayText="DSDIR" w:value="DSDIR"/>
                <w:listItem w:displayText="DSDPES" w:value="DSDPES"/>
                <w:listItem w:displayText="DSIA" w:value="DSIA"/>
                <w:listItem w:displayText="DSIAP" w:value="DSIAP"/>
                <w:listItem w:displayText="DSIF " w:value="DSIF "/>
                <w:listItem w:displayText="DSIFJ" w:value="DSIFJ"/>
                <w:listItem w:displayText="DSIIR" w:value="DSIIR"/>
                <w:listItem w:displayText="DSIL" w:value="DSIL"/>
                <w:listItem w:displayText="DSO" w:value="DSO"/>
                <w:listItem w:displayText="DT" w:value="DT"/>
                <w:listItem w:displayText="DV" w:value="DV"/>
              </w:comboBox>
            </w:sdtPr>
            <w:sdtContent>
              <w:r w:rsidR="002D5295" w:rsidRPr="005551BA">
                <w:rPr>
                  <w:rStyle w:val="reasIMSS"/>
                  <w:rFonts w:eastAsia="Arial Narrow"/>
                </w:rPr>
                <w:t>DACD</w:t>
              </w:r>
            </w:sdtContent>
          </w:sdt>
        </w:p>
        <w:p w14:paraId="27086EA0" w14:textId="77777777" w:rsidR="002D5295" w:rsidRPr="005551BA" w:rsidRDefault="002D5295" w:rsidP="00214DF5">
          <w:pPr>
            <w:ind w:right="58"/>
            <w:jc w:val="center"/>
            <w:rPr>
              <w:rFonts w:ascii="Arial Narrow" w:eastAsia="Arial Narrow" w:hAnsi="Arial Narrow" w:cs="Arial Narrow"/>
              <w:b/>
              <w:sz w:val="22"/>
              <w:szCs w:val="22"/>
            </w:rPr>
          </w:pPr>
          <w:r w:rsidRPr="005551BA">
            <w:rPr>
              <w:rFonts w:ascii="Arial Narrow" w:eastAsia="Arial Narrow" w:hAnsi="Arial Narrow" w:cs="Arial Narrow"/>
              <w:b/>
              <w:sz w:val="22"/>
              <w:szCs w:val="22"/>
            </w:rPr>
            <w:t>Portafolio de Proyectos TIC</w:t>
          </w:r>
        </w:p>
        <w:p w14:paraId="0988B596" w14:textId="300E22A7" w:rsidR="002D5295" w:rsidRPr="005551BA" w:rsidRDefault="002D5295" w:rsidP="00214DF5">
          <w:pPr>
            <w:ind w:right="58"/>
            <w:jc w:val="center"/>
            <w:rPr>
              <w:rFonts w:ascii="Arial Narrow" w:eastAsia="Arial Narrow" w:hAnsi="Arial Narrow" w:cs="Arial Narrow"/>
              <w:b/>
              <w:sz w:val="22"/>
              <w:szCs w:val="22"/>
            </w:rPr>
          </w:pPr>
          <w:r>
            <w:rPr>
              <w:rFonts w:ascii="Arial Narrow" w:eastAsia="Arial Narrow" w:hAnsi="Arial Narrow" w:cs="Arial Narrow"/>
              <w:b/>
              <w:sz w:val="22"/>
              <w:szCs w:val="22"/>
            </w:rPr>
            <w:t>Términos y Condiciones</w:t>
          </w:r>
        </w:p>
        <w:p w14:paraId="4737A295" w14:textId="7C9D8E39" w:rsidR="002D5295" w:rsidRDefault="002D5295" w:rsidP="00214DF5">
          <w:pPr>
            <w:ind w:right="58"/>
            <w:jc w:val="center"/>
            <w:rPr>
              <w:rFonts w:ascii="Arial Narrow" w:eastAsia="Arial Narrow" w:hAnsi="Arial Narrow" w:cs="Arial Narrow"/>
              <w:b/>
              <w:sz w:val="20"/>
              <w:szCs w:val="20"/>
            </w:rPr>
          </w:pPr>
          <w:r w:rsidRPr="00010BC1">
            <w:rPr>
              <w:rFonts w:ascii="Arial Narrow" w:eastAsia="Arial Narrow" w:hAnsi="Arial Narrow" w:cs="Arial Narrow"/>
              <w:b/>
              <w:sz w:val="20"/>
              <w:szCs w:val="20"/>
            </w:rPr>
            <w:t>Servicio de Infraestructura Lógica de Migración de la Nube IMSS 202</w:t>
          </w:r>
          <w:r w:rsidR="00573385">
            <w:rPr>
              <w:rFonts w:ascii="Arial Narrow" w:eastAsia="Arial Narrow" w:hAnsi="Arial Narrow" w:cs="Arial Narrow"/>
              <w:b/>
              <w:sz w:val="20"/>
              <w:szCs w:val="20"/>
            </w:rPr>
            <w:t>6</w:t>
          </w:r>
        </w:p>
        <w:p w14:paraId="5CAAFD94" w14:textId="77777777" w:rsidR="002D5295" w:rsidRPr="005551BA" w:rsidRDefault="002D5295" w:rsidP="00214DF5">
          <w:pPr>
            <w:ind w:right="58"/>
            <w:jc w:val="center"/>
            <w:rPr>
              <w:rFonts w:ascii="Arial Narrow" w:eastAsia="Arial Narrow" w:hAnsi="Arial Narrow" w:cs="Arial Narrow"/>
              <w:b/>
              <w:color w:val="0000FF"/>
              <w:sz w:val="20"/>
              <w:szCs w:val="20"/>
            </w:rPr>
          </w:pPr>
        </w:p>
      </w:tc>
      <w:tc>
        <w:tcPr>
          <w:tcW w:w="1555" w:type="dxa"/>
        </w:tcPr>
        <w:p w14:paraId="26CEF88D" w14:textId="77777777" w:rsidR="002D5295" w:rsidRDefault="002D5295" w:rsidP="00214DF5">
          <w:pPr>
            <w:jc w:val="center"/>
            <w:rPr>
              <w:rFonts w:ascii="Arial Narrow" w:eastAsia="Arial Narrow" w:hAnsi="Arial Narrow" w:cs="Arial Narrow"/>
              <w:b/>
              <w:noProof/>
              <w:color w:val="000000"/>
              <w:sz w:val="16"/>
              <w:szCs w:val="16"/>
            </w:rPr>
          </w:pPr>
          <w:r>
            <w:rPr>
              <w:rFonts w:ascii="Arial Narrow" w:eastAsia="Arial Narrow" w:hAnsi="Arial Narrow" w:cs="Arial Narrow"/>
              <w:b/>
              <w:noProof/>
              <w:color w:val="000000"/>
              <w:sz w:val="16"/>
              <w:szCs w:val="16"/>
              <w:lang w:eastAsia="es-MX"/>
            </w:rPr>
            <w:drawing>
              <wp:inline distT="0" distB="0" distL="0" distR="0" wp14:anchorId="20C83057" wp14:editId="3AF34762">
                <wp:extent cx="640081" cy="566929"/>
                <wp:effectExtent l="0" t="0" r="7620" b="5080"/>
                <wp:docPr id="1058132938" name="Imagen 3"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ProcesosTecnologicos_ParaWord_agos.png"/>
                        <pic:cNvPicPr/>
                      </pic:nvPicPr>
                      <pic:blipFill>
                        <a:blip r:embed="rId3">
                          <a:extLst>
                            <a:ext uri="{28A0092B-C50C-407E-A947-70E740481C1C}">
                              <a14:useLocalDpi xmlns:a14="http://schemas.microsoft.com/office/drawing/2010/main" val="0"/>
                            </a:ext>
                          </a:extLst>
                        </a:blip>
                        <a:stretch>
                          <a:fillRect/>
                        </a:stretch>
                      </pic:blipFill>
                      <pic:spPr>
                        <a:xfrm>
                          <a:off x="0" y="0"/>
                          <a:ext cx="640081" cy="566929"/>
                        </a:xfrm>
                        <a:prstGeom prst="rect">
                          <a:avLst/>
                        </a:prstGeom>
                      </pic:spPr>
                    </pic:pic>
                  </a:graphicData>
                </a:graphic>
              </wp:inline>
            </w:drawing>
          </w:r>
        </w:p>
        <w:p w14:paraId="6D21EE45" w14:textId="77777777" w:rsidR="002D5295" w:rsidRPr="00214917" w:rsidRDefault="002D5295" w:rsidP="00214DF5">
          <w:pPr>
            <w:jc w:val="center"/>
            <w:rPr>
              <w:rFonts w:ascii="Arial Narrow" w:eastAsia="Arial Narrow" w:hAnsi="Arial Narrow" w:cs="Arial Narrow"/>
              <w:b/>
              <w:color w:val="000000"/>
              <w:sz w:val="16"/>
              <w:szCs w:val="16"/>
            </w:rPr>
          </w:pPr>
        </w:p>
      </w:tc>
    </w:tr>
  </w:tbl>
  <w:p w14:paraId="555C50D1" w14:textId="77777777" w:rsidR="002D5295" w:rsidRPr="00E45407" w:rsidRDefault="002D5295">
    <w:pPr>
      <w:pBdr>
        <w:top w:val="nil"/>
        <w:left w:val="nil"/>
        <w:bottom w:val="nil"/>
        <w:right w:val="nil"/>
        <w:between w:val="nil"/>
      </w:pBdr>
      <w:tabs>
        <w:tab w:val="center" w:pos="4419"/>
        <w:tab w:val="right" w:pos="8838"/>
      </w:tabs>
      <w:rPr>
        <w:rFonts w:ascii="Calibri" w:eastAsia="Calibri" w:hAnsi="Calibri" w:cs="Calibri"/>
        <w:color w:val="000000"/>
        <w:sz w:val="4"/>
        <w:szCs w:val="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E"/>
    <w:multiLevelType w:val="singleLevel"/>
    <w:tmpl w:val="E9E0CE2C"/>
    <w:lvl w:ilvl="0">
      <w:start w:val="1"/>
      <w:numFmt w:val="decimal"/>
      <w:pStyle w:val="Listaconnmeros3"/>
      <w:lvlText w:val="%1."/>
      <w:lvlJc w:val="left"/>
      <w:pPr>
        <w:tabs>
          <w:tab w:val="num" w:pos="926"/>
        </w:tabs>
        <w:ind w:left="926" w:hanging="360"/>
      </w:pPr>
    </w:lvl>
  </w:abstractNum>
  <w:abstractNum w:abstractNumId="1" w15:restartNumberingAfterBreak="0">
    <w:nsid w:val="FFFFFF82"/>
    <w:multiLevelType w:val="singleLevel"/>
    <w:tmpl w:val="C3922E54"/>
    <w:lvl w:ilvl="0">
      <w:start w:val="1"/>
      <w:numFmt w:val="bullet"/>
      <w:pStyle w:val="Listaconvietas3"/>
      <w:lvlText w:val=""/>
      <w:lvlJc w:val="left"/>
      <w:pPr>
        <w:tabs>
          <w:tab w:val="num" w:pos="926"/>
        </w:tabs>
        <w:ind w:left="926" w:hanging="360"/>
      </w:pPr>
      <w:rPr>
        <w:rFonts w:ascii="Symbol" w:hAnsi="Symbol" w:hint="default"/>
      </w:rPr>
    </w:lvl>
  </w:abstractNum>
  <w:abstractNum w:abstractNumId="2"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 w15:restartNumberingAfterBreak="0">
    <w:nsid w:val="0000000B"/>
    <w:multiLevelType w:val="singleLevel"/>
    <w:tmpl w:val="0000000B"/>
    <w:name w:val="WW8Num11"/>
    <w:styleLink w:val="Personal12"/>
    <w:lvl w:ilvl="0">
      <w:start w:val="1"/>
      <w:numFmt w:val="lowerLetter"/>
      <w:lvlText w:val="%1)"/>
      <w:lvlJc w:val="left"/>
      <w:pPr>
        <w:tabs>
          <w:tab w:val="num" w:pos="720"/>
        </w:tabs>
        <w:ind w:left="720" w:hanging="360"/>
      </w:pPr>
    </w:lvl>
  </w:abstractNum>
  <w:abstractNum w:abstractNumId="4" w15:restartNumberingAfterBreak="0">
    <w:nsid w:val="00000014"/>
    <w:multiLevelType w:val="singleLevel"/>
    <w:tmpl w:val="00000014"/>
    <w:name w:val="WW8Num20"/>
    <w:styleLink w:val="Personal13"/>
    <w:lvl w:ilvl="0">
      <w:start w:val="1"/>
      <w:numFmt w:val="lowerLetter"/>
      <w:lvlText w:val="%1)"/>
      <w:lvlJc w:val="left"/>
      <w:pPr>
        <w:tabs>
          <w:tab w:val="num" w:pos="720"/>
        </w:tabs>
        <w:ind w:left="720" w:hanging="360"/>
      </w:pPr>
    </w:lvl>
  </w:abstractNum>
  <w:abstractNum w:abstractNumId="5" w15:restartNumberingAfterBreak="0">
    <w:nsid w:val="00000023"/>
    <w:multiLevelType w:val="multilevel"/>
    <w:tmpl w:val="894EE895"/>
    <w:lvl w:ilvl="0">
      <w:numFmt w:val="decimal"/>
      <w:pStyle w:val="List10"/>
      <w:lvlText w:val=""/>
      <w:lvlJc w:val="left"/>
      <w:pPr>
        <w:ind w:left="0" w:firstLine="0"/>
      </w:pPr>
      <w:rPr>
        <w:rFonts w:cs="Times New Roman"/>
      </w:rPr>
    </w:lvl>
    <w:lvl w:ilvl="1">
      <w:numFmt w:val="decimal"/>
      <w:lvlText w:val=""/>
      <w:lvlJc w:val="left"/>
      <w:pPr>
        <w:ind w:left="0" w:firstLine="0"/>
      </w:pPr>
      <w:rPr>
        <w:rFonts w:cs="Times New Roman"/>
      </w:rPr>
    </w:lvl>
    <w:lvl w:ilvl="2">
      <w:numFmt w:val="decimal"/>
      <w:lvlText w:val=""/>
      <w:lvlJc w:val="left"/>
      <w:pPr>
        <w:ind w:left="0" w:firstLine="0"/>
      </w:pPr>
      <w:rPr>
        <w:rFonts w:cs="Times New Roman"/>
      </w:rPr>
    </w:lvl>
    <w:lvl w:ilvl="3">
      <w:numFmt w:val="decimal"/>
      <w:lvlText w:val=""/>
      <w:lvlJc w:val="left"/>
      <w:pPr>
        <w:ind w:left="0" w:firstLine="0"/>
      </w:pPr>
      <w:rPr>
        <w:rFonts w:cs="Times New Roman"/>
      </w:rPr>
    </w:lvl>
    <w:lvl w:ilvl="4">
      <w:numFmt w:val="decimal"/>
      <w:lvlText w:val=""/>
      <w:lvlJc w:val="left"/>
      <w:pPr>
        <w:ind w:left="0" w:firstLine="0"/>
      </w:pPr>
      <w:rPr>
        <w:rFonts w:cs="Times New Roman"/>
      </w:rPr>
    </w:lvl>
    <w:lvl w:ilvl="5">
      <w:numFmt w:val="decimal"/>
      <w:lvlText w:val=""/>
      <w:lvlJc w:val="left"/>
      <w:pPr>
        <w:ind w:left="0" w:firstLine="0"/>
      </w:pPr>
      <w:rPr>
        <w:rFonts w:cs="Times New Roman"/>
      </w:rPr>
    </w:lvl>
    <w:lvl w:ilvl="6">
      <w:numFmt w:val="decimal"/>
      <w:lvlText w:val=""/>
      <w:lvlJc w:val="left"/>
      <w:pPr>
        <w:ind w:left="0" w:firstLine="0"/>
      </w:pPr>
      <w:rPr>
        <w:rFonts w:cs="Times New Roman"/>
      </w:rPr>
    </w:lvl>
    <w:lvl w:ilvl="7">
      <w:numFmt w:val="decimal"/>
      <w:lvlText w:val=""/>
      <w:lvlJc w:val="left"/>
      <w:pPr>
        <w:ind w:left="0" w:firstLine="0"/>
      </w:pPr>
      <w:rPr>
        <w:rFonts w:cs="Times New Roman"/>
      </w:rPr>
    </w:lvl>
    <w:lvl w:ilvl="8">
      <w:numFmt w:val="decimal"/>
      <w:lvlText w:val=""/>
      <w:lvlJc w:val="left"/>
      <w:pPr>
        <w:ind w:left="0" w:firstLine="0"/>
      </w:pPr>
      <w:rPr>
        <w:rFonts w:cs="Times New Roman"/>
      </w:rPr>
    </w:lvl>
  </w:abstractNum>
  <w:abstractNum w:abstractNumId="6" w15:restartNumberingAfterBreak="0">
    <w:nsid w:val="00000025"/>
    <w:multiLevelType w:val="multilevel"/>
    <w:tmpl w:val="894EE897"/>
    <w:lvl w:ilvl="0">
      <w:numFmt w:val="decimal"/>
      <w:pStyle w:val="List11"/>
      <w:lvlText w:val=""/>
      <w:lvlJc w:val="left"/>
      <w:pPr>
        <w:ind w:left="0" w:firstLine="0"/>
      </w:pPr>
      <w:rPr>
        <w:rFonts w:cs="Times New Roman"/>
      </w:rPr>
    </w:lvl>
    <w:lvl w:ilvl="1">
      <w:numFmt w:val="decimal"/>
      <w:lvlText w:val=""/>
      <w:lvlJc w:val="left"/>
      <w:pPr>
        <w:ind w:left="0" w:firstLine="0"/>
      </w:pPr>
      <w:rPr>
        <w:rFonts w:cs="Times New Roman"/>
      </w:rPr>
    </w:lvl>
    <w:lvl w:ilvl="2">
      <w:numFmt w:val="decimal"/>
      <w:lvlText w:val=""/>
      <w:lvlJc w:val="left"/>
      <w:pPr>
        <w:ind w:left="0" w:firstLine="0"/>
      </w:pPr>
      <w:rPr>
        <w:rFonts w:cs="Times New Roman"/>
      </w:rPr>
    </w:lvl>
    <w:lvl w:ilvl="3">
      <w:numFmt w:val="decimal"/>
      <w:lvlText w:val=""/>
      <w:lvlJc w:val="left"/>
      <w:pPr>
        <w:ind w:left="0" w:firstLine="0"/>
      </w:pPr>
      <w:rPr>
        <w:rFonts w:cs="Times New Roman"/>
      </w:rPr>
    </w:lvl>
    <w:lvl w:ilvl="4">
      <w:numFmt w:val="decimal"/>
      <w:lvlText w:val=""/>
      <w:lvlJc w:val="left"/>
      <w:pPr>
        <w:ind w:left="0" w:firstLine="0"/>
      </w:pPr>
      <w:rPr>
        <w:rFonts w:cs="Times New Roman"/>
      </w:rPr>
    </w:lvl>
    <w:lvl w:ilvl="5">
      <w:numFmt w:val="decimal"/>
      <w:lvlText w:val=""/>
      <w:lvlJc w:val="left"/>
      <w:pPr>
        <w:ind w:left="0" w:firstLine="0"/>
      </w:pPr>
      <w:rPr>
        <w:rFonts w:cs="Times New Roman"/>
      </w:rPr>
    </w:lvl>
    <w:lvl w:ilvl="6">
      <w:numFmt w:val="decimal"/>
      <w:lvlText w:val=""/>
      <w:lvlJc w:val="left"/>
      <w:pPr>
        <w:ind w:left="0" w:firstLine="0"/>
      </w:pPr>
      <w:rPr>
        <w:rFonts w:cs="Times New Roman"/>
      </w:rPr>
    </w:lvl>
    <w:lvl w:ilvl="7">
      <w:numFmt w:val="decimal"/>
      <w:lvlText w:val=""/>
      <w:lvlJc w:val="left"/>
      <w:pPr>
        <w:ind w:left="0" w:firstLine="0"/>
      </w:pPr>
      <w:rPr>
        <w:rFonts w:cs="Times New Roman"/>
      </w:rPr>
    </w:lvl>
    <w:lvl w:ilvl="8">
      <w:numFmt w:val="decimal"/>
      <w:lvlText w:val=""/>
      <w:lvlJc w:val="left"/>
      <w:pPr>
        <w:ind w:left="0" w:firstLine="0"/>
      </w:pPr>
      <w:rPr>
        <w:rFonts w:cs="Times New Roman"/>
      </w:rPr>
    </w:lvl>
  </w:abstractNum>
  <w:abstractNum w:abstractNumId="7" w15:restartNumberingAfterBreak="0">
    <w:nsid w:val="0000002A"/>
    <w:multiLevelType w:val="multilevel"/>
    <w:tmpl w:val="894EE89C"/>
    <w:lvl w:ilvl="0">
      <w:numFmt w:val="decimal"/>
      <w:pStyle w:val="List13"/>
      <w:lvlText w:val=""/>
      <w:lvlJc w:val="left"/>
      <w:pPr>
        <w:ind w:left="0" w:firstLine="0"/>
      </w:pPr>
      <w:rPr>
        <w:rFonts w:cs="Times New Roman"/>
      </w:rPr>
    </w:lvl>
    <w:lvl w:ilvl="1">
      <w:numFmt w:val="decimal"/>
      <w:lvlText w:val=""/>
      <w:lvlJc w:val="left"/>
      <w:pPr>
        <w:ind w:left="0" w:firstLine="0"/>
      </w:pPr>
      <w:rPr>
        <w:rFonts w:cs="Times New Roman"/>
      </w:rPr>
    </w:lvl>
    <w:lvl w:ilvl="2">
      <w:numFmt w:val="decimal"/>
      <w:lvlText w:val=""/>
      <w:lvlJc w:val="left"/>
      <w:pPr>
        <w:ind w:left="0" w:firstLine="0"/>
      </w:pPr>
      <w:rPr>
        <w:rFonts w:cs="Times New Roman"/>
      </w:rPr>
    </w:lvl>
    <w:lvl w:ilvl="3">
      <w:numFmt w:val="decimal"/>
      <w:lvlText w:val=""/>
      <w:lvlJc w:val="left"/>
      <w:pPr>
        <w:ind w:left="0" w:firstLine="0"/>
      </w:pPr>
      <w:rPr>
        <w:rFonts w:cs="Times New Roman"/>
      </w:rPr>
    </w:lvl>
    <w:lvl w:ilvl="4">
      <w:numFmt w:val="decimal"/>
      <w:lvlText w:val=""/>
      <w:lvlJc w:val="left"/>
      <w:pPr>
        <w:ind w:left="0" w:firstLine="0"/>
      </w:pPr>
      <w:rPr>
        <w:rFonts w:cs="Times New Roman"/>
      </w:rPr>
    </w:lvl>
    <w:lvl w:ilvl="5">
      <w:numFmt w:val="decimal"/>
      <w:lvlText w:val=""/>
      <w:lvlJc w:val="left"/>
      <w:pPr>
        <w:ind w:left="0" w:firstLine="0"/>
      </w:pPr>
      <w:rPr>
        <w:rFonts w:cs="Times New Roman"/>
      </w:rPr>
    </w:lvl>
    <w:lvl w:ilvl="6">
      <w:numFmt w:val="decimal"/>
      <w:lvlText w:val=""/>
      <w:lvlJc w:val="left"/>
      <w:pPr>
        <w:ind w:left="0" w:firstLine="0"/>
      </w:pPr>
      <w:rPr>
        <w:rFonts w:cs="Times New Roman"/>
      </w:rPr>
    </w:lvl>
    <w:lvl w:ilvl="7">
      <w:numFmt w:val="decimal"/>
      <w:lvlText w:val=""/>
      <w:lvlJc w:val="left"/>
      <w:pPr>
        <w:ind w:left="0" w:firstLine="0"/>
      </w:pPr>
      <w:rPr>
        <w:rFonts w:cs="Times New Roman"/>
      </w:rPr>
    </w:lvl>
    <w:lvl w:ilvl="8">
      <w:numFmt w:val="decimal"/>
      <w:lvlText w:val=""/>
      <w:lvlJc w:val="left"/>
      <w:pPr>
        <w:ind w:left="0" w:firstLine="0"/>
      </w:pPr>
      <w:rPr>
        <w:rFonts w:cs="Times New Roman"/>
      </w:rPr>
    </w:lvl>
  </w:abstractNum>
  <w:abstractNum w:abstractNumId="8" w15:restartNumberingAfterBreak="0">
    <w:nsid w:val="0000002D"/>
    <w:multiLevelType w:val="multilevel"/>
    <w:tmpl w:val="894EE89F"/>
    <w:lvl w:ilvl="0">
      <w:numFmt w:val="decimal"/>
      <w:pStyle w:val="List14"/>
      <w:lvlText w:val=""/>
      <w:lvlJc w:val="left"/>
      <w:pPr>
        <w:ind w:left="0" w:firstLine="0"/>
      </w:pPr>
      <w:rPr>
        <w:rFonts w:cs="Times New Roman"/>
      </w:rPr>
    </w:lvl>
    <w:lvl w:ilvl="1">
      <w:numFmt w:val="decimal"/>
      <w:lvlText w:val=""/>
      <w:lvlJc w:val="left"/>
      <w:pPr>
        <w:ind w:left="0" w:firstLine="0"/>
      </w:pPr>
      <w:rPr>
        <w:rFonts w:cs="Times New Roman"/>
      </w:rPr>
    </w:lvl>
    <w:lvl w:ilvl="2">
      <w:numFmt w:val="decimal"/>
      <w:lvlText w:val=""/>
      <w:lvlJc w:val="left"/>
      <w:pPr>
        <w:ind w:left="0" w:firstLine="0"/>
      </w:pPr>
      <w:rPr>
        <w:rFonts w:cs="Times New Roman"/>
      </w:rPr>
    </w:lvl>
    <w:lvl w:ilvl="3">
      <w:numFmt w:val="decimal"/>
      <w:lvlText w:val=""/>
      <w:lvlJc w:val="left"/>
      <w:pPr>
        <w:ind w:left="0" w:firstLine="0"/>
      </w:pPr>
      <w:rPr>
        <w:rFonts w:cs="Times New Roman"/>
      </w:rPr>
    </w:lvl>
    <w:lvl w:ilvl="4">
      <w:numFmt w:val="decimal"/>
      <w:lvlText w:val=""/>
      <w:lvlJc w:val="left"/>
      <w:pPr>
        <w:ind w:left="0" w:firstLine="0"/>
      </w:pPr>
      <w:rPr>
        <w:rFonts w:cs="Times New Roman"/>
      </w:rPr>
    </w:lvl>
    <w:lvl w:ilvl="5">
      <w:numFmt w:val="decimal"/>
      <w:lvlText w:val=""/>
      <w:lvlJc w:val="left"/>
      <w:pPr>
        <w:ind w:left="0" w:firstLine="0"/>
      </w:pPr>
      <w:rPr>
        <w:rFonts w:cs="Times New Roman"/>
      </w:rPr>
    </w:lvl>
    <w:lvl w:ilvl="6">
      <w:numFmt w:val="decimal"/>
      <w:lvlText w:val=""/>
      <w:lvlJc w:val="left"/>
      <w:pPr>
        <w:ind w:left="0" w:firstLine="0"/>
      </w:pPr>
      <w:rPr>
        <w:rFonts w:cs="Times New Roman"/>
      </w:rPr>
    </w:lvl>
    <w:lvl w:ilvl="7">
      <w:numFmt w:val="decimal"/>
      <w:lvlText w:val=""/>
      <w:lvlJc w:val="left"/>
      <w:pPr>
        <w:ind w:left="0" w:firstLine="0"/>
      </w:pPr>
      <w:rPr>
        <w:rFonts w:cs="Times New Roman"/>
      </w:rPr>
    </w:lvl>
    <w:lvl w:ilvl="8">
      <w:numFmt w:val="decimal"/>
      <w:lvlText w:val=""/>
      <w:lvlJc w:val="left"/>
      <w:pPr>
        <w:ind w:left="0" w:firstLine="0"/>
      </w:pPr>
      <w:rPr>
        <w:rFonts w:cs="Times New Roman"/>
      </w:rPr>
    </w:lvl>
  </w:abstractNum>
  <w:abstractNum w:abstractNumId="9" w15:restartNumberingAfterBreak="0">
    <w:nsid w:val="00000034"/>
    <w:multiLevelType w:val="multilevel"/>
    <w:tmpl w:val="894EE8A6"/>
    <w:lvl w:ilvl="0">
      <w:start w:val="1"/>
      <w:numFmt w:val="bullet"/>
      <w:pStyle w:val="List16"/>
      <w:lvlText w:val="•"/>
      <w:lvlJc w:val="left"/>
      <w:pPr>
        <w:tabs>
          <w:tab w:val="num" w:pos="341"/>
        </w:tabs>
        <w:ind w:left="341" w:firstLine="1134"/>
      </w:pPr>
      <w:rPr>
        <w:position w:val="0"/>
      </w:rPr>
    </w:lvl>
    <w:lvl w:ilvl="1">
      <w:start w:val="1"/>
      <w:numFmt w:val="bullet"/>
      <w:lvlText w:val="o"/>
      <w:lvlJc w:val="left"/>
      <w:pPr>
        <w:tabs>
          <w:tab w:val="num" w:pos="360"/>
        </w:tabs>
        <w:ind w:left="360" w:firstLine="720"/>
      </w:pPr>
      <w:rPr>
        <w:position w:val="0"/>
      </w:rPr>
    </w:lvl>
    <w:lvl w:ilvl="2">
      <w:start w:val="1"/>
      <w:numFmt w:val="bullet"/>
      <w:lvlText w:val="•"/>
      <w:lvlJc w:val="left"/>
      <w:pPr>
        <w:tabs>
          <w:tab w:val="num" w:pos="360"/>
        </w:tabs>
        <w:ind w:left="360" w:firstLine="1440"/>
      </w:pPr>
      <w:rPr>
        <w:position w:val="0"/>
      </w:rPr>
    </w:lvl>
    <w:lvl w:ilvl="3">
      <w:start w:val="1"/>
      <w:numFmt w:val="bullet"/>
      <w:lvlText w:val="•"/>
      <w:lvlJc w:val="left"/>
      <w:pPr>
        <w:tabs>
          <w:tab w:val="num" w:pos="360"/>
        </w:tabs>
        <w:ind w:left="360" w:firstLine="2160"/>
      </w:pPr>
      <w:rPr>
        <w:position w:val="0"/>
      </w:rPr>
    </w:lvl>
    <w:lvl w:ilvl="4">
      <w:start w:val="1"/>
      <w:numFmt w:val="bullet"/>
      <w:lvlText w:val="o"/>
      <w:lvlJc w:val="left"/>
      <w:pPr>
        <w:tabs>
          <w:tab w:val="num" w:pos="360"/>
        </w:tabs>
        <w:ind w:left="360" w:firstLine="2880"/>
      </w:pPr>
      <w:rPr>
        <w:position w:val="0"/>
      </w:rPr>
    </w:lvl>
    <w:lvl w:ilvl="5">
      <w:start w:val="1"/>
      <w:numFmt w:val="bullet"/>
      <w:lvlText w:val="•"/>
      <w:lvlJc w:val="left"/>
      <w:pPr>
        <w:tabs>
          <w:tab w:val="num" w:pos="360"/>
        </w:tabs>
        <w:ind w:left="360" w:firstLine="3600"/>
      </w:pPr>
      <w:rPr>
        <w:position w:val="0"/>
      </w:rPr>
    </w:lvl>
    <w:lvl w:ilvl="6">
      <w:start w:val="1"/>
      <w:numFmt w:val="bullet"/>
      <w:lvlText w:val="•"/>
      <w:lvlJc w:val="left"/>
      <w:pPr>
        <w:tabs>
          <w:tab w:val="num" w:pos="360"/>
        </w:tabs>
        <w:ind w:left="360" w:firstLine="4320"/>
      </w:pPr>
      <w:rPr>
        <w:position w:val="0"/>
      </w:rPr>
    </w:lvl>
    <w:lvl w:ilvl="7">
      <w:start w:val="1"/>
      <w:numFmt w:val="bullet"/>
      <w:lvlText w:val="o"/>
      <w:lvlJc w:val="left"/>
      <w:pPr>
        <w:tabs>
          <w:tab w:val="num" w:pos="360"/>
        </w:tabs>
        <w:ind w:left="360" w:firstLine="5040"/>
      </w:pPr>
      <w:rPr>
        <w:position w:val="0"/>
      </w:rPr>
    </w:lvl>
    <w:lvl w:ilvl="8">
      <w:start w:val="1"/>
      <w:numFmt w:val="bullet"/>
      <w:lvlText w:val="•"/>
      <w:lvlJc w:val="left"/>
      <w:pPr>
        <w:tabs>
          <w:tab w:val="num" w:pos="360"/>
        </w:tabs>
        <w:ind w:left="360" w:firstLine="5760"/>
      </w:pPr>
      <w:rPr>
        <w:position w:val="0"/>
      </w:rPr>
    </w:lvl>
  </w:abstractNum>
  <w:abstractNum w:abstractNumId="10" w15:restartNumberingAfterBreak="0">
    <w:nsid w:val="00000038"/>
    <w:multiLevelType w:val="multilevel"/>
    <w:tmpl w:val="894EE8AA"/>
    <w:lvl w:ilvl="0">
      <w:numFmt w:val="decimal"/>
      <w:pStyle w:val="List17"/>
      <w:lvlText w:val=""/>
      <w:lvlJc w:val="left"/>
      <w:pPr>
        <w:ind w:left="0" w:firstLine="0"/>
      </w:pPr>
      <w:rPr>
        <w:rFonts w:cs="Times New Roman"/>
      </w:rPr>
    </w:lvl>
    <w:lvl w:ilvl="1">
      <w:numFmt w:val="decimal"/>
      <w:lvlText w:val=""/>
      <w:lvlJc w:val="left"/>
      <w:pPr>
        <w:ind w:left="0" w:firstLine="0"/>
      </w:pPr>
      <w:rPr>
        <w:rFonts w:cs="Times New Roman"/>
      </w:rPr>
    </w:lvl>
    <w:lvl w:ilvl="2">
      <w:numFmt w:val="decimal"/>
      <w:lvlText w:val=""/>
      <w:lvlJc w:val="left"/>
      <w:pPr>
        <w:ind w:left="0" w:firstLine="0"/>
      </w:pPr>
      <w:rPr>
        <w:rFonts w:cs="Times New Roman"/>
      </w:rPr>
    </w:lvl>
    <w:lvl w:ilvl="3">
      <w:numFmt w:val="decimal"/>
      <w:lvlText w:val=""/>
      <w:lvlJc w:val="left"/>
      <w:pPr>
        <w:ind w:left="0" w:firstLine="0"/>
      </w:pPr>
      <w:rPr>
        <w:rFonts w:cs="Times New Roman"/>
      </w:rPr>
    </w:lvl>
    <w:lvl w:ilvl="4">
      <w:numFmt w:val="decimal"/>
      <w:lvlText w:val=""/>
      <w:lvlJc w:val="left"/>
      <w:pPr>
        <w:ind w:left="0" w:firstLine="0"/>
      </w:pPr>
      <w:rPr>
        <w:rFonts w:cs="Times New Roman"/>
      </w:rPr>
    </w:lvl>
    <w:lvl w:ilvl="5">
      <w:numFmt w:val="decimal"/>
      <w:lvlText w:val=""/>
      <w:lvlJc w:val="left"/>
      <w:pPr>
        <w:ind w:left="0" w:firstLine="0"/>
      </w:pPr>
      <w:rPr>
        <w:rFonts w:cs="Times New Roman"/>
      </w:rPr>
    </w:lvl>
    <w:lvl w:ilvl="6">
      <w:numFmt w:val="decimal"/>
      <w:lvlText w:val=""/>
      <w:lvlJc w:val="left"/>
      <w:pPr>
        <w:ind w:left="0" w:firstLine="0"/>
      </w:pPr>
      <w:rPr>
        <w:rFonts w:cs="Times New Roman"/>
      </w:rPr>
    </w:lvl>
    <w:lvl w:ilvl="7">
      <w:numFmt w:val="decimal"/>
      <w:lvlText w:val=""/>
      <w:lvlJc w:val="left"/>
      <w:pPr>
        <w:ind w:left="0" w:firstLine="0"/>
      </w:pPr>
      <w:rPr>
        <w:rFonts w:cs="Times New Roman"/>
      </w:rPr>
    </w:lvl>
    <w:lvl w:ilvl="8">
      <w:numFmt w:val="decimal"/>
      <w:lvlText w:val=""/>
      <w:lvlJc w:val="left"/>
      <w:pPr>
        <w:ind w:left="0" w:firstLine="0"/>
      </w:pPr>
      <w:rPr>
        <w:rFonts w:cs="Times New Roman"/>
      </w:rPr>
    </w:lvl>
  </w:abstractNum>
  <w:abstractNum w:abstractNumId="11" w15:restartNumberingAfterBreak="0">
    <w:nsid w:val="0000003A"/>
    <w:multiLevelType w:val="multilevel"/>
    <w:tmpl w:val="894EE8AC"/>
    <w:lvl w:ilvl="0">
      <w:numFmt w:val="decimal"/>
      <w:pStyle w:val="ImportWordListStyleDefinition24"/>
      <w:lvlText w:val=""/>
      <w:lvlJc w:val="left"/>
      <w:pPr>
        <w:ind w:left="0" w:firstLine="0"/>
      </w:pPr>
      <w:rPr>
        <w:rFonts w:cs="Times New Roman"/>
      </w:rPr>
    </w:lvl>
    <w:lvl w:ilvl="1">
      <w:numFmt w:val="decimal"/>
      <w:lvlText w:val=""/>
      <w:lvlJc w:val="left"/>
      <w:pPr>
        <w:ind w:left="0" w:firstLine="0"/>
      </w:pPr>
      <w:rPr>
        <w:rFonts w:cs="Times New Roman"/>
      </w:rPr>
    </w:lvl>
    <w:lvl w:ilvl="2">
      <w:numFmt w:val="decimal"/>
      <w:lvlText w:val=""/>
      <w:lvlJc w:val="left"/>
      <w:pPr>
        <w:ind w:left="0" w:firstLine="0"/>
      </w:pPr>
      <w:rPr>
        <w:rFonts w:cs="Times New Roman"/>
      </w:rPr>
    </w:lvl>
    <w:lvl w:ilvl="3">
      <w:numFmt w:val="decimal"/>
      <w:lvlText w:val=""/>
      <w:lvlJc w:val="left"/>
      <w:pPr>
        <w:ind w:left="0" w:firstLine="0"/>
      </w:pPr>
      <w:rPr>
        <w:rFonts w:cs="Times New Roman"/>
      </w:rPr>
    </w:lvl>
    <w:lvl w:ilvl="4">
      <w:numFmt w:val="decimal"/>
      <w:lvlText w:val=""/>
      <w:lvlJc w:val="left"/>
      <w:pPr>
        <w:ind w:left="0" w:firstLine="0"/>
      </w:pPr>
      <w:rPr>
        <w:rFonts w:cs="Times New Roman"/>
      </w:rPr>
    </w:lvl>
    <w:lvl w:ilvl="5">
      <w:numFmt w:val="decimal"/>
      <w:lvlText w:val=""/>
      <w:lvlJc w:val="left"/>
      <w:pPr>
        <w:ind w:left="0" w:firstLine="0"/>
      </w:pPr>
      <w:rPr>
        <w:rFonts w:cs="Times New Roman"/>
      </w:rPr>
    </w:lvl>
    <w:lvl w:ilvl="6">
      <w:numFmt w:val="decimal"/>
      <w:lvlText w:val=""/>
      <w:lvlJc w:val="left"/>
      <w:pPr>
        <w:ind w:left="0" w:firstLine="0"/>
      </w:pPr>
      <w:rPr>
        <w:rFonts w:cs="Times New Roman"/>
      </w:rPr>
    </w:lvl>
    <w:lvl w:ilvl="7">
      <w:numFmt w:val="decimal"/>
      <w:lvlText w:val=""/>
      <w:lvlJc w:val="left"/>
      <w:pPr>
        <w:ind w:left="0" w:firstLine="0"/>
      </w:pPr>
      <w:rPr>
        <w:rFonts w:cs="Times New Roman"/>
      </w:rPr>
    </w:lvl>
    <w:lvl w:ilvl="8">
      <w:numFmt w:val="decimal"/>
      <w:lvlText w:val=""/>
      <w:lvlJc w:val="left"/>
      <w:pPr>
        <w:ind w:left="0" w:firstLine="0"/>
      </w:pPr>
      <w:rPr>
        <w:rFonts w:cs="Times New Roman"/>
      </w:rPr>
    </w:lvl>
  </w:abstractNum>
  <w:abstractNum w:abstractNumId="12" w15:restartNumberingAfterBreak="0">
    <w:nsid w:val="0000003C"/>
    <w:multiLevelType w:val="multilevel"/>
    <w:tmpl w:val="894EE8AE"/>
    <w:lvl w:ilvl="0">
      <w:numFmt w:val="decimal"/>
      <w:pStyle w:val="List18"/>
      <w:lvlText w:val=""/>
      <w:lvlJc w:val="left"/>
      <w:pPr>
        <w:ind w:left="0" w:firstLine="0"/>
      </w:pPr>
      <w:rPr>
        <w:rFonts w:cs="Times New Roman"/>
      </w:rPr>
    </w:lvl>
    <w:lvl w:ilvl="1">
      <w:numFmt w:val="decimal"/>
      <w:lvlText w:val=""/>
      <w:lvlJc w:val="left"/>
      <w:pPr>
        <w:ind w:left="0" w:firstLine="0"/>
      </w:pPr>
      <w:rPr>
        <w:rFonts w:cs="Times New Roman"/>
      </w:rPr>
    </w:lvl>
    <w:lvl w:ilvl="2">
      <w:numFmt w:val="decimal"/>
      <w:lvlText w:val=""/>
      <w:lvlJc w:val="left"/>
      <w:pPr>
        <w:ind w:left="0" w:firstLine="0"/>
      </w:pPr>
      <w:rPr>
        <w:rFonts w:cs="Times New Roman"/>
      </w:rPr>
    </w:lvl>
    <w:lvl w:ilvl="3">
      <w:numFmt w:val="decimal"/>
      <w:lvlText w:val=""/>
      <w:lvlJc w:val="left"/>
      <w:pPr>
        <w:ind w:left="0" w:firstLine="0"/>
      </w:pPr>
      <w:rPr>
        <w:rFonts w:cs="Times New Roman"/>
      </w:rPr>
    </w:lvl>
    <w:lvl w:ilvl="4">
      <w:numFmt w:val="decimal"/>
      <w:lvlText w:val=""/>
      <w:lvlJc w:val="left"/>
      <w:pPr>
        <w:ind w:left="0" w:firstLine="0"/>
      </w:pPr>
      <w:rPr>
        <w:rFonts w:cs="Times New Roman"/>
      </w:rPr>
    </w:lvl>
    <w:lvl w:ilvl="5">
      <w:numFmt w:val="decimal"/>
      <w:lvlText w:val=""/>
      <w:lvlJc w:val="left"/>
      <w:pPr>
        <w:ind w:left="0" w:firstLine="0"/>
      </w:pPr>
      <w:rPr>
        <w:rFonts w:cs="Times New Roman"/>
      </w:rPr>
    </w:lvl>
    <w:lvl w:ilvl="6">
      <w:numFmt w:val="decimal"/>
      <w:lvlText w:val=""/>
      <w:lvlJc w:val="left"/>
      <w:pPr>
        <w:ind w:left="0" w:firstLine="0"/>
      </w:pPr>
      <w:rPr>
        <w:rFonts w:cs="Times New Roman"/>
      </w:rPr>
    </w:lvl>
    <w:lvl w:ilvl="7">
      <w:numFmt w:val="decimal"/>
      <w:lvlText w:val=""/>
      <w:lvlJc w:val="left"/>
      <w:pPr>
        <w:ind w:left="0" w:firstLine="0"/>
      </w:pPr>
      <w:rPr>
        <w:rFonts w:cs="Times New Roman"/>
      </w:rPr>
    </w:lvl>
    <w:lvl w:ilvl="8">
      <w:numFmt w:val="decimal"/>
      <w:lvlText w:val=""/>
      <w:lvlJc w:val="left"/>
      <w:pPr>
        <w:ind w:left="0" w:firstLine="0"/>
      </w:pPr>
      <w:rPr>
        <w:rFonts w:cs="Times New Roman"/>
      </w:rPr>
    </w:lvl>
  </w:abstractNum>
  <w:abstractNum w:abstractNumId="13" w15:restartNumberingAfterBreak="0">
    <w:nsid w:val="00000040"/>
    <w:multiLevelType w:val="multilevel"/>
    <w:tmpl w:val="894EE8B2"/>
    <w:lvl w:ilvl="0">
      <w:start w:val="1"/>
      <w:numFmt w:val="bullet"/>
      <w:pStyle w:val="ImportWordListStyleDefinition18"/>
      <w:lvlText w:val="•"/>
      <w:lvlJc w:val="left"/>
      <w:pPr>
        <w:tabs>
          <w:tab w:val="num" w:pos="360"/>
        </w:tabs>
        <w:ind w:left="360" w:firstLine="0"/>
      </w:pPr>
      <w:rPr>
        <w:position w:val="0"/>
      </w:rPr>
    </w:lvl>
    <w:lvl w:ilvl="1">
      <w:start w:val="1"/>
      <w:numFmt w:val="bullet"/>
      <w:lvlText w:val="•"/>
      <w:lvlJc w:val="left"/>
      <w:pPr>
        <w:tabs>
          <w:tab w:val="num" w:pos="360"/>
        </w:tabs>
        <w:ind w:left="360" w:firstLine="720"/>
      </w:pPr>
      <w:rPr>
        <w:position w:val="0"/>
      </w:rPr>
    </w:lvl>
    <w:lvl w:ilvl="2">
      <w:start w:val="1"/>
      <w:numFmt w:val="bullet"/>
      <w:lvlText w:val="•"/>
      <w:lvlJc w:val="left"/>
      <w:pPr>
        <w:tabs>
          <w:tab w:val="num" w:pos="432"/>
        </w:tabs>
        <w:ind w:left="432" w:firstLine="1440"/>
      </w:pPr>
      <w:rPr>
        <w:position w:val="0"/>
      </w:rPr>
    </w:lvl>
    <w:lvl w:ilvl="3">
      <w:start w:val="1"/>
      <w:numFmt w:val="bullet"/>
      <w:lvlText w:val="•"/>
      <w:lvlJc w:val="left"/>
      <w:pPr>
        <w:tabs>
          <w:tab w:val="num" w:pos="360"/>
        </w:tabs>
        <w:ind w:left="360" w:firstLine="2160"/>
      </w:pPr>
      <w:rPr>
        <w:position w:val="0"/>
      </w:rPr>
    </w:lvl>
    <w:lvl w:ilvl="4">
      <w:start w:val="1"/>
      <w:numFmt w:val="bullet"/>
      <w:lvlText w:val="o"/>
      <w:lvlJc w:val="left"/>
      <w:pPr>
        <w:tabs>
          <w:tab w:val="num" w:pos="360"/>
        </w:tabs>
        <w:ind w:left="360" w:firstLine="2880"/>
      </w:pPr>
      <w:rPr>
        <w:position w:val="0"/>
      </w:rPr>
    </w:lvl>
    <w:lvl w:ilvl="5">
      <w:start w:val="1"/>
      <w:numFmt w:val="bullet"/>
      <w:lvlText w:val="•"/>
      <w:lvlJc w:val="left"/>
      <w:pPr>
        <w:tabs>
          <w:tab w:val="num" w:pos="360"/>
        </w:tabs>
        <w:ind w:left="360" w:firstLine="3600"/>
      </w:pPr>
      <w:rPr>
        <w:position w:val="0"/>
      </w:rPr>
    </w:lvl>
    <w:lvl w:ilvl="6">
      <w:start w:val="1"/>
      <w:numFmt w:val="bullet"/>
      <w:lvlText w:val="•"/>
      <w:lvlJc w:val="left"/>
      <w:pPr>
        <w:tabs>
          <w:tab w:val="num" w:pos="360"/>
        </w:tabs>
        <w:ind w:left="360" w:firstLine="4320"/>
      </w:pPr>
      <w:rPr>
        <w:position w:val="0"/>
      </w:rPr>
    </w:lvl>
    <w:lvl w:ilvl="7">
      <w:start w:val="1"/>
      <w:numFmt w:val="bullet"/>
      <w:lvlText w:val="o"/>
      <w:lvlJc w:val="left"/>
      <w:pPr>
        <w:tabs>
          <w:tab w:val="num" w:pos="360"/>
        </w:tabs>
        <w:ind w:left="360" w:firstLine="5040"/>
      </w:pPr>
      <w:rPr>
        <w:position w:val="0"/>
      </w:rPr>
    </w:lvl>
    <w:lvl w:ilvl="8">
      <w:start w:val="1"/>
      <w:numFmt w:val="bullet"/>
      <w:lvlText w:val="•"/>
      <w:lvlJc w:val="left"/>
      <w:pPr>
        <w:tabs>
          <w:tab w:val="num" w:pos="360"/>
        </w:tabs>
        <w:ind w:left="360" w:firstLine="5760"/>
      </w:pPr>
      <w:rPr>
        <w:position w:val="0"/>
      </w:rPr>
    </w:lvl>
  </w:abstractNum>
  <w:abstractNum w:abstractNumId="14" w15:restartNumberingAfterBreak="0">
    <w:nsid w:val="00000042"/>
    <w:multiLevelType w:val="multilevel"/>
    <w:tmpl w:val="894EE8B4"/>
    <w:lvl w:ilvl="0">
      <w:start w:val="1"/>
      <w:numFmt w:val="bullet"/>
      <w:pStyle w:val="List19"/>
      <w:lvlText w:val="•"/>
      <w:lvlJc w:val="left"/>
      <w:pPr>
        <w:tabs>
          <w:tab w:val="num" w:pos="360"/>
        </w:tabs>
        <w:ind w:left="360" w:firstLine="0"/>
      </w:pPr>
      <w:rPr>
        <w:position w:val="0"/>
      </w:rPr>
    </w:lvl>
    <w:lvl w:ilvl="1">
      <w:start w:val="1"/>
      <w:numFmt w:val="bullet"/>
      <w:lvlText w:val="•"/>
      <w:lvlJc w:val="left"/>
      <w:pPr>
        <w:tabs>
          <w:tab w:val="num" w:pos="432"/>
        </w:tabs>
        <w:ind w:left="432" w:firstLine="720"/>
      </w:pPr>
      <w:rPr>
        <w:position w:val="0"/>
      </w:rPr>
    </w:lvl>
    <w:lvl w:ilvl="2">
      <w:start w:val="1"/>
      <w:numFmt w:val="bullet"/>
      <w:lvlText w:val="•"/>
      <w:lvlJc w:val="left"/>
      <w:pPr>
        <w:tabs>
          <w:tab w:val="num" w:pos="360"/>
        </w:tabs>
        <w:ind w:left="360" w:firstLine="1440"/>
      </w:pPr>
      <w:rPr>
        <w:position w:val="0"/>
      </w:rPr>
    </w:lvl>
    <w:lvl w:ilvl="3">
      <w:start w:val="1"/>
      <w:numFmt w:val="bullet"/>
      <w:lvlText w:val="•"/>
      <w:lvlJc w:val="left"/>
      <w:pPr>
        <w:tabs>
          <w:tab w:val="num" w:pos="360"/>
        </w:tabs>
        <w:ind w:left="360" w:firstLine="2160"/>
      </w:pPr>
      <w:rPr>
        <w:position w:val="0"/>
      </w:rPr>
    </w:lvl>
    <w:lvl w:ilvl="4">
      <w:start w:val="1"/>
      <w:numFmt w:val="bullet"/>
      <w:lvlText w:val="o"/>
      <w:lvlJc w:val="left"/>
      <w:pPr>
        <w:tabs>
          <w:tab w:val="num" w:pos="360"/>
        </w:tabs>
        <w:ind w:left="360" w:firstLine="2880"/>
      </w:pPr>
      <w:rPr>
        <w:position w:val="0"/>
      </w:rPr>
    </w:lvl>
    <w:lvl w:ilvl="5">
      <w:start w:val="1"/>
      <w:numFmt w:val="bullet"/>
      <w:lvlText w:val="•"/>
      <w:lvlJc w:val="left"/>
      <w:pPr>
        <w:tabs>
          <w:tab w:val="num" w:pos="360"/>
        </w:tabs>
        <w:ind w:left="360" w:firstLine="3600"/>
      </w:pPr>
      <w:rPr>
        <w:position w:val="0"/>
      </w:rPr>
    </w:lvl>
    <w:lvl w:ilvl="6">
      <w:start w:val="1"/>
      <w:numFmt w:val="bullet"/>
      <w:lvlText w:val="•"/>
      <w:lvlJc w:val="left"/>
      <w:pPr>
        <w:tabs>
          <w:tab w:val="num" w:pos="360"/>
        </w:tabs>
        <w:ind w:left="360" w:firstLine="4320"/>
      </w:pPr>
      <w:rPr>
        <w:position w:val="0"/>
      </w:rPr>
    </w:lvl>
    <w:lvl w:ilvl="7">
      <w:start w:val="1"/>
      <w:numFmt w:val="bullet"/>
      <w:lvlText w:val="o"/>
      <w:lvlJc w:val="left"/>
      <w:pPr>
        <w:tabs>
          <w:tab w:val="num" w:pos="360"/>
        </w:tabs>
        <w:ind w:left="360" w:firstLine="5040"/>
      </w:pPr>
      <w:rPr>
        <w:position w:val="0"/>
      </w:rPr>
    </w:lvl>
    <w:lvl w:ilvl="8">
      <w:start w:val="1"/>
      <w:numFmt w:val="bullet"/>
      <w:lvlText w:val="•"/>
      <w:lvlJc w:val="left"/>
      <w:pPr>
        <w:tabs>
          <w:tab w:val="num" w:pos="360"/>
        </w:tabs>
        <w:ind w:left="360" w:firstLine="5760"/>
      </w:pPr>
      <w:rPr>
        <w:position w:val="0"/>
      </w:rPr>
    </w:lvl>
  </w:abstractNum>
  <w:abstractNum w:abstractNumId="15" w15:restartNumberingAfterBreak="0">
    <w:nsid w:val="00000045"/>
    <w:multiLevelType w:val="multilevel"/>
    <w:tmpl w:val="894EE8B7"/>
    <w:lvl w:ilvl="0">
      <w:start w:val="1"/>
      <w:numFmt w:val="bullet"/>
      <w:pStyle w:val="ImportWordListStyleDefinition26"/>
      <w:lvlText w:val="•"/>
      <w:lvlJc w:val="left"/>
      <w:pPr>
        <w:tabs>
          <w:tab w:val="num" w:pos="360"/>
        </w:tabs>
        <w:ind w:left="360" w:firstLine="0"/>
      </w:pPr>
      <w:rPr>
        <w:position w:val="0"/>
      </w:rPr>
    </w:lvl>
    <w:lvl w:ilvl="1">
      <w:start w:val="1"/>
      <w:numFmt w:val="bullet"/>
      <w:lvlText w:val="•"/>
      <w:lvlJc w:val="left"/>
      <w:pPr>
        <w:tabs>
          <w:tab w:val="num" w:pos="360"/>
        </w:tabs>
        <w:ind w:left="360" w:firstLine="720"/>
      </w:pPr>
      <w:rPr>
        <w:position w:val="0"/>
      </w:rPr>
    </w:lvl>
    <w:lvl w:ilvl="2">
      <w:start w:val="1"/>
      <w:numFmt w:val="bullet"/>
      <w:lvlText w:val="•"/>
      <w:lvlJc w:val="left"/>
      <w:pPr>
        <w:tabs>
          <w:tab w:val="num" w:pos="432"/>
        </w:tabs>
        <w:ind w:left="432" w:firstLine="1440"/>
      </w:pPr>
      <w:rPr>
        <w:position w:val="0"/>
      </w:rPr>
    </w:lvl>
    <w:lvl w:ilvl="3">
      <w:start w:val="1"/>
      <w:numFmt w:val="bullet"/>
      <w:lvlText w:val="•"/>
      <w:lvlJc w:val="left"/>
      <w:pPr>
        <w:tabs>
          <w:tab w:val="num" w:pos="360"/>
        </w:tabs>
        <w:ind w:left="360" w:firstLine="2160"/>
      </w:pPr>
      <w:rPr>
        <w:position w:val="0"/>
      </w:rPr>
    </w:lvl>
    <w:lvl w:ilvl="4">
      <w:start w:val="1"/>
      <w:numFmt w:val="bullet"/>
      <w:lvlText w:val="o"/>
      <w:lvlJc w:val="left"/>
      <w:pPr>
        <w:tabs>
          <w:tab w:val="num" w:pos="360"/>
        </w:tabs>
        <w:ind w:left="360" w:firstLine="2880"/>
      </w:pPr>
      <w:rPr>
        <w:position w:val="0"/>
      </w:rPr>
    </w:lvl>
    <w:lvl w:ilvl="5">
      <w:start w:val="1"/>
      <w:numFmt w:val="bullet"/>
      <w:lvlText w:val="•"/>
      <w:lvlJc w:val="left"/>
      <w:pPr>
        <w:tabs>
          <w:tab w:val="num" w:pos="360"/>
        </w:tabs>
        <w:ind w:left="360" w:firstLine="3600"/>
      </w:pPr>
      <w:rPr>
        <w:position w:val="0"/>
      </w:rPr>
    </w:lvl>
    <w:lvl w:ilvl="6">
      <w:start w:val="1"/>
      <w:numFmt w:val="bullet"/>
      <w:lvlText w:val="•"/>
      <w:lvlJc w:val="left"/>
      <w:pPr>
        <w:tabs>
          <w:tab w:val="num" w:pos="360"/>
        </w:tabs>
        <w:ind w:left="360" w:firstLine="4320"/>
      </w:pPr>
      <w:rPr>
        <w:position w:val="0"/>
      </w:rPr>
    </w:lvl>
    <w:lvl w:ilvl="7">
      <w:start w:val="1"/>
      <w:numFmt w:val="bullet"/>
      <w:lvlText w:val="o"/>
      <w:lvlJc w:val="left"/>
      <w:pPr>
        <w:tabs>
          <w:tab w:val="num" w:pos="360"/>
        </w:tabs>
        <w:ind w:left="360" w:firstLine="5040"/>
      </w:pPr>
      <w:rPr>
        <w:position w:val="0"/>
      </w:rPr>
    </w:lvl>
    <w:lvl w:ilvl="8">
      <w:start w:val="1"/>
      <w:numFmt w:val="bullet"/>
      <w:lvlText w:val="•"/>
      <w:lvlJc w:val="left"/>
      <w:pPr>
        <w:tabs>
          <w:tab w:val="num" w:pos="360"/>
        </w:tabs>
        <w:ind w:left="360" w:firstLine="5760"/>
      </w:pPr>
      <w:rPr>
        <w:position w:val="0"/>
      </w:rPr>
    </w:lvl>
  </w:abstractNum>
  <w:abstractNum w:abstractNumId="16" w15:restartNumberingAfterBreak="0">
    <w:nsid w:val="00000047"/>
    <w:multiLevelType w:val="multilevel"/>
    <w:tmpl w:val="894EE8B9"/>
    <w:lvl w:ilvl="0">
      <w:start w:val="1"/>
      <w:numFmt w:val="bullet"/>
      <w:pStyle w:val="List20"/>
      <w:lvlText w:val="•"/>
      <w:lvlJc w:val="left"/>
      <w:pPr>
        <w:tabs>
          <w:tab w:val="num" w:pos="360"/>
        </w:tabs>
        <w:ind w:left="360" w:firstLine="360"/>
      </w:pPr>
      <w:rPr>
        <w:position w:val="0"/>
      </w:rPr>
    </w:lvl>
    <w:lvl w:ilvl="1">
      <w:start w:val="1"/>
      <w:numFmt w:val="bullet"/>
      <w:lvlText w:val="o"/>
      <w:lvlJc w:val="left"/>
      <w:pPr>
        <w:tabs>
          <w:tab w:val="num" w:pos="360"/>
        </w:tabs>
        <w:ind w:left="360" w:firstLine="1080"/>
      </w:pPr>
      <w:rPr>
        <w:position w:val="0"/>
      </w:rPr>
    </w:lvl>
    <w:lvl w:ilvl="2">
      <w:start w:val="1"/>
      <w:numFmt w:val="bullet"/>
      <w:lvlText w:val="•"/>
      <w:lvlJc w:val="left"/>
      <w:pPr>
        <w:tabs>
          <w:tab w:val="num" w:pos="360"/>
        </w:tabs>
        <w:ind w:left="360" w:firstLine="1800"/>
      </w:pPr>
      <w:rPr>
        <w:position w:val="0"/>
      </w:rPr>
    </w:lvl>
    <w:lvl w:ilvl="3">
      <w:start w:val="1"/>
      <w:numFmt w:val="bullet"/>
      <w:lvlText w:val="•"/>
      <w:lvlJc w:val="left"/>
      <w:pPr>
        <w:tabs>
          <w:tab w:val="num" w:pos="360"/>
        </w:tabs>
        <w:ind w:left="360" w:firstLine="2520"/>
      </w:pPr>
      <w:rPr>
        <w:position w:val="0"/>
      </w:rPr>
    </w:lvl>
    <w:lvl w:ilvl="4">
      <w:start w:val="1"/>
      <w:numFmt w:val="bullet"/>
      <w:lvlText w:val="o"/>
      <w:lvlJc w:val="left"/>
      <w:pPr>
        <w:tabs>
          <w:tab w:val="num" w:pos="360"/>
        </w:tabs>
        <w:ind w:left="360" w:firstLine="3240"/>
      </w:pPr>
      <w:rPr>
        <w:position w:val="0"/>
      </w:rPr>
    </w:lvl>
    <w:lvl w:ilvl="5">
      <w:start w:val="1"/>
      <w:numFmt w:val="bullet"/>
      <w:lvlText w:val="•"/>
      <w:lvlJc w:val="left"/>
      <w:pPr>
        <w:tabs>
          <w:tab w:val="num" w:pos="360"/>
        </w:tabs>
        <w:ind w:left="360" w:firstLine="3960"/>
      </w:pPr>
      <w:rPr>
        <w:position w:val="0"/>
      </w:rPr>
    </w:lvl>
    <w:lvl w:ilvl="6">
      <w:start w:val="1"/>
      <w:numFmt w:val="bullet"/>
      <w:lvlText w:val="•"/>
      <w:lvlJc w:val="left"/>
      <w:pPr>
        <w:tabs>
          <w:tab w:val="num" w:pos="360"/>
        </w:tabs>
        <w:ind w:left="360" w:firstLine="4680"/>
      </w:pPr>
      <w:rPr>
        <w:position w:val="0"/>
      </w:rPr>
    </w:lvl>
    <w:lvl w:ilvl="7">
      <w:start w:val="1"/>
      <w:numFmt w:val="bullet"/>
      <w:lvlText w:val="o"/>
      <w:lvlJc w:val="left"/>
      <w:pPr>
        <w:tabs>
          <w:tab w:val="num" w:pos="360"/>
        </w:tabs>
        <w:ind w:left="360" w:firstLine="5400"/>
      </w:pPr>
      <w:rPr>
        <w:position w:val="0"/>
      </w:rPr>
    </w:lvl>
    <w:lvl w:ilvl="8">
      <w:start w:val="1"/>
      <w:numFmt w:val="bullet"/>
      <w:lvlText w:val="•"/>
      <w:lvlJc w:val="left"/>
      <w:pPr>
        <w:tabs>
          <w:tab w:val="num" w:pos="360"/>
        </w:tabs>
        <w:ind w:left="360" w:firstLine="6120"/>
      </w:pPr>
      <w:rPr>
        <w:position w:val="0"/>
      </w:rPr>
    </w:lvl>
  </w:abstractNum>
  <w:abstractNum w:abstractNumId="17" w15:restartNumberingAfterBreak="0">
    <w:nsid w:val="00000049"/>
    <w:multiLevelType w:val="multilevel"/>
    <w:tmpl w:val="894EE8BB"/>
    <w:lvl w:ilvl="0">
      <w:start w:val="1"/>
      <w:numFmt w:val="decimal"/>
      <w:pStyle w:val="ImportWordListStyleDefinition17"/>
      <w:lvlText w:val="%1."/>
      <w:lvlJc w:val="left"/>
      <w:pPr>
        <w:tabs>
          <w:tab w:val="num" w:pos="12"/>
        </w:tabs>
        <w:ind w:left="12" w:firstLine="1416"/>
      </w:pPr>
      <w:rPr>
        <w:rFonts w:cs="Times New Roman"/>
        <w:position w:val="0"/>
      </w:rPr>
    </w:lvl>
    <w:lvl w:ilvl="1">
      <w:start w:val="1"/>
      <w:numFmt w:val="decimal"/>
      <w:lvlText w:val="%2."/>
      <w:lvlJc w:val="left"/>
      <w:pPr>
        <w:tabs>
          <w:tab w:val="num" w:pos="360"/>
        </w:tabs>
        <w:ind w:left="360" w:firstLine="1788"/>
      </w:pPr>
      <w:rPr>
        <w:rFonts w:cs="Times New Roman"/>
        <w:position w:val="0"/>
      </w:rPr>
    </w:lvl>
    <w:lvl w:ilvl="2">
      <w:start w:val="1"/>
      <w:numFmt w:val="decimal"/>
      <w:lvlText w:val="%3."/>
      <w:lvlJc w:val="left"/>
      <w:pPr>
        <w:tabs>
          <w:tab w:val="num" w:pos="360"/>
        </w:tabs>
        <w:ind w:left="360" w:firstLine="2508"/>
      </w:pPr>
      <w:rPr>
        <w:rFonts w:cs="Times New Roman"/>
        <w:position w:val="0"/>
      </w:rPr>
    </w:lvl>
    <w:lvl w:ilvl="3">
      <w:start w:val="1"/>
      <w:numFmt w:val="decimal"/>
      <w:lvlText w:val="%4."/>
      <w:lvlJc w:val="left"/>
      <w:pPr>
        <w:tabs>
          <w:tab w:val="num" w:pos="360"/>
        </w:tabs>
        <w:ind w:left="360" w:firstLine="3228"/>
      </w:pPr>
      <w:rPr>
        <w:rFonts w:cs="Times New Roman"/>
        <w:position w:val="0"/>
      </w:rPr>
    </w:lvl>
    <w:lvl w:ilvl="4">
      <w:start w:val="1"/>
      <w:numFmt w:val="decimal"/>
      <w:lvlText w:val="%5."/>
      <w:lvlJc w:val="left"/>
      <w:pPr>
        <w:tabs>
          <w:tab w:val="num" w:pos="360"/>
        </w:tabs>
        <w:ind w:left="360" w:firstLine="3948"/>
      </w:pPr>
      <w:rPr>
        <w:rFonts w:cs="Times New Roman"/>
        <w:position w:val="0"/>
      </w:rPr>
    </w:lvl>
    <w:lvl w:ilvl="5">
      <w:start w:val="1"/>
      <w:numFmt w:val="decimal"/>
      <w:lvlText w:val="%6."/>
      <w:lvlJc w:val="left"/>
      <w:pPr>
        <w:tabs>
          <w:tab w:val="num" w:pos="360"/>
        </w:tabs>
        <w:ind w:left="360" w:firstLine="4668"/>
      </w:pPr>
      <w:rPr>
        <w:rFonts w:cs="Times New Roman"/>
        <w:position w:val="0"/>
      </w:rPr>
    </w:lvl>
    <w:lvl w:ilvl="6">
      <w:start w:val="1"/>
      <w:numFmt w:val="decimal"/>
      <w:lvlText w:val="%7."/>
      <w:lvlJc w:val="left"/>
      <w:pPr>
        <w:tabs>
          <w:tab w:val="num" w:pos="360"/>
        </w:tabs>
        <w:ind w:left="360" w:firstLine="5388"/>
      </w:pPr>
      <w:rPr>
        <w:rFonts w:cs="Times New Roman"/>
        <w:position w:val="0"/>
      </w:rPr>
    </w:lvl>
    <w:lvl w:ilvl="7">
      <w:start w:val="1"/>
      <w:numFmt w:val="decimal"/>
      <w:lvlText w:val="%8."/>
      <w:lvlJc w:val="left"/>
      <w:pPr>
        <w:tabs>
          <w:tab w:val="num" w:pos="360"/>
        </w:tabs>
        <w:ind w:left="360" w:firstLine="6108"/>
      </w:pPr>
      <w:rPr>
        <w:rFonts w:cs="Times New Roman"/>
        <w:position w:val="0"/>
      </w:rPr>
    </w:lvl>
    <w:lvl w:ilvl="8">
      <w:start w:val="1"/>
      <w:numFmt w:val="decimal"/>
      <w:lvlText w:val="%9."/>
      <w:lvlJc w:val="left"/>
      <w:pPr>
        <w:tabs>
          <w:tab w:val="num" w:pos="360"/>
        </w:tabs>
        <w:ind w:left="360" w:firstLine="6828"/>
      </w:pPr>
      <w:rPr>
        <w:rFonts w:cs="Times New Roman"/>
        <w:position w:val="0"/>
      </w:rPr>
    </w:lvl>
  </w:abstractNum>
  <w:abstractNum w:abstractNumId="18" w15:restartNumberingAfterBreak="0">
    <w:nsid w:val="0000004C"/>
    <w:multiLevelType w:val="multilevel"/>
    <w:tmpl w:val="894EE8BE"/>
    <w:lvl w:ilvl="0">
      <w:start w:val="1"/>
      <w:numFmt w:val="decimal"/>
      <w:pStyle w:val="List21"/>
      <w:lvlText w:val="%1."/>
      <w:lvlJc w:val="left"/>
      <w:pPr>
        <w:tabs>
          <w:tab w:val="num" w:pos="360"/>
        </w:tabs>
        <w:ind w:left="360" w:firstLine="1416"/>
      </w:pPr>
      <w:rPr>
        <w:rFonts w:cs="Times New Roman"/>
        <w:position w:val="0"/>
      </w:rPr>
    </w:lvl>
    <w:lvl w:ilvl="1">
      <w:start w:val="1"/>
      <w:numFmt w:val="decimal"/>
      <w:lvlText w:val="%2."/>
      <w:lvlJc w:val="left"/>
      <w:pPr>
        <w:tabs>
          <w:tab w:val="num" w:pos="360"/>
        </w:tabs>
        <w:ind w:left="360" w:firstLine="2136"/>
      </w:pPr>
      <w:rPr>
        <w:rFonts w:cs="Times New Roman"/>
        <w:position w:val="0"/>
      </w:rPr>
    </w:lvl>
    <w:lvl w:ilvl="2">
      <w:start w:val="1"/>
      <w:numFmt w:val="decimal"/>
      <w:lvlText w:val="%3."/>
      <w:lvlJc w:val="left"/>
      <w:pPr>
        <w:tabs>
          <w:tab w:val="num" w:pos="360"/>
        </w:tabs>
        <w:ind w:left="360" w:firstLine="2856"/>
      </w:pPr>
      <w:rPr>
        <w:rFonts w:cs="Times New Roman"/>
        <w:position w:val="0"/>
      </w:rPr>
    </w:lvl>
    <w:lvl w:ilvl="3">
      <w:start w:val="1"/>
      <w:numFmt w:val="decimal"/>
      <w:lvlText w:val="%4."/>
      <w:lvlJc w:val="left"/>
      <w:pPr>
        <w:tabs>
          <w:tab w:val="num" w:pos="360"/>
        </w:tabs>
        <w:ind w:left="360" w:firstLine="3576"/>
      </w:pPr>
      <w:rPr>
        <w:rFonts w:cs="Times New Roman"/>
        <w:position w:val="0"/>
      </w:rPr>
    </w:lvl>
    <w:lvl w:ilvl="4">
      <w:start w:val="1"/>
      <w:numFmt w:val="decimal"/>
      <w:lvlText w:val="%5."/>
      <w:lvlJc w:val="left"/>
      <w:pPr>
        <w:tabs>
          <w:tab w:val="num" w:pos="360"/>
        </w:tabs>
        <w:ind w:left="360" w:firstLine="4296"/>
      </w:pPr>
      <w:rPr>
        <w:rFonts w:cs="Times New Roman"/>
        <w:position w:val="0"/>
      </w:rPr>
    </w:lvl>
    <w:lvl w:ilvl="5">
      <w:start w:val="1"/>
      <w:numFmt w:val="decimal"/>
      <w:lvlText w:val="%6."/>
      <w:lvlJc w:val="left"/>
      <w:pPr>
        <w:tabs>
          <w:tab w:val="num" w:pos="360"/>
        </w:tabs>
        <w:ind w:left="360" w:firstLine="5016"/>
      </w:pPr>
      <w:rPr>
        <w:rFonts w:cs="Times New Roman"/>
        <w:position w:val="0"/>
      </w:rPr>
    </w:lvl>
    <w:lvl w:ilvl="6">
      <w:start w:val="1"/>
      <w:numFmt w:val="decimal"/>
      <w:lvlText w:val="%7."/>
      <w:lvlJc w:val="left"/>
      <w:pPr>
        <w:tabs>
          <w:tab w:val="num" w:pos="360"/>
        </w:tabs>
        <w:ind w:left="360" w:firstLine="5736"/>
      </w:pPr>
      <w:rPr>
        <w:rFonts w:cs="Times New Roman"/>
        <w:position w:val="0"/>
      </w:rPr>
    </w:lvl>
    <w:lvl w:ilvl="7">
      <w:start w:val="1"/>
      <w:numFmt w:val="decimal"/>
      <w:lvlText w:val="%8."/>
      <w:lvlJc w:val="left"/>
      <w:pPr>
        <w:tabs>
          <w:tab w:val="num" w:pos="360"/>
        </w:tabs>
        <w:ind w:left="360" w:firstLine="6456"/>
      </w:pPr>
      <w:rPr>
        <w:rFonts w:cs="Times New Roman"/>
        <w:position w:val="0"/>
      </w:rPr>
    </w:lvl>
    <w:lvl w:ilvl="8">
      <w:start w:val="1"/>
      <w:numFmt w:val="decimal"/>
      <w:lvlText w:val="%9."/>
      <w:lvlJc w:val="left"/>
      <w:pPr>
        <w:tabs>
          <w:tab w:val="num" w:pos="360"/>
        </w:tabs>
        <w:ind w:left="360" w:firstLine="7176"/>
      </w:pPr>
      <w:rPr>
        <w:rFonts w:cs="Times New Roman"/>
        <w:position w:val="0"/>
      </w:rPr>
    </w:lvl>
  </w:abstractNum>
  <w:abstractNum w:abstractNumId="19" w15:restartNumberingAfterBreak="0">
    <w:nsid w:val="00000052"/>
    <w:multiLevelType w:val="multilevel"/>
    <w:tmpl w:val="894EE8C4"/>
    <w:lvl w:ilvl="0">
      <w:start w:val="1"/>
      <w:numFmt w:val="decimal"/>
      <w:pStyle w:val="List23"/>
      <w:suff w:val="nothing"/>
      <w:lvlText w:val="%1."/>
      <w:lvlJc w:val="left"/>
      <w:pPr>
        <w:ind w:left="0" w:firstLine="1416"/>
      </w:pPr>
      <w:rPr>
        <w:rFonts w:cs="Times New Roman"/>
        <w:position w:val="0"/>
      </w:rPr>
    </w:lvl>
    <w:lvl w:ilvl="1">
      <w:start w:val="1"/>
      <w:numFmt w:val="decimal"/>
      <w:lvlText w:val="%2."/>
      <w:lvlJc w:val="left"/>
      <w:pPr>
        <w:tabs>
          <w:tab w:val="num" w:pos="360"/>
        </w:tabs>
        <w:ind w:left="360" w:firstLine="2136"/>
      </w:pPr>
      <w:rPr>
        <w:rFonts w:cs="Times New Roman"/>
        <w:position w:val="0"/>
      </w:rPr>
    </w:lvl>
    <w:lvl w:ilvl="2">
      <w:start w:val="1"/>
      <w:numFmt w:val="decimal"/>
      <w:lvlText w:val="%3."/>
      <w:lvlJc w:val="left"/>
      <w:pPr>
        <w:tabs>
          <w:tab w:val="num" w:pos="360"/>
        </w:tabs>
        <w:ind w:left="360" w:firstLine="2856"/>
      </w:pPr>
      <w:rPr>
        <w:rFonts w:cs="Times New Roman"/>
        <w:position w:val="0"/>
      </w:rPr>
    </w:lvl>
    <w:lvl w:ilvl="3">
      <w:start w:val="1"/>
      <w:numFmt w:val="decimal"/>
      <w:lvlText w:val="%4."/>
      <w:lvlJc w:val="left"/>
      <w:pPr>
        <w:tabs>
          <w:tab w:val="num" w:pos="360"/>
        </w:tabs>
        <w:ind w:left="360" w:firstLine="3576"/>
      </w:pPr>
      <w:rPr>
        <w:rFonts w:cs="Times New Roman"/>
        <w:position w:val="0"/>
      </w:rPr>
    </w:lvl>
    <w:lvl w:ilvl="4">
      <w:start w:val="1"/>
      <w:numFmt w:val="decimal"/>
      <w:lvlText w:val="%5."/>
      <w:lvlJc w:val="left"/>
      <w:pPr>
        <w:tabs>
          <w:tab w:val="num" w:pos="360"/>
        </w:tabs>
        <w:ind w:left="360" w:firstLine="4296"/>
      </w:pPr>
      <w:rPr>
        <w:rFonts w:cs="Times New Roman"/>
        <w:position w:val="0"/>
      </w:rPr>
    </w:lvl>
    <w:lvl w:ilvl="5">
      <w:start w:val="1"/>
      <w:numFmt w:val="decimal"/>
      <w:lvlText w:val="%6."/>
      <w:lvlJc w:val="left"/>
      <w:pPr>
        <w:tabs>
          <w:tab w:val="num" w:pos="360"/>
        </w:tabs>
        <w:ind w:left="360" w:firstLine="5016"/>
      </w:pPr>
      <w:rPr>
        <w:rFonts w:cs="Times New Roman"/>
        <w:position w:val="0"/>
      </w:rPr>
    </w:lvl>
    <w:lvl w:ilvl="6">
      <w:start w:val="1"/>
      <w:numFmt w:val="decimal"/>
      <w:lvlText w:val="%7."/>
      <w:lvlJc w:val="left"/>
      <w:pPr>
        <w:tabs>
          <w:tab w:val="num" w:pos="360"/>
        </w:tabs>
        <w:ind w:left="360" w:firstLine="5736"/>
      </w:pPr>
      <w:rPr>
        <w:rFonts w:cs="Times New Roman"/>
        <w:position w:val="0"/>
      </w:rPr>
    </w:lvl>
    <w:lvl w:ilvl="7">
      <w:start w:val="1"/>
      <w:numFmt w:val="decimal"/>
      <w:lvlText w:val="%8."/>
      <w:lvlJc w:val="left"/>
      <w:pPr>
        <w:tabs>
          <w:tab w:val="num" w:pos="360"/>
        </w:tabs>
        <w:ind w:left="360" w:firstLine="6456"/>
      </w:pPr>
      <w:rPr>
        <w:rFonts w:cs="Times New Roman"/>
        <w:position w:val="0"/>
      </w:rPr>
    </w:lvl>
    <w:lvl w:ilvl="8">
      <w:start w:val="1"/>
      <w:numFmt w:val="decimal"/>
      <w:lvlText w:val="%9."/>
      <w:lvlJc w:val="left"/>
      <w:pPr>
        <w:tabs>
          <w:tab w:val="num" w:pos="360"/>
        </w:tabs>
        <w:ind w:left="360" w:firstLine="7176"/>
      </w:pPr>
      <w:rPr>
        <w:rFonts w:cs="Times New Roman"/>
        <w:position w:val="0"/>
      </w:rPr>
    </w:lvl>
  </w:abstractNum>
  <w:abstractNum w:abstractNumId="20" w15:restartNumberingAfterBreak="0">
    <w:nsid w:val="00000055"/>
    <w:multiLevelType w:val="multilevel"/>
    <w:tmpl w:val="894EE8C7"/>
    <w:lvl w:ilvl="0">
      <w:numFmt w:val="decimal"/>
      <w:pStyle w:val="List24"/>
      <w:lvlText w:val=""/>
      <w:lvlJc w:val="left"/>
      <w:pPr>
        <w:ind w:left="0" w:firstLine="0"/>
      </w:pPr>
      <w:rPr>
        <w:rFonts w:cs="Times New Roman"/>
      </w:rPr>
    </w:lvl>
    <w:lvl w:ilvl="1">
      <w:numFmt w:val="decimal"/>
      <w:lvlText w:val=""/>
      <w:lvlJc w:val="left"/>
      <w:pPr>
        <w:ind w:left="0" w:firstLine="0"/>
      </w:pPr>
      <w:rPr>
        <w:rFonts w:cs="Times New Roman"/>
      </w:rPr>
    </w:lvl>
    <w:lvl w:ilvl="2">
      <w:numFmt w:val="decimal"/>
      <w:lvlText w:val=""/>
      <w:lvlJc w:val="left"/>
      <w:pPr>
        <w:ind w:left="0" w:firstLine="0"/>
      </w:pPr>
      <w:rPr>
        <w:rFonts w:cs="Times New Roman"/>
      </w:rPr>
    </w:lvl>
    <w:lvl w:ilvl="3">
      <w:numFmt w:val="decimal"/>
      <w:lvlText w:val=""/>
      <w:lvlJc w:val="left"/>
      <w:pPr>
        <w:ind w:left="0" w:firstLine="0"/>
      </w:pPr>
      <w:rPr>
        <w:rFonts w:cs="Times New Roman"/>
      </w:rPr>
    </w:lvl>
    <w:lvl w:ilvl="4">
      <w:numFmt w:val="decimal"/>
      <w:lvlText w:val=""/>
      <w:lvlJc w:val="left"/>
      <w:pPr>
        <w:ind w:left="0" w:firstLine="0"/>
      </w:pPr>
      <w:rPr>
        <w:rFonts w:cs="Times New Roman"/>
      </w:rPr>
    </w:lvl>
    <w:lvl w:ilvl="5">
      <w:numFmt w:val="decimal"/>
      <w:lvlText w:val=""/>
      <w:lvlJc w:val="left"/>
      <w:pPr>
        <w:ind w:left="0" w:firstLine="0"/>
      </w:pPr>
      <w:rPr>
        <w:rFonts w:cs="Times New Roman"/>
      </w:rPr>
    </w:lvl>
    <w:lvl w:ilvl="6">
      <w:numFmt w:val="decimal"/>
      <w:lvlText w:val=""/>
      <w:lvlJc w:val="left"/>
      <w:pPr>
        <w:ind w:left="0" w:firstLine="0"/>
      </w:pPr>
      <w:rPr>
        <w:rFonts w:cs="Times New Roman"/>
      </w:rPr>
    </w:lvl>
    <w:lvl w:ilvl="7">
      <w:numFmt w:val="decimal"/>
      <w:lvlText w:val=""/>
      <w:lvlJc w:val="left"/>
      <w:pPr>
        <w:ind w:left="0" w:firstLine="0"/>
      </w:pPr>
      <w:rPr>
        <w:rFonts w:cs="Times New Roman"/>
      </w:rPr>
    </w:lvl>
    <w:lvl w:ilvl="8">
      <w:numFmt w:val="decimal"/>
      <w:lvlText w:val=""/>
      <w:lvlJc w:val="left"/>
      <w:pPr>
        <w:ind w:left="0" w:firstLine="0"/>
      </w:pPr>
      <w:rPr>
        <w:rFonts w:cs="Times New Roman"/>
      </w:rPr>
    </w:lvl>
  </w:abstractNum>
  <w:abstractNum w:abstractNumId="21" w15:restartNumberingAfterBreak="0">
    <w:nsid w:val="00000059"/>
    <w:multiLevelType w:val="multilevel"/>
    <w:tmpl w:val="894EE8CB"/>
    <w:lvl w:ilvl="0">
      <w:start w:val="1"/>
      <w:numFmt w:val="bullet"/>
      <w:pStyle w:val="List25"/>
      <w:lvlText w:val="•"/>
      <w:lvlJc w:val="left"/>
      <w:pPr>
        <w:tabs>
          <w:tab w:val="num" w:pos="432"/>
        </w:tabs>
        <w:ind w:left="432" w:firstLine="360"/>
      </w:pPr>
      <w:rPr>
        <w:position w:val="0"/>
      </w:rPr>
    </w:lvl>
    <w:lvl w:ilvl="1">
      <w:start w:val="1"/>
      <w:numFmt w:val="bullet"/>
      <w:lvlText w:val="o"/>
      <w:lvlJc w:val="left"/>
      <w:pPr>
        <w:tabs>
          <w:tab w:val="num" w:pos="360"/>
        </w:tabs>
        <w:ind w:left="360" w:firstLine="1080"/>
      </w:pPr>
      <w:rPr>
        <w:position w:val="0"/>
      </w:rPr>
    </w:lvl>
    <w:lvl w:ilvl="2">
      <w:start w:val="1"/>
      <w:numFmt w:val="bullet"/>
      <w:lvlText w:val="•"/>
      <w:lvlJc w:val="left"/>
      <w:pPr>
        <w:tabs>
          <w:tab w:val="num" w:pos="360"/>
        </w:tabs>
        <w:ind w:left="360" w:firstLine="1800"/>
      </w:pPr>
      <w:rPr>
        <w:position w:val="0"/>
      </w:rPr>
    </w:lvl>
    <w:lvl w:ilvl="3">
      <w:start w:val="1"/>
      <w:numFmt w:val="bullet"/>
      <w:lvlText w:val="•"/>
      <w:lvlJc w:val="left"/>
      <w:pPr>
        <w:tabs>
          <w:tab w:val="num" w:pos="360"/>
        </w:tabs>
        <w:ind w:left="360" w:firstLine="2520"/>
      </w:pPr>
      <w:rPr>
        <w:position w:val="0"/>
      </w:rPr>
    </w:lvl>
    <w:lvl w:ilvl="4">
      <w:start w:val="1"/>
      <w:numFmt w:val="bullet"/>
      <w:lvlText w:val="o"/>
      <w:lvlJc w:val="left"/>
      <w:pPr>
        <w:tabs>
          <w:tab w:val="num" w:pos="360"/>
        </w:tabs>
        <w:ind w:left="360" w:firstLine="3240"/>
      </w:pPr>
      <w:rPr>
        <w:position w:val="0"/>
      </w:rPr>
    </w:lvl>
    <w:lvl w:ilvl="5">
      <w:start w:val="1"/>
      <w:numFmt w:val="bullet"/>
      <w:lvlText w:val="•"/>
      <w:lvlJc w:val="left"/>
      <w:pPr>
        <w:tabs>
          <w:tab w:val="num" w:pos="360"/>
        </w:tabs>
        <w:ind w:left="360" w:firstLine="3960"/>
      </w:pPr>
      <w:rPr>
        <w:position w:val="0"/>
      </w:rPr>
    </w:lvl>
    <w:lvl w:ilvl="6">
      <w:start w:val="1"/>
      <w:numFmt w:val="bullet"/>
      <w:lvlText w:val="•"/>
      <w:lvlJc w:val="left"/>
      <w:pPr>
        <w:tabs>
          <w:tab w:val="num" w:pos="360"/>
        </w:tabs>
        <w:ind w:left="360" w:firstLine="4680"/>
      </w:pPr>
      <w:rPr>
        <w:position w:val="0"/>
      </w:rPr>
    </w:lvl>
    <w:lvl w:ilvl="7">
      <w:start w:val="1"/>
      <w:numFmt w:val="bullet"/>
      <w:lvlText w:val="o"/>
      <w:lvlJc w:val="left"/>
      <w:pPr>
        <w:tabs>
          <w:tab w:val="num" w:pos="360"/>
        </w:tabs>
        <w:ind w:left="360" w:firstLine="5400"/>
      </w:pPr>
      <w:rPr>
        <w:position w:val="0"/>
      </w:rPr>
    </w:lvl>
    <w:lvl w:ilvl="8">
      <w:start w:val="1"/>
      <w:numFmt w:val="bullet"/>
      <w:lvlText w:val="•"/>
      <w:lvlJc w:val="left"/>
      <w:pPr>
        <w:tabs>
          <w:tab w:val="num" w:pos="360"/>
        </w:tabs>
        <w:ind w:left="360" w:firstLine="6120"/>
      </w:pPr>
      <w:rPr>
        <w:position w:val="0"/>
      </w:rPr>
    </w:lvl>
  </w:abstractNum>
  <w:abstractNum w:abstractNumId="22" w15:restartNumberingAfterBreak="0">
    <w:nsid w:val="0000005E"/>
    <w:multiLevelType w:val="multilevel"/>
    <w:tmpl w:val="894EE8D0"/>
    <w:lvl w:ilvl="0">
      <w:numFmt w:val="decimal"/>
      <w:pStyle w:val="List26"/>
      <w:lvlText w:val=""/>
      <w:lvlJc w:val="left"/>
      <w:pPr>
        <w:ind w:left="0" w:firstLine="0"/>
      </w:pPr>
      <w:rPr>
        <w:rFonts w:cs="Times New Roman"/>
      </w:rPr>
    </w:lvl>
    <w:lvl w:ilvl="1">
      <w:numFmt w:val="decimal"/>
      <w:lvlText w:val=""/>
      <w:lvlJc w:val="left"/>
      <w:pPr>
        <w:ind w:left="0" w:firstLine="0"/>
      </w:pPr>
      <w:rPr>
        <w:rFonts w:cs="Times New Roman"/>
      </w:rPr>
    </w:lvl>
    <w:lvl w:ilvl="2">
      <w:numFmt w:val="decimal"/>
      <w:lvlText w:val=""/>
      <w:lvlJc w:val="left"/>
      <w:pPr>
        <w:ind w:left="0" w:firstLine="0"/>
      </w:pPr>
      <w:rPr>
        <w:rFonts w:cs="Times New Roman"/>
      </w:rPr>
    </w:lvl>
    <w:lvl w:ilvl="3">
      <w:numFmt w:val="decimal"/>
      <w:lvlText w:val=""/>
      <w:lvlJc w:val="left"/>
      <w:pPr>
        <w:ind w:left="0" w:firstLine="0"/>
      </w:pPr>
      <w:rPr>
        <w:rFonts w:cs="Times New Roman"/>
      </w:rPr>
    </w:lvl>
    <w:lvl w:ilvl="4">
      <w:numFmt w:val="decimal"/>
      <w:lvlText w:val=""/>
      <w:lvlJc w:val="left"/>
      <w:pPr>
        <w:ind w:left="0" w:firstLine="0"/>
      </w:pPr>
      <w:rPr>
        <w:rFonts w:cs="Times New Roman"/>
      </w:rPr>
    </w:lvl>
    <w:lvl w:ilvl="5">
      <w:numFmt w:val="decimal"/>
      <w:lvlText w:val=""/>
      <w:lvlJc w:val="left"/>
      <w:pPr>
        <w:ind w:left="0" w:firstLine="0"/>
      </w:pPr>
      <w:rPr>
        <w:rFonts w:cs="Times New Roman"/>
      </w:rPr>
    </w:lvl>
    <w:lvl w:ilvl="6">
      <w:numFmt w:val="decimal"/>
      <w:lvlText w:val=""/>
      <w:lvlJc w:val="left"/>
      <w:pPr>
        <w:ind w:left="0" w:firstLine="0"/>
      </w:pPr>
      <w:rPr>
        <w:rFonts w:cs="Times New Roman"/>
      </w:rPr>
    </w:lvl>
    <w:lvl w:ilvl="7">
      <w:numFmt w:val="decimal"/>
      <w:lvlText w:val=""/>
      <w:lvlJc w:val="left"/>
      <w:pPr>
        <w:ind w:left="0" w:firstLine="0"/>
      </w:pPr>
      <w:rPr>
        <w:rFonts w:cs="Times New Roman"/>
      </w:rPr>
    </w:lvl>
    <w:lvl w:ilvl="8">
      <w:numFmt w:val="decimal"/>
      <w:lvlText w:val=""/>
      <w:lvlJc w:val="left"/>
      <w:pPr>
        <w:ind w:left="0" w:firstLine="0"/>
      </w:pPr>
      <w:rPr>
        <w:rFonts w:cs="Times New Roman"/>
      </w:rPr>
    </w:lvl>
  </w:abstractNum>
  <w:abstractNum w:abstractNumId="23" w15:restartNumberingAfterBreak="0">
    <w:nsid w:val="00000062"/>
    <w:multiLevelType w:val="multilevel"/>
    <w:tmpl w:val="894EE8D4"/>
    <w:lvl w:ilvl="0">
      <w:start w:val="1"/>
      <w:numFmt w:val="bullet"/>
      <w:pStyle w:val="List27"/>
      <w:lvlText w:val="•"/>
      <w:lvlJc w:val="left"/>
      <w:pPr>
        <w:tabs>
          <w:tab w:val="num" w:pos="432"/>
        </w:tabs>
        <w:ind w:left="432" w:firstLine="0"/>
      </w:pPr>
      <w:rPr>
        <w:position w:val="0"/>
      </w:rPr>
    </w:lvl>
    <w:lvl w:ilvl="1">
      <w:start w:val="1"/>
      <w:numFmt w:val="bullet"/>
      <w:lvlText w:val="o"/>
      <w:lvlJc w:val="left"/>
      <w:pPr>
        <w:tabs>
          <w:tab w:val="num" w:pos="360"/>
        </w:tabs>
        <w:ind w:left="360" w:firstLine="720"/>
      </w:pPr>
      <w:rPr>
        <w:position w:val="0"/>
      </w:rPr>
    </w:lvl>
    <w:lvl w:ilvl="2">
      <w:start w:val="1"/>
      <w:numFmt w:val="bullet"/>
      <w:lvlText w:val="•"/>
      <w:lvlJc w:val="left"/>
      <w:pPr>
        <w:tabs>
          <w:tab w:val="num" w:pos="360"/>
        </w:tabs>
        <w:ind w:left="360" w:firstLine="1440"/>
      </w:pPr>
      <w:rPr>
        <w:position w:val="0"/>
      </w:rPr>
    </w:lvl>
    <w:lvl w:ilvl="3">
      <w:start w:val="1"/>
      <w:numFmt w:val="bullet"/>
      <w:lvlText w:val="•"/>
      <w:lvlJc w:val="left"/>
      <w:pPr>
        <w:tabs>
          <w:tab w:val="num" w:pos="360"/>
        </w:tabs>
        <w:ind w:left="360" w:firstLine="2160"/>
      </w:pPr>
      <w:rPr>
        <w:position w:val="0"/>
      </w:rPr>
    </w:lvl>
    <w:lvl w:ilvl="4">
      <w:start w:val="1"/>
      <w:numFmt w:val="bullet"/>
      <w:lvlText w:val="o"/>
      <w:lvlJc w:val="left"/>
      <w:pPr>
        <w:tabs>
          <w:tab w:val="num" w:pos="360"/>
        </w:tabs>
        <w:ind w:left="360" w:firstLine="2880"/>
      </w:pPr>
      <w:rPr>
        <w:position w:val="0"/>
      </w:rPr>
    </w:lvl>
    <w:lvl w:ilvl="5">
      <w:start w:val="1"/>
      <w:numFmt w:val="bullet"/>
      <w:lvlText w:val="•"/>
      <w:lvlJc w:val="left"/>
      <w:pPr>
        <w:tabs>
          <w:tab w:val="num" w:pos="360"/>
        </w:tabs>
        <w:ind w:left="360" w:firstLine="3600"/>
      </w:pPr>
      <w:rPr>
        <w:position w:val="0"/>
      </w:rPr>
    </w:lvl>
    <w:lvl w:ilvl="6">
      <w:start w:val="1"/>
      <w:numFmt w:val="bullet"/>
      <w:lvlText w:val="•"/>
      <w:lvlJc w:val="left"/>
      <w:pPr>
        <w:tabs>
          <w:tab w:val="num" w:pos="360"/>
        </w:tabs>
        <w:ind w:left="360" w:firstLine="4320"/>
      </w:pPr>
      <w:rPr>
        <w:position w:val="0"/>
      </w:rPr>
    </w:lvl>
    <w:lvl w:ilvl="7">
      <w:start w:val="1"/>
      <w:numFmt w:val="bullet"/>
      <w:lvlText w:val="o"/>
      <w:lvlJc w:val="left"/>
      <w:pPr>
        <w:tabs>
          <w:tab w:val="num" w:pos="360"/>
        </w:tabs>
        <w:ind w:left="360" w:firstLine="5040"/>
      </w:pPr>
      <w:rPr>
        <w:position w:val="0"/>
      </w:rPr>
    </w:lvl>
    <w:lvl w:ilvl="8">
      <w:start w:val="1"/>
      <w:numFmt w:val="bullet"/>
      <w:lvlText w:val="•"/>
      <w:lvlJc w:val="left"/>
      <w:pPr>
        <w:tabs>
          <w:tab w:val="num" w:pos="360"/>
        </w:tabs>
        <w:ind w:left="360" w:firstLine="5760"/>
      </w:pPr>
      <w:rPr>
        <w:position w:val="0"/>
      </w:rPr>
    </w:lvl>
  </w:abstractNum>
  <w:abstractNum w:abstractNumId="24" w15:restartNumberingAfterBreak="0">
    <w:nsid w:val="0000006D"/>
    <w:multiLevelType w:val="multilevel"/>
    <w:tmpl w:val="894EE8DF"/>
    <w:lvl w:ilvl="0">
      <w:numFmt w:val="decimal"/>
      <w:pStyle w:val="List28"/>
      <w:lvlText w:val=""/>
      <w:lvlJc w:val="left"/>
      <w:pPr>
        <w:ind w:left="0" w:firstLine="0"/>
      </w:pPr>
      <w:rPr>
        <w:rFonts w:cs="Times New Roman"/>
      </w:rPr>
    </w:lvl>
    <w:lvl w:ilvl="1">
      <w:numFmt w:val="decimal"/>
      <w:lvlText w:val=""/>
      <w:lvlJc w:val="left"/>
      <w:pPr>
        <w:ind w:left="0" w:firstLine="0"/>
      </w:pPr>
      <w:rPr>
        <w:rFonts w:cs="Times New Roman"/>
      </w:rPr>
    </w:lvl>
    <w:lvl w:ilvl="2">
      <w:numFmt w:val="decimal"/>
      <w:lvlText w:val=""/>
      <w:lvlJc w:val="left"/>
      <w:pPr>
        <w:ind w:left="0" w:firstLine="0"/>
      </w:pPr>
      <w:rPr>
        <w:rFonts w:cs="Times New Roman"/>
      </w:rPr>
    </w:lvl>
    <w:lvl w:ilvl="3">
      <w:numFmt w:val="decimal"/>
      <w:lvlText w:val=""/>
      <w:lvlJc w:val="left"/>
      <w:pPr>
        <w:ind w:left="0" w:firstLine="0"/>
      </w:pPr>
      <w:rPr>
        <w:rFonts w:cs="Times New Roman"/>
      </w:rPr>
    </w:lvl>
    <w:lvl w:ilvl="4">
      <w:numFmt w:val="decimal"/>
      <w:lvlText w:val=""/>
      <w:lvlJc w:val="left"/>
      <w:pPr>
        <w:ind w:left="0" w:firstLine="0"/>
      </w:pPr>
      <w:rPr>
        <w:rFonts w:cs="Times New Roman"/>
      </w:rPr>
    </w:lvl>
    <w:lvl w:ilvl="5">
      <w:numFmt w:val="decimal"/>
      <w:lvlText w:val=""/>
      <w:lvlJc w:val="left"/>
      <w:pPr>
        <w:ind w:left="0" w:firstLine="0"/>
      </w:pPr>
      <w:rPr>
        <w:rFonts w:cs="Times New Roman"/>
      </w:rPr>
    </w:lvl>
    <w:lvl w:ilvl="6">
      <w:numFmt w:val="decimal"/>
      <w:lvlText w:val=""/>
      <w:lvlJc w:val="left"/>
      <w:pPr>
        <w:ind w:left="0" w:firstLine="0"/>
      </w:pPr>
      <w:rPr>
        <w:rFonts w:cs="Times New Roman"/>
      </w:rPr>
    </w:lvl>
    <w:lvl w:ilvl="7">
      <w:numFmt w:val="decimal"/>
      <w:lvlText w:val=""/>
      <w:lvlJc w:val="left"/>
      <w:pPr>
        <w:ind w:left="0" w:firstLine="0"/>
      </w:pPr>
      <w:rPr>
        <w:rFonts w:cs="Times New Roman"/>
      </w:rPr>
    </w:lvl>
    <w:lvl w:ilvl="8">
      <w:numFmt w:val="decimal"/>
      <w:lvlText w:val=""/>
      <w:lvlJc w:val="left"/>
      <w:pPr>
        <w:ind w:left="0" w:firstLine="0"/>
      </w:pPr>
      <w:rPr>
        <w:rFonts w:cs="Times New Roman"/>
      </w:rPr>
    </w:lvl>
  </w:abstractNum>
  <w:abstractNum w:abstractNumId="25" w15:restartNumberingAfterBreak="0">
    <w:nsid w:val="00000070"/>
    <w:multiLevelType w:val="multilevel"/>
    <w:tmpl w:val="894EE8E2"/>
    <w:lvl w:ilvl="0">
      <w:start w:val="1"/>
      <w:numFmt w:val="bullet"/>
      <w:pStyle w:val="List29"/>
      <w:lvlText w:val="•"/>
      <w:lvlJc w:val="left"/>
      <w:pPr>
        <w:tabs>
          <w:tab w:val="num" w:pos="432"/>
        </w:tabs>
        <w:ind w:left="432" w:firstLine="0"/>
      </w:pPr>
      <w:rPr>
        <w:position w:val="0"/>
      </w:rPr>
    </w:lvl>
    <w:lvl w:ilvl="1">
      <w:start w:val="1"/>
      <w:numFmt w:val="bullet"/>
      <w:lvlText w:val="o"/>
      <w:lvlJc w:val="left"/>
      <w:pPr>
        <w:tabs>
          <w:tab w:val="num" w:pos="360"/>
        </w:tabs>
        <w:ind w:left="360" w:firstLine="720"/>
      </w:pPr>
      <w:rPr>
        <w:position w:val="0"/>
      </w:rPr>
    </w:lvl>
    <w:lvl w:ilvl="2">
      <w:start w:val="1"/>
      <w:numFmt w:val="bullet"/>
      <w:lvlText w:val="•"/>
      <w:lvlJc w:val="left"/>
      <w:pPr>
        <w:tabs>
          <w:tab w:val="num" w:pos="360"/>
        </w:tabs>
        <w:ind w:left="360" w:firstLine="1440"/>
      </w:pPr>
      <w:rPr>
        <w:position w:val="0"/>
      </w:rPr>
    </w:lvl>
    <w:lvl w:ilvl="3">
      <w:start w:val="1"/>
      <w:numFmt w:val="bullet"/>
      <w:lvlText w:val="•"/>
      <w:lvlJc w:val="left"/>
      <w:pPr>
        <w:tabs>
          <w:tab w:val="num" w:pos="360"/>
        </w:tabs>
        <w:ind w:left="360" w:firstLine="2160"/>
      </w:pPr>
      <w:rPr>
        <w:position w:val="0"/>
      </w:rPr>
    </w:lvl>
    <w:lvl w:ilvl="4">
      <w:start w:val="1"/>
      <w:numFmt w:val="bullet"/>
      <w:lvlText w:val="o"/>
      <w:lvlJc w:val="left"/>
      <w:pPr>
        <w:tabs>
          <w:tab w:val="num" w:pos="360"/>
        </w:tabs>
        <w:ind w:left="360" w:firstLine="2880"/>
      </w:pPr>
      <w:rPr>
        <w:position w:val="0"/>
      </w:rPr>
    </w:lvl>
    <w:lvl w:ilvl="5">
      <w:start w:val="1"/>
      <w:numFmt w:val="bullet"/>
      <w:lvlText w:val="•"/>
      <w:lvlJc w:val="left"/>
      <w:pPr>
        <w:tabs>
          <w:tab w:val="num" w:pos="360"/>
        </w:tabs>
        <w:ind w:left="360" w:firstLine="3600"/>
      </w:pPr>
      <w:rPr>
        <w:position w:val="0"/>
      </w:rPr>
    </w:lvl>
    <w:lvl w:ilvl="6">
      <w:start w:val="1"/>
      <w:numFmt w:val="bullet"/>
      <w:lvlText w:val="•"/>
      <w:lvlJc w:val="left"/>
      <w:pPr>
        <w:tabs>
          <w:tab w:val="num" w:pos="360"/>
        </w:tabs>
        <w:ind w:left="360" w:firstLine="4320"/>
      </w:pPr>
      <w:rPr>
        <w:position w:val="0"/>
      </w:rPr>
    </w:lvl>
    <w:lvl w:ilvl="7">
      <w:start w:val="1"/>
      <w:numFmt w:val="bullet"/>
      <w:lvlText w:val="o"/>
      <w:lvlJc w:val="left"/>
      <w:pPr>
        <w:tabs>
          <w:tab w:val="num" w:pos="360"/>
        </w:tabs>
        <w:ind w:left="360" w:firstLine="5040"/>
      </w:pPr>
      <w:rPr>
        <w:position w:val="0"/>
      </w:rPr>
    </w:lvl>
    <w:lvl w:ilvl="8">
      <w:start w:val="1"/>
      <w:numFmt w:val="bullet"/>
      <w:lvlText w:val="•"/>
      <w:lvlJc w:val="left"/>
      <w:pPr>
        <w:tabs>
          <w:tab w:val="num" w:pos="360"/>
        </w:tabs>
        <w:ind w:left="360" w:firstLine="5760"/>
      </w:pPr>
      <w:rPr>
        <w:position w:val="0"/>
      </w:rPr>
    </w:lvl>
  </w:abstractNum>
  <w:abstractNum w:abstractNumId="26" w15:restartNumberingAfterBreak="0">
    <w:nsid w:val="00000075"/>
    <w:multiLevelType w:val="multilevel"/>
    <w:tmpl w:val="894EE8E7"/>
    <w:lvl w:ilvl="0">
      <w:numFmt w:val="decimal"/>
      <w:pStyle w:val="List30"/>
      <w:lvlText w:val=""/>
      <w:lvlJc w:val="left"/>
      <w:pPr>
        <w:ind w:left="0" w:firstLine="0"/>
      </w:pPr>
      <w:rPr>
        <w:rFonts w:cs="Times New Roman"/>
      </w:rPr>
    </w:lvl>
    <w:lvl w:ilvl="1">
      <w:numFmt w:val="decimal"/>
      <w:lvlText w:val=""/>
      <w:lvlJc w:val="left"/>
      <w:pPr>
        <w:ind w:left="0" w:firstLine="0"/>
      </w:pPr>
      <w:rPr>
        <w:rFonts w:cs="Times New Roman"/>
      </w:rPr>
    </w:lvl>
    <w:lvl w:ilvl="2">
      <w:numFmt w:val="decimal"/>
      <w:lvlText w:val=""/>
      <w:lvlJc w:val="left"/>
      <w:pPr>
        <w:ind w:left="0" w:firstLine="0"/>
      </w:pPr>
      <w:rPr>
        <w:rFonts w:cs="Times New Roman"/>
      </w:rPr>
    </w:lvl>
    <w:lvl w:ilvl="3">
      <w:numFmt w:val="decimal"/>
      <w:lvlText w:val=""/>
      <w:lvlJc w:val="left"/>
      <w:pPr>
        <w:ind w:left="0" w:firstLine="0"/>
      </w:pPr>
      <w:rPr>
        <w:rFonts w:cs="Times New Roman"/>
      </w:rPr>
    </w:lvl>
    <w:lvl w:ilvl="4">
      <w:numFmt w:val="decimal"/>
      <w:lvlText w:val=""/>
      <w:lvlJc w:val="left"/>
      <w:pPr>
        <w:ind w:left="0" w:firstLine="0"/>
      </w:pPr>
      <w:rPr>
        <w:rFonts w:cs="Times New Roman"/>
      </w:rPr>
    </w:lvl>
    <w:lvl w:ilvl="5">
      <w:numFmt w:val="decimal"/>
      <w:lvlText w:val=""/>
      <w:lvlJc w:val="left"/>
      <w:pPr>
        <w:ind w:left="0" w:firstLine="0"/>
      </w:pPr>
      <w:rPr>
        <w:rFonts w:cs="Times New Roman"/>
      </w:rPr>
    </w:lvl>
    <w:lvl w:ilvl="6">
      <w:numFmt w:val="decimal"/>
      <w:lvlText w:val=""/>
      <w:lvlJc w:val="left"/>
      <w:pPr>
        <w:ind w:left="0" w:firstLine="0"/>
      </w:pPr>
      <w:rPr>
        <w:rFonts w:cs="Times New Roman"/>
      </w:rPr>
    </w:lvl>
    <w:lvl w:ilvl="7">
      <w:numFmt w:val="decimal"/>
      <w:lvlText w:val=""/>
      <w:lvlJc w:val="left"/>
      <w:pPr>
        <w:ind w:left="0" w:firstLine="0"/>
      </w:pPr>
      <w:rPr>
        <w:rFonts w:cs="Times New Roman"/>
      </w:rPr>
    </w:lvl>
    <w:lvl w:ilvl="8">
      <w:numFmt w:val="decimal"/>
      <w:lvlText w:val=""/>
      <w:lvlJc w:val="left"/>
      <w:pPr>
        <w:ind w:left="0" w:firstLine="0"/>
      </w:pPr>
      <w:rPr>
        <w:rFonts w:cs="Times New Roman"/>
      </w:rPr>
    </w:lvl>
  </w:abstractNum>
  <w:abstractNum w:abstractNumId="27" w15:restartNumberingAfterBreak="0">
    <w:nsid w:val="00000079"/>
    <w:multiLevelType w:val="multilevel"/>
    <w:tmpl w:val="894EE8EB"/>
    <w:lvl w:ilvl="0">
      <w:start w:val="1"/>
      <w:numFmt w:val="bullet"/>
      <w:pStyle w:val="List31"/>
      <w:lvlText w:val="•"/>
      <w:lvlJc w:val="left"/>
      <w:pPr>
        <w:tabs>
          <w:tab w:val="num" w:pos="360"/>
        </w:tabs>
        <w:ind w:left="360" w:firstLine="0"/>
      </w:pPr>
      <w:rPr>
        <w:position w:val="0"/>
      </w:rPr>
    </w:lvl>
    <w:lvl w:ilvl="1">
      <w:start w:val="1"/>
      <w:numFmt w:val="bullet"/>
      <w:lvlText w:val="o"/>
      <w:lvlJc w:val="left"/>
      <w:pPr>
        <w:tabs>
          <w:tab w:val="num" w:pos="432"/>
        </w:tabs>
        <w:ind w:left="432" w:firstLine="720"/>
      </w:pPr>
      <w:rPr>
        <w:position w:val="0"/>
      </w:rPr>
    </w:lvl>
    <w:lvl w:ilvl="2">
      <w:start w:val="1"/>
      <w:numFmt w:val="bullet"/>
      <w:lvlText w:val="•"/>
      <w:lvlJc w:val="left"/>
      <w:pPr>
        <w:tabs>
          <w:tab w:val="num" w:pos="360"/>
        </w:tabs>
        <w:ind w:left="360" w:firstLine="1440"/>
      </w:pPr>
      <w:rPr>
        <w:position w:val="0"/>
      </w:rPr>
    </w:lvl>
    <w:lvl w:ilvl="3">
      <w:start w:val="1"/>
      <w:numFmt w:val="bullet"/>
      <w:lvlText w:val="•"/>
      <w:lvlJc w:val="left"/>
      <w:pPr>
        <w:tabs>
          <w:tab w:val="num" w:pos="360"/>
        </w:tabs>
        <w:ind w:left="360" w:firstLine="2160"/>
      </w:pPr>
      <w:rPr>
        <w:position w:val="0"/>
      </w:rPr>
    </w:lvl>
    <w:lvl w:ilvl="4">
      <w:start w:val="1"/>
      <w:numFmt w:val="bullet"/>
      <w:lvlText w:val="o"/>
      <w:lvlJc w:val="left"/>
      <w:pPr>
        <w:tabs>
          <w:tab w:val="num" w:pos="360"/>
        </w:tabs>
        <w:ind w:left="360" w:firstLine="2880"/>
      </w:pPr>
      <w:rPr>
        <w:position w:val="0"/>
      </w:rPr>
    </w:lvl>
    <w:lvl w:ilvl="5">
      <w:start w:val="1"/>
      <w:numFmt w:val="bullet"/>
      <w:lvlText w:val="•"/>
      <w:lvlJc w:val="left"/>
      <w:pPr>
        <w:tabs>
          <w:tab w:val="num" w:pos="360"/>
        </w:tabs>
        <w:ind w:left="360" w:firstLine="3600"/>
      </w:pPr>
      <w:rPr>
        <w:position w:val="0"/>
      </w:rPr>
    </w:lvl>
    <w:lvl w:ilvl="6">
      <w:start w:val="1"/>
      <w:numFmt w:val="bullet"/>
      <w:lvlText w:val="•"/>
      <w:lvlJc w:val="left"/>
      <w:pPr>
        <w:tabs>
          <w:tab w:val="num" w:pos="360"/>
        </w:tabs>
        <w:ind w:left="360" w:firstLine="4320"/>
      </w:pPr>
      <w:rPr>
        <w:position w:val="0"/>
      </w:rPr>
    </w:lvl>
    <w:lvl w:ilvl="7">
      <w:start w:val="1"/>
      <w:numFmt w:val="bullet"/>
      <w:lvlText w:val="o"/>
      <w:lvlJc w:val="left"/>
      <w:pPr>
        <w:tabs>
          <w:tab w:val="num" w:pos="360"/>
        </w:tabs>
        <w:ind w:left="360" w:firstLine="5040"/>
      </w:pPr>
      <w:rPr>
        <w:position w:val="0"/>
      </w:rPr>
    </w:lvl>
    <w:lvl w:ilvl="8">
      <w:start w:val="1"/>
      <w:numFmt w:val="bullet"/>
      <w:lvlText w:val="•"/>
      <w:lvlJc w:val="left"/>
      <w:pPr>
        <w:tabs>
          <w:tab w:val="num" w:pos="360"/>
        </w:tabs>
        <w:ind w:left="360" w:firstLine="5760"/>
      </w:pPr>
      <w:rPr>
        <w:position w:val="0"/>
      </w:rPr>
    </w:lvl>
  </w:abstractNum>
  <w:abstractNum w:abstractNumId="28" w15:restartNumberingAfterBreak="0">
    <w:nsid w:val="0000007C"/>
    <w:multiLevelType w:val="multilevel"/>
    <w:tmpl w:val="894EE8EE"/>
    <w:lvl w:ilvl="0">
      <w:start w:val="1"/>
      <w:numFmt w:val="bullet"/>
      <w:pStyle w:val="List32"/>
      <w:lvlText w:val="•"/>
      <w:lvlJc w:val="left"/>
      <w:pPr>
        <w:tabs>
          <w:tab w:val="num" w:pos="360"/>
        </w:tabs>
        <w:ind w:left="360" w:firstLine="0"/>
      </w:pPr>
      <w:rPr>
        <w:position w:val="0"/>
      </w:rPr>
    </w:lvl>
    <w:lvl w:ilvl="1">
      <w:start w:val="1"/>
      <w:numFmt w:val="bullet"/>
      <w:lvlText w:val="o"/>
      <w:lvlJc w:val="left"/>
      <w:pPr>
        <w:tabs>
          <w:tab w:val="num" w:pos="360"/>
        </w:tabs>
        <w:ind w:left="360" w:firstLine="720"/>
      </w:pPr>
      <w:rPr>
        <w:position w:val="0"/>
      </w:rPr>
    </w:lvl>
    <w:lvl w:ilvl="2">
      <w:start w:val="1"/>
      <w:numFmt w:val="bullet"/>
      <w:lvlText w:val="•"/>
      <w:lvlJc w:val="left"/>
      <w:pPr>
        <w:tabs>
          <w:tab w:val="num" w:pos="432"/>
        </w:tabs>
        <w:ind w:left="432" w:firstLine="1440"/>
      </w:pPr>
      <w:rPr>
        <w:position w:val="0"/>
      </w:rPr>
    </w:lvl>
    <w:lvl w:ilvl="3">
      <w:start w:val="1"/>
      <w:numFmt w:val="bullet"/>
      <w:lvlText w:val="•"/>
      <w:lvlJc w:val="left"/>
      <w:pPr>
        <w:tabs>
          <w:tab w:val="num" w:pos="360"/>
        </w:tabs>
        <w:ind w:left="360" w:firstLine="2160"/>
      </w:pPr>
      <w:rPr>
        <w:position w:val="0"/>
      </w:rPr>
    </w:lvl>
    <w:lvl w:ilvl="4">
      <w:start w:val="1"/>
      <w:numFmt w:val="bullet"/>
      <w:lvlText w:val="o"/>
      <w:lvlJc w:val="left"/>
      <w:pPr>
        <w:tabs>
          <w:tab w:val="num" w:pos="360"/>
        </w:tabs>
        <w:ind w:left="360" w:firstLine="2880"/>
      </w:pPr>
      <w:rPr>
        <w:position w:val="0"/>
      </w:rPr>
    </w:lvl>
    <w:lvl w:ilvl="5">
      <w:start w:val="1"/>
      <w:numFmt w:val="bullet"/>
      <w:lvlText w:val="•"/>
      <w:lvlJc w:val="left"/>
      <w:pPr>
        <w:tabs>
          <w:tab w:val="num" w:pos="360"/>
        </w:tabs>
        <w:ind w:left="360" w:firstLine="3600"/>
      </w:pPr>
      <w:rPr>
        <w:position w:val="0"/>
      </w:rPr>
    </w:lvl>
    <w:lvl w:ilvl="6">
      <w:start w:val="1"/>
      <w:numFmt w:val="bullet"/>
      <w:lvlText w:val="•"/>
      <w:lvlJc w:val="left"/>
      <w:pPr>
        <w:tabs>
          <w:tab w:val="num" w:pos="360"/>
        </w:tabs>
        <w:ind w:left="360" w:firstLine="4320"/>
      </w:pPr>
      <w:rPr>
        <w:position w:val="0"/>
      </w:rPr>
    </w:lvl>
    <w:lvl w:ilvl="7">
      <w:start w:val="1"/>
      <w:numFmt w:val="bullet"/>
      <w:lvlText w:val="o"/>
      <w:lvlJc w:val="left"/>
      <w:pPr>
        <w:tabs>
          <w:tab w:val="num" w:pos="360"/>
        </w:tabs>
        <w:ind w:left="360" w:firstLine="5040"/>
      </w:pPr>
      <w:rPr>
        <w:position w:val="0"/>
      </w:rPr>
    </w:lvl>
    <w:lvl w:ilvl="8">
      <w:start w:val="1"/>
      <w:numFmt w:val="bullet"/>
      <w:lvlText w:val="•"/>
      <w:lvlJc w:val="left"/>
      <w:pPr>
        <w:tabs>
          <w:tab w:val="num" w:pos="360"/>
        </w:tabs>
        <w:ind w:left="360" w:firstLine="5760"/>
      </w:pPr>
      <w:rPr>
        <w:position w:val="0"/>
      </w:rPr>
    </w:lvl>
  </w:abstractNum>
  <w:abstractNum w:abstractNumId="29" w15:restartNumberingAfterBreak="0">
    <w:nsid w:val="00283D9E"/>
    <w:multiLevelType w:val="hybridMultilevel"/>
    <w:tmpl w:val="FEA6D8C8"/>
    <w:lvl w:ilvl="0" w:tplc="0DE6AF56">
      <w:start w:val="1"/>
      <w:numFmt w:val="bullet"/>
      <w:pStyle w:val="Vietas1"/>
      <w:lvlText w:val=""/>
      <w:lvlJc w:val="left"/>
      <w:pPr>
        <w:ind w:left="511" w:hanging="454"/>
      </w:pPr>
      <w:rPr>
        <w:rFonts w:ascii="Symbol" w:hAnsi="Symbol" w:hint="default"/>
      </w:rPr>
    </w:lvl>
    <w:lvl w:ilvl="1" w:tplc="04090003">
      <w:start w:val="1"/>
      <w:numFmt w:val="bullet"/>
      <w:lvlText w:val="o"/>
      <w:lvlJc w:val="left"/>
      <w:pPr>
        <w:ind w:left="1553" w:hanging="360"/>
      </w:pPr>
      <w:rPr>
        <w:rFonts w:ascii="Courier New" w:hAnsi="Courier New" w:cs="Times New Roman" w:hint="default"/>
      </w:rPr>
    </w:lvl>
    <w:lvl w:ilvl="2" w:tplc="04090005">
      <w:start w:val="1"/>
      <w:numFmt w:val="bullet"/>
      <w:lvlText w:val=""/>
      <w:lvlJc w:val="left"/>
      <w:pPr>
        <w:ind w:left="2273" w:hanging="360"/>
      </w:pPr>
      <w:rPr>
        <w:rFonts w:ascii="Wingdings" w:hAnsi="Wingdings" w:hint="default"/>
      </w:rPr>
    </w:lvl>
    <w:lvl w:ilvl="3" w:tplc="04090001">
      <w:start w:val="1"/>
      <w:numFmt w:val="bullet"/>
      <w:lvlText w:val=""/>
      <w:lvlJc w:val="left"/>
      <w:pPr>
        <w:ind w:left="2993" w:hanging="360"/>
      </w:pPr>
      <w:rPr>
        <w:rFonts w:ascii="Symbol" w:hAnsi="Symbol" w:hint="default"/>
      </w:rPr>
    </w:lvl>
    <w:lvl w:ilvl="4" w:tplc="04090003">
      <w:start w:val="1"/>
      <w:numFmt w:val="bullet"/>
      <w:lvlText w:val="o"/>
      <w:lvlJc w:val="left"/>
      <w:pPr>
        <w:ind w:left="3713" w:hanging="360"/>
      </w:pPr>
      <w:rPr>
        <w:rFonts w:ascii="Courier New" w:hAnsi="Courier New" w:cs="Times New Roman" w:hint="default"/>
      </w:rPr>
    </w:lvl>
    <w:lvl w:ilvl="5" w:tplc="04090005">
      <w:start w:val="1"/>
      <w:numFmt w:val="bullet"/>
      <w:lvlText w:val=""/>
      <w:lvlJc w:val="left"/>
      <w:pPr>
        <w:ind w:left="4433" w:hanging="360"/>
      </w:pPr>
      <w:rPr>
        <w:rFonts w:ascii="Wingdings" w:hAnsi="Wingdings" w:hint="default"/>
      </w:rPr>
    </w:lvl>
    <w:lvl w:ilvl="6" w:tplc="04090001">
      <w:start w:val="1"/>
      <w:numFmt w:val="bullet"/>
      <w:lvlText w:val=""/>
      <w:lvlJc w:val="left"/>
      <w:pPr>
        <w:ind w:left="5153" w:hanging="360"/>
      </w:pPr>
      <w:rPr>
        <w:rFonts w:ascii="Symbol" w:hAnsi="Symbol" w:hint="default"/>
      </w:rPr>
    </w:lvl>
    <w:lvl w:ilvl="7" w:tplc="04090003">
      <w:start w:val="1"/>
      <w:numFmt w:val="bullet"/>
      <w:lvlText w:val="o"/>
      <w:lvlJc w:val="left"/>
      <w:pPr>
        <w:ind w:left="5873" w:hanging="360"/>
      </w:pPr>
      <w:rPr>
        <w:rFonts w:ascii="Courier New" w:hAnsi="Courier New" w:cs="Times New Roman" w:hint="default"/>
      </w:rPr>
    </w:lvl>
    <w:lvl w:ilvl="8" w:tplc="04090005">
      <w:start w:val="1"/>
      <w:numFmt w:val="bullet"/>
      <w:lvlText w:val=""/>
      <w:lvlJc w:val="left"/>
      <w:pPr>
        <w:ind w:left="6593" w:hanging="360"/>
      </w:pPr>
      <w:rPr>
        <w:rFonts w:ascii="Wingdings" w:hAnsi="Wingdings" w:hint="default"/>
      </w:rPr>
    </w:lvl>
  </w:abstractNum>
  <w:abstractNum w:abstractNumId="30" w15:restartNumberingAfterBreak="0">
    <w:nsid w:val="02DC639F"/>
    <w:multiLevelType w:val="hybridMultilevel"/>
    <w:tmpl w:val="90A453F4"/>
    <w:lvl w:ilvl="0" w:tplc="21F28962">
      <w:start w:val="3"/>
      <w:numFmt w:val="lowerLetter"/>
      <w:pStyle w:val="Listaconvietas21"/>
      <w:lvlText w:val="%1)"/>
      <w:lvlJc w:val="left"/>
      <w:pPr>
        <w:tabs>
          <w:tab w:val="num" w:pos="2136"/>
        </w:tabs>
        <w:ind w:left="2136" w:hanging="360"/>
      </w:pPr>
      <w:rPr>
        <w:rFonts w:cs="Times New Roman"/>
        <w:b/>
      </w:rPr>
    </w:lvl>
    <w:lvl w:ilvl="1" w:tplc="0C0A0019">
      <w:start w:val="1"/>
      <w:numFmt w:val="lowerLetter"/>
      <w:lvlText w:val="%2."/>
      <w:lvlJc w:val="left"/>
      <w:pPr>
        <w:tabs>
          <w:tab w:val="num" w:pos="1440"/>
        </w:tabs>
        <w:ind w:left="1440" w:hanging="360"/>
      </w:pPr>
      <w:rPr>
        <w:rFonts w:cs="Times New Roman"/>
      </w:rPr>
    </w:lvl>
    <w:lvl w:ilvl="2" w:tplc="0C0A001B">
      <w:start w:val="1"/>
      <w:numFmt w:val="lowerRoman"/>
      <w:lvlText w:val="%3."/>
      <w:lvlJc w:val="right"/>
      <w:pPr>
        <w:tabs>
          <w:tab w:val="num" w:pos="2160"/>
        </w:tabs>
        <w:ind w:left="2160" w:hanging="180"/>
      </w:pPr>
      <w:rPr>
        <w:rFonts w:cs="Times New Roman"/>
      </w:rPr>
    </w:lvl>
    <w:lvl w:ilvl="3" w:tplc="0C0A000F">
      <w:start w:val="1"/>
      <w:numFmt w:val="decimal"/>
      <w:lvlText w:val="%4."/>
      <w:lvlJc w:val="left"/>
      <w:pPr>
        <w:tabs>
          <w:tab w:val="num" w:pos="2880"/>
        </w:tabs>
        <w:ind w:left="2880" w:hanging="360"/>
      </w:pPr>
      <w:rPr>
        <w:rFonts w:cs="Times New Roman"/>
      </w:rPr>
    </w:lvl>
    <w:lvl w:ilvl="4" w:tplc="0C0A0019">
      <w:start w:val="1"/>
      <w:numFmt w:val="lowerLetter"/>
      <w:lvlText w:val="%5."/>
      <w:lvlJc w:val="left"/>
      <w:pPr>
        <w:tabs>
          <w:tab w:val="num" w:pos="3600"/>
        </w:tabs>
        <w:ind w:left="3600" w:hanging="360"/>
      </w:pPr>
      <w:rPr>
        <w:rFonts w:cs="Times New Roman"/>
      </w:rPr>
    </w:lvl>
    <w:lvl w:ilvl="5" w:tplc="0C0A001B">
      <w:start w:val="1"/>
      <w:numFmt w:val="lowerRoman"/>
      <w:lvlText w:val="%6."/>
      <w:lvlJc w:val="right"/>
      <w:pPr>
        <w:tabs>
          <w:tab w:val="num" w:pos="4320"/>
        </w:tabs>
        <w:ind w:left="4320" w:hanging="180"/>
      </w:pPr>
      <w:rPr>
        <w:rFonts w:cs="Times New Roman"/>
      </w:rPr>
    </w:lvl>
    <w:lvl w:ilvl="6" w:tplc="0C0A000F">
      <w:start w:val="1"/>
      <w:numFmt w:val="decimal"/>
      <w:lvlText w:val="%7."/>
      <w:lvlJc w:val="left"/>
      <w:pPr>
        <w:tabs>
          <w:tab w:val="num" w:pos="5040"/>
        </w:tabs>
        <w:ind w:left="5040" w:hanging="360"/>
      </w:pPr>
      <w:rPr>
        <w:rFonts w:cs="Times New Roman"/>
      </w:rPr>
    </w:lvl>
    <w:lvl w:ilvl="7" w:tplc="0C0A0019">
      <w:start w:val="1"/>
      <w:numFmt w:val="lowerLetter"/>
      <w:lvlText w:val="%8."/>
      <w:lvlJc w:val="left"/>
      <w:pPr>
        <w:tabs>
          <w:tab w:val="num" w:pos="5760"/>
        </w:tabs>
        <w:ind w:left="5760" w:hanging="360"/>
      </w:pPr>
      <w:rPr>
        <w:rFonts w:cs="Times New Roman"/>
      </w:rPr>
    </w:lvl>
    <w:lvl w:ilvl="8" w:tplc="0C0A001B">
      <w:start w:val="1"/>
      <w:numFmt w:val="lowerRoman"/>
      <w:lvlText w:val="%9."/>
      <w:lvlJc w:val="right"/>
      <w:pPr>
        <w:tabs>
          <w:tab w:val="num" w:pos="6480"/>
        </w:tabs>
        <w:ind w:left="6480" w:hanging="180"/>
      </w:pPr>
      <w:rPr>
        <w:rFonts w:cs="Times New Roman"/>
      </w:rPr>
    </w:lvl>
  </w:abstractNum>
  <w:abstractNum w:abstractNumId="31" w15:restartNumberingAfterBreak="0">
    <w:nsid w:val="041F3AF9"/>
    <w:multiLevelType w:val="hybridMultilevel"/>
    <w:tmpl w:val="64C694A6"/>
    <w:lvl w:ilvl="0" w:tplc="39444294">
      <w:start w:val="1"/>
      <w:numFmt w:val="bullet"/>
      <w:pStyle w:val="Cosntanza"/>
      <w:lvlText w:val=""/>
      <w:lvlJc w:val="left"/>
      <w:pPr>
        <w:tabs>
          <w:tab w:val="num" w:pos="-395"/>
        </w:tabs>
        <w:ind w:left="-395" w:hanging="360"/>
      </w:pPr>
      <w:rPr>
        <w:rFonts w:ascii="Symbol" w:hAnsi="Symbol" w:hint="default"/>
      </w:rPr>
    </w:lvl>
    <w:lvl w:ilvl="1" w:tplc="080A0003">
      <w:start w:val="1"/>
      <w:numFmt w:val="bullet"/>
      <w:lvlText w:val="o"/>
      <w:lvlJc w:val="left"/>
      <w:pPr>
        <w:tabs>
          <w:tab w:val="num" w:pos="325"/>
        </w:tabs>
        <w:ind w:left="325" w:hanging="360"/>
      </w:pPr>
      <w:rPr>
        <w:rFonts w:ascii="Courier New" w:hAnsi="Courier New" w:cs="Tahoma" w:hint="default"/>
      </w:rPr>
    </w:lvl>
    <w:lvl w:ilvl="2" w:tplc="080A0005">
      <w:start w:val="1"/>
      <w:numFmt w:val="bullet"/>
      <w:lvlText w:val=""/>
      <w:lvlJc w:val="left"/>
      <w:pPr>
        <w:tabs>
          <w:tab w:val="num" w:pos="1045"/>
        </w:tabs>
        <w:ind w:left="1045" w:hanging="360"/>
      </w:pPr>
      <w:rPr>
        <w:rFonts w:ascii="Wingdings" w:hAnsi="Wingdings" w:hint="default"/>
      </w:rPr>
    </w:lvl>
    <w:lvl w:ilvl="3" w:tplc="080A0001">
      <w:start w:val="1"/>
      <w:numFmt w:val="bullet"/>
      <w:lvlText w:val=""/>
      <w:lvlJc w:val="left"/>
      <w:pPr>
        <w:tabs>
          <w:tab w:val="num" w:pos="1765"/>
        </w:tabs>
        <w:ind w:left="1765" w:hanging="360"/>
      </w:pPr>
      <w:rPr>
        <w:rFonts w:ascii="Symbol" w:hAnsi="Symbol" w:hint="default"/>
      </w:rPr>
    </w:lvl>
    <w:lvl w:ilvl="4" w:tplc="080A0003">
      <w:start w:val="1"/>
      <w:numFmt w:val="bullet"/>
      <w:lvlText w:val="o"/>
      <w:lvlJc w:val="left"/>
      <w:pPr>
        <w:tabs>
          <w:tab w:val="num" w:pos="2485"/>
        </w:tabs>
        <w:ind w:left="2485" w:hanging="360"/>
      </w:pPr>
      <w:rPr>
        <w:rFonts w:ascii="Courier New" w:hAnsi="Courier New" w:cs="Tahoma" w:hint="default"/>
      </w:rPr>
    </w:lvl>
    <w:lvl w:ilvl="5" w:tplc="080A0005">
      <w:start w:val="1"/>
      <w:numFmt w:val="bullet"/>
      <w:lvlText w:val=""/>
      <w:lvlJc w:val="left"/>
      <w:pPr>
        <w:tabs>
          <w:tab w:val="num" w:pos="3205"/>
        </w:tabs>
        <w:ind w:left="3205" w:hanging="360"/>
      </w:pPr>
      <w:rPr>
        <w:rFonts w:ascii="Wingdings" w:hAnsi="Wingdings" w:hint="default"/>
      </w:rPr>
    </w:lvl>
    <w:lvl w:ilvl="6" w:tplc="080A0001">
      <w:start w:val="1"/>
      <w:numFmt w:val="bullet"/>
      <w:lvlText w:val=""/>
      <w:lvlJc w:val="left"/>
      <w:pPr>
        <w:tabs>
          <w:tab w:val="num" w:pos="3925"/>
        </w:tabs>
        <w:ind w:left="3925" w:hanging="360"/>
      </w:pPr>
      <w:rPr>
        <w:rFonts w:ascii="Symbol" w:hAnsi="Symbol" w:hint="default"/>
      </w:rPr>
    </w:lvl>
    <w:lvl w:ilvl="7" w:tplc="080A0003">
      <w:start w:val="1"/>
      <w:numFmt w:val="bullet"/>
      <w:lvlText w:val="o"/>
      <w:lvlJc w:val="left"/>
      <w:pPr>
        <w:tabs>
          <w:tab w:val="num" w:pos="4645"/>
        </w:tabs>
        <w:ind w:left="4645" w:hanging="360"/>
      </w:pPr>
      <w:rPr>
        <w:rFonts w:ascii="Courier New" w:hAnsi="Courier New" w:cs="Tahoma" w:hint="default"/>
      </w:rPr>
    </w:lvl>
    <w:lvl w:ilvl="8" w:tplc="080A0005">
      <w:start w:val="1"/>
      <w:numFmt w:val="bullet"/>
      <w:lvlText w:val=""/>
      <w:lvlJc w:val="left"/>
      <w:pPr>
        <w:tabs>
          <w:tab w:val="num" w:pos="5365"/>
        </w:tabs>
        <w:ind w:left="5365" w:hanging="360"/>
      </w:pPr>
      <w:rPr>
        <w:rFonts w:ascii="Wingdings" w:hAnsi="Wingdings" w:hint="default"/>
      </w:rPr>
    </w:lvl>
  </w:abstractNum>
  <w:abstractNum w:abstractNumId="32" w15:restartNumberingAfterBreak="0">
    <w:nsid w:val="0A0339BA"/>
    <w:multiLevelType w:val="hybridMultilevel"/>
    <w:tmpl w:val="52DA0D8A"/>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15:restartNumberingAfterBreak="0">
    <w:nsid w:val="0A7E3851"/>
    <w:multiLevelType w:val="hybridMultilevel"/>
    <w:tmpl w:val="6E0069CA"/>
    <w:lvl w:ilvl="0" w:tplc="080A000F">
      <w:start w:val="1"/>
      <w:numFmt w:val="decimal"/>
      <w:pStyle w:val="Lista31"/>
      <w:lvlText w:val="%1."/>
      <w:lvlJc w:val="left"/>
      <w:pPr>
        <w:ind w:left="1068" w:hanging="360"/>
      </w:pPr>
      <w:rPr>
        <w:rFonts w:cs="Times New Roman"/>
      </w:rPr>
    </w:lvl>
    <w:lvl w:ilvl="1" w:tplc="080A0019">
      <w:start w:val="1"/>
      <w:numFmt w:val="lowerLetter"/>
      <w:lvlText w:val="%2."/>
      <w:lvlJc w:val="left"/>
      <w:pPr>
        <w:ind w:left="1788" w:hanging="360"/>
      </w:pPr>
      <w:rPr>
        <w:rFonts w:cs="Times New Roman"/>
      </w:rPr>
    </w:lvl>
    <w:lvl w:ilvl="2" w:tplc="080A001B">
      <w:start w:val="1"/>
      <w:numFmt w:val="lowerRoman"/>
      <w:lvlText w:val="%3."/>
      <w:lvlJc w:val="right"/>
      <w:pPr>
        <w:ind w:left="2508" w:hanging="180"/>
      </w:pPr>
      <w:rPr>
        <w:rFonts w:cs="Times New Roman"/>
      </w:rPr>
    </w:lvl>
    <w:lvl w:ilvl="3" w:tplc="080A000F">
      <w:start w:val="1"/>
      <w:numFmt w:val="decimal"/>
      <w:lvlText w:val="%4."/>
      <w:lvlJc w:val="left"/>
      <w:pPr>
        <w:ind w:left="3228" w:hanging="360"/>
      </w:pPr>
      <w:rPr>
        <w:rFonts w:cs="Times New Roman"/>
      </w:rPr>
    </w:lvl>
    <w:lvl w:ilvl="4" w:tplc="080A0019">
      <w:start w:val="1"/>
      <w:numFmt w:val="lowerLetter"/>
      <w:lvlText w:val="%5."/>
      <w:lvlJc w:val="left"/>
      <w:pPr>
        <w:ind w:left="3948" w:hanging="360"/>
      </w:pPr>
      <w:rPr>
        <w:rFonts w:cs="Times New Roman"/>
      </w:rPr>
    </w:lvl>
    <w:lvl w:ilvl="5" w:tplc="080A001B">
      <w:start w:val="1"/>
      <w:numFmt w:val="lowerRoman"/>
      <w:lvlText w:val="%6."/>
      <w:lvlJc w:val="right"/>
      <w:pPr>
        <w:ind w:left="4668" w:hanging="180"/>
      </w:pPr>
      <w:rPr>
        <w:rFonts w:cs="Times New Roman"/>
      </w:rPr>
    </w:lvl>
    <w:lvl w:ilvl="6" w:tplc="080A000F">
      <w:start w:val="1"/>
      <w:numFmt w:val="decimal"/>
      <w:lvlText w:val="%7."/>
      <w:lvlJc w:val="left"/>
      <w:pPr>
        <w:ind w:left="5388" w:hanging="360"/>
      </w:pPr>
      <w:rPr>
        <w:rFonts w:cs="Times New Roman"/>
      </w:rPr>
    </w:lvl>
    <w:lvl w:ilvl="7" w:tplc="080A0019">
      <w:start w:val="1"/>
      <w:numFmt w:val="lowerLetter"/>
      <w:lvlText w:val="%8."/>
      <w:lvlJc w:val="left"/>
      <w:pPr>
        <w:ind w:left="6108" w:hanging="360"/>
      </w:pPr>
      <w:rPr>
        <w:rFonts w:cs="Times New Roman"/>
      </w:rPr>
    </w:lvl>
    <w:lvl w:ilvl="8" w:tplc="080A001B">
      <w:start w:val="1"/>
      <w:numFmt w:val="lowerRoman"/>
      <w:lvlText w:val="%9."/>
      <w:lvlJc w:val="right"/>
      <w:pPr>
        <w:ind w:left="6828" w:hanging="180"/>
      </w:pPr>
      <w:rPr>
        <w:rFonts w:cs="Times New Roman"/>
      </w:rPr>
    </w:lvl>
  </w:abstractNum>
  <w:abstractNum w:abstractNumId="34" w15:restartNumberingAfterBreak="0">
    <w:nsid w:val="0C1C3B8E"/>
    <w:multiLevelType w:val="hybridMultilevel"/>
    <w:tmpl w:val="FF9CB1CC"/>
    <w:lvl w:ilvl="0" w:tplc="FA0C27DA">
      <w:numFmt w:val="bullet"/>
      <w:pStyle w:val="Vietas2"/>
      <w:lvlText w:val="−"/>
      <w:lvlJc w:val="left"/>
      <w:pPr>
        <w:ind w:left="720" w:hanging="360"/>
      </w:pPr>
      <w:rPr>
        <w:rFonts w:ascii="Arial" w:eastAsia="Times New Roman" w:hAnsi="Arial" w:cs="Arial" w:hint="default"/>
      </w:rPr>
    </w:lvl>
    <w:lvl w:ilvl="1" w:tplc="0C0A000D">
      <w:start w:val="1"/>
      <w:numFmt w:val="bullet"/>
      <w:lvlText w:val=""/>
      <w:lvlJc w:val="left"/>
      <w:pPr>
        <w:ind w:left="1004" w:hanging="360"/>
      </w:pPr>
      <w:rPr>
        <w:rFonts w:ascii="Wingdings" w:hAnsi="Wingdings"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Times New Roman"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Times New Roman" w:hint="default"/>
      </w:rPr>
    </w:lvl>
    <w:lvl w:ilvl="8" w:tplc="0C0A0005">
      <w:start w:val="1"/>
      <w:numFmt w:val="bullet"/>
      <w:lvlText w:val=""/>
      <w:lvlJc w:val="left"/>
      <w:pPr>
        <w:ind w:left="6480" w:hanging="360"/>
      </w:pPr>
      <w:rPr>
        <w:rFonts w:ascii="Wingdings" w:hAnsi="Wingdings" w:hint="default"/>
      </w:rPr>
    </w:lvl>
  </w:abstractNum>
  <w:abstractNum w:abstractNumId="35" w15:restartNumberingAfterBreak="0">
    <w:nsid w:val="0F5E3033"/>
    <w:multiLevelType w:val="hybridMultilevel"/>
    <w:tmpl w:val="91F4D0C0"/>
    <w:lvl w:ilvl="0" w:tplc="080A0001">
      <w:start w:val="1"/>
      <w:numFmt w:val="bullet"/>
      <w:lvlText w:val=""/>
      <w:lvlJc w:val="left"/>
      <w:pPr>
        <w:ind w:left="1004" w:hanging="360"/>
      </w:pPr>
      <w:rPr>
        <w:rFonts w:ascii="Symbol" w:hAnsi="Symbol" w:hint="default"/>
      </w:rPr>
    </w:lvl>
    <w:lvl w:ilvl="1" w:tplc="080A0003" w:tentative="1">
      <w:start w:val="1"/>
      <w:numFmt w:val="bullet"/>
      <w:lvlText w:val="o"/>
      <w:lvlJc w:val="left"/>
      <w:pPr>
        <w:ind w:left="1724" w:hanging="360"/>
      </w:pPr>
      <w:rPr>
        <w:rFonts w:ascii="Courier New" w:hAnsi="Courier New" w:cs="Courier New" w:hint="default"/>
      </w:rPr>
    </w:lvl>
    <w:lvl w:ilvl="2" w:tplc="080A0005" w:tentative="1">
      <w:start w:val="1"/>
      <w:numFmt w:val="bullet"/>
      <w:lvlText w:val=""/>
      <w:lvlJc w:val="left"/>
      <w:pPr>
        <w:ind w:left="2444" w:hanging="360"/>
      </w:pPr>
      <w:rPr>
        <w:rFonts w:ascii="Wingdings" w:hAnsi="Wingdings" w:hint="default"/>
      </w:rPr>
    </w:lvl>
    <w:lvl w:ilvl="3" w:tplc="080A0001" w:tentative="1">
      <w:start w:val="1"/>
      <w:numFmt w:val="bullet"/>
      <w:lvlText w:val=""/>
      <w:lvlJc w:val="left"/>
      <w:pPr>
        <w:ind w:left="3164" w:hanging="360"/>
      </w:pPr>
      <w:rPr>
        <w:rFonts w:ascii="Symbol" w:hAnsi="Symbol" w:hint="default"/>
      </w:rPr>
    </w:lvl>
    <w:lvl w:ilvl="4" w:tplc="080A0003" w:tentative="1">
      <w:start w:val="1"/>
      <w:numFmt w:val="bullet"/>
      <w:lvlText w:val="o"/>
      <w:lvlJc w:val="left"/>
      <w:pPr>
        <w:ind w:left="3884" w:hanging="360"/>
      </w:pPr>
      <w:rPr>
        <w:rFonts w:ascii="Courier New" w:hAnsi="Courier New" w:cs="Courier New" w:hint="default"/>
      </w:rPr>
    </w:lvl>
    <w:lvl w:ilvl="5" w:tplc="080A0005" w:tentative="1">
      <w:start w:val="1"/>
      <w:numFmt w:val="bullet"/>
      <w:lvlText w:val=""/>
      <w:lvlJc w:val="left"/>
      <w:pPr>
        <w:ind w:left="4604" w:hanging="360"/>
      </w:pPr>
      <w:rPr>
        <w:rFonts w:ascii="Wingdings" w:hAnsi="Wingdings" w:hint="default"/>
      </w:rPr>
    </w:lvl>
    <w:lvl w:ilvl="6" w:tplc="080A0001" w:tentative="1">
      <w:start w:val="1"/>
      <w:numFmt w:val="bullet"/>
      <w:lvlText w:val=""/>
      <w:lvlJc w:val="left"/>
      <w:pPr>
        <w:ind w:left="5324" w:hanging="360"/>
      </w:pPr>
      <w:rPr>
        <w:rFonts w:ascii="Symbol" w:hAnsi="Symbol" w:hint="default"/>
      </w:rPr>
    </w:lvl>
    <w:lvl w:ilvl="7" w:tplc="080A0003" w:tentative="1">
      <w:start w:val="1"/>
      <w:numFmt w:val="bullet"/>
      <w:lvlText w:val="o"/>
      <w:lvlJc w:val="left"/>
      <w:pPr>
        <w:ind w:left="6044" w:hanging="360"/>
      </w:pPr>
      <w:rPr>
        <w:rFonts w:ascii="Courier New" w:hAnsi="Courier New" w:cs="Courier New" w:hint="default"/>
      </w:rPr>
    </w:lvl>
    <w:lvl w:ilvl="8" w:tplc="080A0005" w:tentative="1">
      <w:start w:val="1"/>
      <w:numFmt w:val="bullet"/>
      <w:lvlText w:val=""/>
      <w:lvlJc w:val="left"/>
      <w:pPr>
        <w:ind w:left="6764" w:hanging="360"/>
      </w:pPr>
      <w:rPr>
        <w:rFonts w:ascii="Wingdings" w:hAnsi="Wingdings" w:hint="default"/>
      </w:rPr>
    </w:lvl>
  </w:abstractNum>
  <w:abstractNum w:abstractNumId="36" w15:restartNumberingAfterBreak="0">
    <w:nsid w:val="11801B59"/>
    <w:multiLevelType w:val="hybridMultilevel"/>
    <w:tmpl w:val="947CD598"/>
    <w:styleLink w:val="1111111"/>
    <w:lvl w:ilvl="0" w:tplc="080A000D">
      <w:start w:val="1"/>
      <w:numFmt w:val="bullet"/>
      <w:lvlText w:val=""/>
      <w:lvlJc w:val="left"/>
      <w:pPr>
        <w:ind w:left="737" w:hanging="360"/>
      </w:pPr>
      <w:rPr>
        <w:rFonts w:ascii="Wingdings" w:hAnsi="Wingdings" w:hint="default"/>
      </w:rPr>
    </w:lvl>
    <w:lvl w:ilvl="1" w:tplc="080A0003">
      <w:start w:val="1"/>
      <w:numFmt w:val="bullet"/>
      <w:lvlText w:val="o"/>
      <w:lvlJc w:val="left"/>
      <w:pPr>
        <w:ind w:left="1457" w:hanging="360"/>
      </w:pPr>
      <w:rPr>
        <w:rFonts w:ascii="Courier New" w:hAnsi="Courier New" w:cs="Courier New" w:hint="default"/>
      </w:rPr>
    </w:lvl>
    <w:lvl w:ilvl="2" w:tplc="080A0005">
      <w:start w:val="1"/>
      <w:numFmt w:val="bullet"/>
      <w:lvlText w:val=""/>
      <w:lvlJc w:val="left"/>
      <w:pPr>
        <w:ind w:left="2177" w:hanging="360"/>
      </w:pPr>
      <w:rPr>
        <w:rFonts w:ascii="Wingdings" w:hAnsi="Wingdings" w:hint="default"/>
      </w:rPr>
    </w:lvl>
    <w:lvl w:ilvl="3" w:tplc="080A0001">
      <w:start w:val="1"/>
      <w:numFmt w:val="bullet"/>
      <w:lvlText w:val=""/>
      <w:lvlJc w:val="left"/>
      <w:pPr>
        <w:ind w:left="2897" w:hanging="360"/>
      </w:pPr>
      <w:rPr>
        <w:rFonts w:ascii="Symbol" w:hAnsi="Symbol" w:hint="default"/>
      </w:rPr>
    </w:lvl>
    <w:lvl w:ilvl="4" w:tplc="080A0003">
      <w:start w:val="1"/>
      <w:numFmt w:val="bullet"/>
      <w:lvlText w:val="o"/>
      <w:lvlJc w:val="left"/>
      <w:pPr>
        <w:ind w:left="3617" w:hanging="360"/>
      </w:pPr>
      <w:rPr>
        <w:rFonts w:ascii="Courier New" w:hAnsi="Courier New" w:cs="Courier New" w:hint="default"/>
      </w:rPr>
    </w:lvl>
    <w:lvl w:ilvl="5" w:tplc="080A0005">
      <w:start w:val="1"/>
      <w:numFmt w:val="bullet"/>
      <w:lvlText w:val=""/>
      <w:lvlJc w:val="left"/>
      <w:pPr>
        <w:ind w:left="4337" w:hanging="360"/>
      </w:pPr>
      <w:rPr>
        <w:rFonts w:ascii="Wingdings" w:hAnsi="Wingdings" w:hint="default"/>
      </w:rPr>
    </w:lvl>
    <w:lvl w:ilvl="6" w:tplc="080A0001">
      <w:start w:val="1"/>
      <w:numFmt w:val="bullet"/>
      <w:lvlText w:val=""/>
      <w:lvlJc w:val="left"/>
      <w:pPr>
        <w:ind w:left="5057" w:hanging="360"/>
      </w:pPr>
      <w:rPr>
        <w:rFonts w:ascii="Symbol" w:hAnsi="Symbol" w:hint="default"/>
      </w:rPr>
    </w:lvl>
    <w:lvl w:ilvl="7" w:tplc="080A0003">
      <w:start w:val="1"/>
      <w:numFmt w:val="bullet"/>
      <w:lvlText w:val="o"/>
      <w:lvlJc w:val="left"/>
      <w:pPr>
        <w:ind w:left="5777" w:hanging="360"/>
      </w:pPr>
      <w:rPr>
        <w:rFonts w:ascii="Courier New" w:hAnsi="Courier New" w:cs="Courier New" w:hint="default"/>
      </w:rPr>
    </w:lvl>
    <w:lvl w:ilvl="8" w:tplc="080A0005">
      <w:start w:val="1"/>
      <w:numFmt w:val="bullet"/>
      <w:lvlText w:val=""/>
      <w:lvlJc w:val="left"/>
      <w:pPr>
        <w:ind w:left="6497" w:hanging="360"/>
      </w:pPr>
      <w:rPr>
        <w:rFonts w:ascii="Wingdings" w:hAnsi="Wingdings" w:hint="default"/>
      </w:rPr>
    </w:lvl>
  </w:abstractNum>
  <w:abstractNum w:abstractNumId="37" w15:restartNumberingAfterBreak="0">
    <w:nsid w:val="11D139E7"/>
    <w:multiLevelType w:val="hybridMultilevel"/>
    <w:tmpl w:val="457030C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8" w15:restartNumberingAfterBreak="0">
    <w:nsid w:val="1E474737"/>
    <w:multiLevelType w:val="hybridMultilevel"/>
    <w:tmpl w:val="8176FE7A"/>
    <w:lvl w:ilvl="0" w:tplc="080A0001">
      <w:start w:val="1"/>
      <w:numFmt w:val="bullet"/>
      <w:pStyle w:val="List0"/>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Times New Roman"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Times New Roman"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Times New Roman" w:hint="default"/>
      </w:rPr>
    </w:lvl>
    <w:lvl w:ilvl="8" w:tplc="080A0005">
      <w:start w:val="1"/>
      <w:numFmt w:val="bullet"/>
      <w:lvlText w:val=""/>
      <w:lvlJc w:val="left"/>
      <w:pPr>
        <w:ind w:left="6480" w:hanging="360"/>
      </w:pPr>
      <w:rPr>
        <w:rFonts w:ascii="Wingdings" w:hAnsi="Wingdings" w:hint="default"/>
      </w:rPr>
    </w:lvl>
  </w:abstractNum>
  <w:abstractNum w:abstractNumId="39" w15:restartNumberingAfterBreak="0">
    <w:nsid w:val="1F8A3B91"/>
    <w:multiLevelType w:val="hybridMultilevel"/>
    <w:tmpl w:val="ED96491A"/>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0" w15:restartNumberingAfterBreak="0">
    <w:nsid w:val="20255DCD"/>
    <w:multiLevelType w:val="hybridMultilevel"/>
    <w:tmpl w:val="DE481E50"/>
    <w:lvl w:ilvl="0" w:tplc="080A0001">
      <w:start w:val="1"/>
      <w:numFmt w:val="bullet"/>
      <w:pStyle w:val="List1"/>
      <w:lvlText w:val=""/>
      <w:lvlJc w:val="left"/>
      <w:pPr>
        <w:ind w:left="720" w:hanging="360"/>
      </w:pPr>
      <w:rPr>
        <w:rFonts w:ascii="Symbol" w:hAnsi="Symbol" w:hint="default"/>
      </w:rPr>
    </w:lvl>
    <w:lvl w:ilvl="1" w:tplc="0C0A000F">
      <w:start w:val="1"/>
      <w:numFmt w:val="decimal"/>
      <w:lvlText w:val="%2."/>
      <w:lvlJc w:val="left"/>
      <w:pPr>
        <w:tabs>
          <w:tab w:val="num" w:pos="1440"/>
        </w:tabs>
        <w:ind w:left="1440" w:hanging="360"/>
      </w:p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Times New Roman"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Times New Roman" w:hint="default"/>
      </w:rPr>
    </w:lvl>
    <w:lvl w:ilvl="8" w:tplc="080A0005">
      <w:start w:val="1"/>
      <w:numFmt w:val="bullet"/>
      <w:lvlText w:val=""/>
      <w:lvlJc w:val="left"/>
      <w:pPr>
        <w:ind w:left="6480" w:hanging="360"/>
      </w:pPr>
      <w:rPr>
        <w:rFonts w:ascii="Wingdings" w:hAnsi="Wingdings" w:hint="default"/>
      </w:rPr>
    </w:lvl>
  </w:abstractNum>
  <w:abstractNum w:abstractNumId="41" w15:restartNumberingAfterBreak="0">
    <w:nsid w:val="223208A0"/>
    <w:multiLevelType w:val="hybridMultilevel"/>
    <w:tmpl w:val="2C1EC902"/>
    <w:lvl w:ilvl="0" w:tplc="080A0001">
      <w:start w:val="1"/>
      <w:numFmt w:val="bullet"/>
      <w:lvlText w:val=""/>
      <w:lvlJc w:val="left"/>
      <w:pPr>
        <w:ind w:left="1004" w:hanging="360"/>
      </w:pPr>
      <w:rPr>
        <w:rFonts w:ascii="Symbol" w:hAnsi="Symbol" w:hint="default"/>
      </w:rPr>
    </w:lvl>
    <w:lvl w:ilvl="1" w:tplc="080A0003">
      <w:start w:val="1"/>
      <w:numFmt w:val="bullet"/>
      <w:lvlText w:val="o"/>
      <w:lvlJc w:val="left"/>
      <w:pPr>
        <w:ind w:left="1724" w:hanging="360"/>
      </w:pPr>
      <w:rPr>
        <w:rFonts w:ascii="Courier New" w:hAnsi="Courier New" w:cs="Courier New" w:hint="default"/>
      </w:rPr>
    </w:lvl>
    <w:lvl w:ilvl="2" w:tplc="080A0005" w:tentative="1">
      <w:start w:val="1"/>
      <w:numFmt w:val="bullet"/>
      <w:lvlText w:val=""/>
      <w:lvlJc w:val="left"/>
      <w:pPr>
        <w:ind w:left="2444" w:hanging="360"/>
      </w:pPr>
      <w:rPr>
        <w:rFonts w:ascii="Wingdings" w:hAnsi="Wingdings" w:hint="default"/>
      </w:rPr>
    </w:lvl>
    <w:lvl w:ilvl="3" w:tplc="080A0001" w:tentative="1">
      <w:start w:val="1"/>
      <w:numFmt w:val="bullet"/>
      <w:lvlText w:val=""/>
      <w:lvlJc w:val="left"/>
      <w:pPr>
        <w:ind w:left="3164" w:hanging="360"/>
      </w:pPr>
      <w:rPr>
        <w:rFonts w:ascii="Symbol" w:hAnsi="Symbol" w:hint="default"/>
      </w:rPr>
    </w:lvl>
    <w:lvl w:ilvl="4" w:tplc="080A0003" w:tentative="1">
      <w:start w:val="1"/>
      <w:numFmt w:val="bullet"/>
      <w:lvlText w:val="o"/>
      <w:lvlJc w:val="left"/>
      <w:pPr>
        <w:ind w:left="3884" w:hanging="360"/>
      </w:pPr>
      <w:rPr>
        <w:rFonts w:ascii="Courier New" w:hAnsi="Courier New" w:cs="Courier New" w:hint="default"/>
      </w:rPr>
    </w:lvl>
    <w:lvl w:ilvl="5" w:tplc="080A0005" w:tentative="1">
      <w:start w:val="1"/>
      <w:numFmt w:val="bullet"/>
      <w:lvlText w:val=""/>
      <w:lvlJc w:val="left"/>
      <w:pPr>
        <w:ind w:left="4604" w:hanging="360"/>
      </w:pPr>
      <w:rPr>
        <w:rFonts w:ascii="Wingdings" w:hAnsi="Wingdings" w:hint="default"/>
      </w:rPr>
    </w:lvl>
    <w:lvl w:ilvl="6" w:tplc="080A0001" w:tentative="1">
      <w:start w:val="1"/>
      <w:numFmt w:val="bullet"/>
      <w:lvlText w:val=""/>
      <w:lvlJc w:val="left"/>
      <w:pPr>
        <w:ind w:left="5324" w:hanging="360"/>
      </w:pPr>
      <w:rPr>
        <w:rFonts w:ascii="Symbol" w:hAnsi="Symbol" w:hint="default"/>
      </w:rPr>
    </w:lvl>
    <w:lvl w:ilvl="7" w:tplc="080A0003" w:tentative="1">
      <w:start w:val="1"/>
      <w:numFmt w:val="bullet"/>
      <w:lvlText w:val="o"/>
      <w:lvlJc w:val="left"/>
      <w:pPr>
        <w:ind w:left="6044" w:hanging="360"/>
      </w:pPr>
      <w:rPr>
        <w:rFonts w:ascii="Courier New" w:hAnsi="Courier New" w:cs="Courier New" w:hint="default"/>
      </w:rPr>
    </w:lvl>
    <w:lvl w:ilvl="8" w:tplc="080A0005" w:tentative="1">
      <w:start w:val="1"/>
      <w:numFmt w:val="bullet"/>
      <w:lvlText w:val=""/>
      <w:lvlJc w:val="left"/>
      <w:pPr>
        <w:ind w:left="6764" w:hanging="360"/>
      </w:pPr>
      <w:rPr>
        <w:rFonts w:ascii="Wingdings" w:hAnsi="Wingdings" w:hint="default"/>
      </w:rPr>
    </w:lvl>
  </w:abstractNum>
  <w:abstractNum w:abstractNumId="42" w15:restartNumberingAfterBreak="0">
    <w:nsid w:val="243A0FAF"/>
    <w:multiLevelType w:val="hybridMultilevel"/>
    <w:tmpl w:val="91A862A0"/>
    <w:lvl w:ilvl="0" w:tplc="FFFFFFFF">
      <w:start w:val="1"/>
      <w:numFmt w:val="decimal"/>
      <w:lvlText w:val="%1."/>
      <w:lvlJc w:val="left"/>
      <w:pPr>
        <w:ind w:left="720" w:hanging="360"/>
      </w:pPr>
      <w:rPr>
        <w:rFonts w:hint="default"/>
        <w:b w:val="0"/>
        <w:bCs/>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3" w15:restartNumberingAfterBreak="0">
    <w:nsid w:val="260A09E9"/>
    <w:multiLevelType w:val="hybridMultilevel"/>
    <w:tmpl w:val="91A862A0"/>
    <w:lvl w:ilvl="0" w:tplc="FFFFFFFF">
      <w:start w:val="1"/>
      <w:numFmt w:val="decimal"/>
      <w:lvlText w:val="%1."/>
      <w:lvlJc w:val="left"/>
      <w:pPr>
        <w:ind w:left="720" w:hanging="360"/>
      </w:pPr>
      <w:rPr>
        <w:rFonts w:hint="default"/>
        <w:b w:val="0"/>
        <w:bCs/>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 w15:restartNumberingAfterBreak="0">
    <w:nsid w:val="2B9D5029"/>
    <w:multiLevelType w:val="hybridMultilevel"/>
    <w:tmpl w:val="F77CDE7A"/>
    <w:styleLink w:val="Personal111"/>
    <w:lvl w:ilvl="0" w:tplc="080A0017">
      <w:start w:val="1"/>
      <w:numFmt w:val="lowerLetter"/>
      <w:lvlText w:val="%1)"/>
      <w:lvlJc w:val="left"/>
      <w:pPr>
        <w:tabs>
          <w:tab w:val="num" w:pos="796"/>
        </w:tabs>
        <w:ind w:left="796" w:hanging="360"/>
      </w:pPr>
    </w:lvl>
    <w:lvl w:ilvl="1" w:tplc="0C0A0003">
      <w:start w:val="1"/>
      <w:numFmt w:val="bullet"/>
      <w:lvlText w:val="o"/>
      <w:lvlJc w:val="left"/>
      <w:pPr>
        <w:tabs>
          <w:tab w:val="num" w:pos="1876"/>
        </w:tabs>
        <w:ind w:left="1876" w:hanging="360"/>
      </w:pPr>
      <w:rPr>
        <w:rFonts w:ascii="Courier New" w:hAnsi="Courier New" w:cs="Courier New" w:hint="default"/>
      </w:rPr>
    </w:lvl>
    <w:lvl w:ilvl="2" w:tplc="0C0A0005">
      <w:start w:val="1"/>
      <w:numFmt w:val="bullet"/>
      <w:lvlText w:val=""/>
      <w:lvlJc w:val="left"/>
      <w:pPr>
        <w:tabs>
          <w:tab w:val="num" w:pos="2596"/>
        </w:tabs>
        <w:ind w:left="2596" w:hanging="360"/>
      </w:pPr>
      <w:rPr>
        <w:rFonts w:ascii="Wingdings" w:hAnsi="Wingdings" w:hint="default"/>
      </w:rPr>
    </w:lvl>
    <w:lvl w:ilvl="3" w:tplc="0C0A0001">
      <w:start w:val="1"/>
      <w:numFmt w:val="bullet"/>
      <w:lvlText w:val=""/>
      <w:lvlJc w:val="left"/>
      <w:pPr>
        <w:tabs>
          <w:tab w:val="num" w:pos="3316"/>
        </w:tabs>
        <w:ind w:left="3316" w:hanging="360"/>
      </w:pPr>
      <w:rPr>
        <w:rFonts w:ascii="Symbol" w:hAnsi="Symbol" w:hint="default"/>
      </w:rPr>
    </w:lvl>
    <w:lvl w:ilvl="4" w:tplc="0C0A0003">
      <w:start w:val="1"/>
      <w:numFmt w:val="bullet"/>
      <w:lvlText w:val="o"/>
      <w:lvlJc w:val="left"/>
      <w:pPr>
        <w:tabs>
          <w:tab w:val="num" w:pos="4036"/>
        </w:tabs>
        <w:ind w:left="4036" w:hanging="360"/>
      </w:pPr>
      <w:rPr>
        <w:rFonts w:ascii="Courier New" w:hAnsi="Courier New" w:cs="Courier New" w:hint="default"/>
      </w:rPr>
    </w:lvl>
    <w:lvl w:ilvl="5" w:tplc="0C0A0005">
      <w:start w:val="1"/>
      <w:numFmt w:val="bullet"/>
      <w:lvlText w:val=""/>
      <w:lvlJc w:val="left"/>
      <w:pPr>
        <w:tabs>
          <w:tab w:val="num" w:pos="4756"/>
        </w:tabs>
        <w:ind w:left="4756" w:hanging="360"/>
      </w:pPr>
      <w:rPr>
        <w:rFonts w:ascii="Wingdings" w:hAnsi="Wingdings" w:hint="default"/>
      </w:rPr>
    </w:lvl>
    <w:lvl w:ilvl="6" w:tplc="0C0A0001">
      <w:start w:val="1"/>
      <w:numFmt w:val="bullet"/>
      <w:lvlText w:val=""/>
      <w:lvlJc w:val="left"/>
      <w:pPr>
        <w:tabs>
          <w:tab w:val="num" w:pos="5476"/>
        </w:tabs>
        <w:ind w:left="5476" w:hanging="360"/>
      </w:pPr>
      <w:rPr>
        <w:rFonts w:ascii="Symbol" w:hAnsi="Symbol" w:hint="default"/>
      </w:rPr>
    </w:lvl>
    <w:lvl w:ilvl="7" w:tplc="0C0A0003">
      <w:start w:val="1"/>
      <w:numFmt w:val="bullet"/>
      <w:lvlText w:val="o"/>
      <w:lvlJc w:val="left"/>
      <w:pPr>
        <w:tabs>
          <w:tab w:val="num" w:pos="6196"/>
        </w:tabs>
        <w:ind w:left="6196" w:hanging="360"/>
      </w:pPr>
      <w:rPr>
        <w:rFonts w:ascii="Courier New" w:hAnsi="Courier New" w:cs="Courier New" w:hint="default"/>
      </w:rPr>
    </w:lvl>
    <w:lvl w:ilvl="8" w:tplc="0C0A0005">
      <w:start w:val="1"/>
      <w:numFmt w:val="bullet"/>
      <w:lvlText w:val=""/>
      <w:lvlJc w:val="left"/>
      <w:pPr>
        <w:tabs>
          <w:tab w:val="num" w:pos="6916"/>
        </w:tabs>
        <w:ind w:left="6916" w:hanging="360"/>
      </w:pPr>
      <w:rPr>
        <w:rFonts w:ascii="Wingdings" w:hAnsi="Wingdings" w:hint="default"/>
      </w:rPr>
    </w:lvl>
  </w:abstractNum>
  <w:abstractNum w:abstractNumId="45" w15:restartNumberingAfterBreak="0">
    <w:nsid w:val="2C341061"/>
    <w:multiLevelType w:val="multilevel"/>
    <w:tmpl w:val="080A001F"/>
    <w:numStyleLink w:val="111111"/>
  </w:abstractNum>
  <w:abstractNum w:abstractNumId="46" w15:restartNumberingAfterBreak="0">
    <w:nsid w:val="2C822681"/>
    <w:multiLevelType w:val="hybridMultilevel"/>
    <w:tmpl w:val="91A862A0"/>
    <w:lvl w:ilvl="0" w:tplc="FFFFFFFF">
      <w:start w:val="1"/>
      <w:numFmt w:val="decimal"/>
      <w:lvlText w:val="%1."/>
      <w:lvlJc w:val="left"/>
      <w:pPr>
        <w:ind w:left="720" w:hanging="360"/>
      </w:pPr>
      <w:rPr>
        <w:rFonts w:hint="default"/>
        <w:b w:val="0"/>
        <w:bCs/>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7" w15:restartNumberingAfterBreak="0">
    <w:nsid w:val="3033414F"/>
    <w:multiLevelType w:val="hybridMultilevel"/>
    <w:tmpl w:val="A1C229A6"/>
    <w:lvl w:ilvl="0" w:tplc="080A0015">
      <w:start w:val="1"/>
      <w:numFmt w:val="upperLetter"/>
      <w:lvlText w:val="%1."/>
      <w:lvlJc w:val="left"/>
      <w:pPr>
        <w:ind w:left="360" w:hanging="360"/>
      </w:pPr>
    </w:lvl>
    <w:lvl w:ilvl="1" w:tplc="080A0019">
      <w:start w:val="1"/>
      <w:numFmt w:val="lowerLetter"/>
      <w:lvlText w:val="%2."/>
      <w:lvlJc w:val="left"/>
      <w:pPr>
        <w:ind w:left="1080" w:hanging="360"/>
      </w:pPr>
    </w:lvl>
    <w:lvl w:ilvl="2" w:tplc="080A001B">
      <w:start w:val="1"/>
      <w:numFmt w:val="lowerRoman"/>
      <w:lvlText w:val="%3."/>
      <w:lvlJc w:val="right"/>
      <w:pPr>
        <w:ind w:left="1800" w:hanging="180"/>
      </w:pPr>
    </w:lvl>
    <w:lvl w:ilvl="3" w:tplc="080A000F">
      <w:start w:val="1"/>
      <w:numFmt w:val="decimal"/>
      <w:lvlText w:val="%4."/>
      <w:lvlJc w:val="left"/>
      <w:pPr>
        <w:ind w:left="2520" w:hanging="360"/>
      </w:pPr>
    </w:lvl>
    <w:lvl w:ilvl="4" w:tplc="080A0019">
      <w:start w:val="1"/>
      <w:numFmt w:val="lowerLetter"/>
      <w:lvlText w:val="%5."/>
      <w:lvlJc w:val="left"/>
      <w:pPr>
        <w:ind w:left="3240" w:hanging="360"/>
      </w:pPr>
    </w:lvl>
    <w:lvl w:ilvl="5" w:tplc="080A001B">
      <w:start w:val="1"/>
      <w:numFmt w:val="lowerRoman"/>
      <w:lvlText w:val="%6."/>
      <w:lvlJc w:val="right"/>
      <w:pPr>
        <w:ind w:left="3960" w:hanging="180"/>
      </w:pPr>
    </w:lvl>
    <w:lvl w:ilvl="6" w:tplc="080A000F">
      <w:start w:val="1"/>
      <w:numFmt w:val="decimal"/>
      <w:lvlText w:val="%7."/>
      <w:lvlJc w:val="left"/>
      <w:pPr>
        <w:ind w:left="4680" w:hanging="360"/>
      </w:pPr>
    </w:lvl>
    <w:lvl w:ilvl="7" w:tplc="080A0019">
      <w:start w:val="1"/>
      <w:numFmt w:val="lowerLetter"/>
      <w:lvlText w:val="%8."/>
      <w:lvlJc w:val="left"/>
      <w:pPr>
        <w:ind w:left="5400" w:hanging="360"/>
      </w:pPr>
    </w:lvl>
    <w:lvl w:ilvl="8" w:tplc="080A001B">
      <w:start w:val="1"/>
      <w:numFmt w:val="lowerRoman"/>
      <w:lvlText w:val="%9."/>
      <w:lvlJc w:val="right"/>
      <w:pPr>
        <w:ind w:left="6120" w:hanging="180"/>
      </w:pPr>
    </w:lvl>
  </w:abstractNum>
  <w:abstractNum w:abstractNumId="48" w15:restartNumberingAfterBreak="0">
    <w:nsid w:val="34376963"/>
    <w:multiLevelType w:val="hybridMultilevel"/>
    <w:tmpl w:val="91A862A0"/>
    <w:lvl w:ilvl="0" w:tplc="FFFFFFFF">
      <w:start w:val="1"/>
      <w:numFmt w:val="decimal"/>
      <w:lvlText w:val="%1."/>
      <w:lvlJc w:val="left"/>
      <w:pPr>
        <w:ind w:left="720" w:hanging="360"/>
      </w:pPr>
      <w:rPr>
        <w:rFonts w:hint="default"/>
        <w:b w:val="0"/>
        <w:bCs/>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 w15:restartNumberingAfterBreak="0">
    <w:nsid w:val="34710C67"/>
    <w:multiLevelType w:val="hybridMultilevel"/>
    <w:tmpl w:val="01C43F4E"/>
    <w:lvl w:ilvl="0" w:tplc="080A0001">
      <w:start w:val="1"/>
      <w:numFmt w:val="decimal"/>
      <w:pStyle w:val="TituloTabla"/>
      <w:lvlText w:val="Tabla %1."/>
      <w:lvlJc w:val="left"/>
      <w:pPr>
        <w:ind w:left="720" w:hanging="360"/>
      </w:pPr>
      <w:rPr>
        <w:rFonts w:ascii="Trebuchet MS" w:hAnsi="Trebuchet MS" w:hint="default"/>
        <w:b/>
        <w:i/>
        <w:sz w:val="18"/>
      </w:rPr>
    </w:lvl>
    <w:lvl w:ilvl="1" w:tplc="080A0003">
      <w:start w:val="1"/>
      <w:numFmt w:val="lowerLetter"/>
      <w:lvlText w:val="%2."/>
      <w:lvlJc w:val="left"/>
      <w:pPr>
        <w:ind w:left="1440" w:hanging="360"/>
      </w:pPr>
    </w:lvl>
    <w:lvl w:ilvl="2" w:tplc="080A0005">
      <w:start w:val="1"/>
      <w:numFmt w:val="lowerRoman"/>
      <w:lvlText w:val="%3."/>
      <w:lvlJc w:val="right"/>
      <w:pPr>
        <w:ind w:left="2160" w:hanging="180"/>
      </w:pPr>
    </w:lvl>
    <w:lvl w:ilvl="3" w:tplc="080A0001">
      <w:start w:val="1"/>
      <w:numFmt w:val="decimal"/>
      <w:lvlText w:val="%4."/>
      <w:lvlJc w:val="left"/>
      <w:pPr>
        <w:ind w:left="2880" w:hanging="360"/>
      </w:pPr>
    </w:lvl>
    <w:lvl w:ilvl="4" w:tplc="080A0003">
      <w:start w:val="1"/>
      <w:numFmt w:val="lowerLetter"/>
      <w:lvlText w:val="%5."/>
      <w:lvlJc w:val="left"/>
      <w:pPr>
        <w:ind w:left="3600" w:hanging="360"/>
      </w:pPr>
    </w:lvl>
    <w:lvl w:ilvl="5" w:tplc="080A0005">
      <w:start w:val="1"/>
      <w:numFmt w:val="lowerRoman"/>
      <w:lvlText w:val="%6."/>
      <w:lvlJc w:val="right"/>
      <w:pPr>
        <w:ind w:left="4320" w:hanging="180"/>
      </w:pPr>
    </w:lvl>
    <w:lvl w:ilvl="6" w:tplc="080A0001">
      <w:start w:val="1"/>
      <w:numFmt w:val="decimal"/>
      <w:lvlText w:val="%7."/>
      <w:lvlJc w:val="left"/>
      <w:pPr>
        <w:ind w:left="5040" w:hanging="360"/>
      </w:pPr>
    </w:lvl>
    <w:lvl w:ilvl="7" w:tplc="080A0003">
      <w:start w:val="1"/>
      <w:numFmt w:val="lowerLetter"/>
      <w:lvlText w:val="%8."/>
      <w:lvlJc w:val="left"/>
      <w:pPr>
        <w:ind w:left="5760" w:hanging="360"/>
      </w:pPr>
    </w:lvl>
    <w:lvl w:ilvl="8" w:tplc="080A0005">
      <w:start w:val="1"/>
      <w:numFmt w:val="lowerRoman"/>
      <w:lvlText w:val="%9."/>
      <w:lvlJc w:val="right"/>
      <w:pPr>
        <w:ind w:left="6480" w:hanging="180"/>
      </w:pPr>
    </w:lvl>
  </w:abstractNum>
  <w:abstractNum w:abstractNumId="50" w15:restartNumberingAfterBreak="0">
    <w:nsid w:val="36116AEC"/>
    <w:multiLevelType w:val="hybridMultilevel"/>
    <w:tmpl w:val="5EB226EE"/>
    <w:lvl w:ilvl="0" w:tplc="080A0001">
      <w:start w:val="1"/>
      <w:numFmt w:val="bullet"/>
      <w:lvlText w:val=""/>
      <w:lvlJc w:val="left"/>
      <w:pPr>
        <w:ind w:left="1004" w:hanging="360"/>
      </w:pPr>
      <w:rPr>
        <w:rFonts w:ascii="Symbol" w:hAnsi="Symbol" w:hint="default"/>
      </w:rPr>
    </w:lvl>
    <w:lvl w:ilvl="1" w:tplc="080A0003" w:tentative="1">
      <w:start w:val="1"/>
      <w:numFmt w:val="bullet"/>
      <w:lvlText w:val="o"/>
      <w:lvlJc w:val="left"/>
      <w:pPr>
        <w:ind w:left="1724" w:hanging="360"/>
      </w:pPr>
      <w:rPr>
        <w:rFonts w:ascii="Courier New" w:hAnsi="Courier New" w:cs="Courier New" w:hint="default"/>
      </w:rPr>
    </w:lvl>
    <w:lvl w:ilvl="2" w:tplc="080A0005" w:tentative="1">
      <w:start w:val="1"/>
      <w:numFmt w:val="bullet"/>
      <w:lvlText w:val=""/>
      <w:lvlJc w:val="left"/>
      <w:pPr>
        <w:ind w:left="2444" w:hanging="360"/>
      </w:pPr>
      <w:rPr>
        <w:rFonts w:ascii="Wingdings" w:hAnsi="Wingdings" w:hint="default"/>
      </w:rPr>
    </w:lvl>
    <w:lvl w:ilvl="3" w:tplc="080A0001" w:tentative="1">
      <w:start w:val="1"/>
      <w:numFmt w:val="bullet"/>
      <w:lvlText w:val=""/>
      <w:lvlJc w:val="left"/>
      <w:pPr>
        <w:ind w:left="3164" w:hanging="360"/>
      </w:pPr>
      <w:rPr>
        <w:rFonts w:ascii="Symbol" w:hAnsi="Symbol" w:hint="default"/>
      </w:rPr>
    </w:lvl>
    <w:lvl w:ilvl="4" w:tplc="080A0003" w:tentative="1">
      <w:start w:val="1"/>
      <w:numFmt w:val="bullet"/>
      <w:lvlText w:val="o"/>
      <w:lvlJc w:val="left"/>
      <w:pPr>
        <w:ind w:left="3884" w:hanging="360"/>
      </w:pPr>
      <w:rPr>
        <w:rFonts w:ascii="Courier New" w:hAnsi="Courier New" w:cs="Courier New" w:hint="default"/>
      </w:rPr>
    </w:lvl>
    <w:lvl w:ilvl="5" w:tplc="080A0005" w:tentative="1">
      <w:start w:val="1"/>
      <w:numFmt w:val="bullet"/>
      <w:lvlText w:val=""/>
      <w:lvlJc w:val="left"/>
      <w:pPr>
        <w:ind w:left="4604" w:hanging="360"/>
      </w:pPr>
      <w:rPr>
        <w:rFonts w:ascii="Wingdings" w:hAnsi="Wingdings" w:hint="default"/>
      </w:rPr>
    </w:lvl>
    <w:lvl w:ilvl="6" w:tplc="080A0001" w:tentative="1">
      <w:start w:val="1"/>
      <w:numFmt w:val="bullet"/>
      <w:lvlText w:val=""/>
      <w:lvlJc w:val="left"/>
      <w:pPr>
        <w:ind w:left="5324" w:hanging="360"/>
      </w:pPr>
      <w:rPr>
        <w:rFonts w:ascii="Symbol" w:hAnsi="Symbol" w:hint="default"/>
      </w:rPr>
    </w:lvl>
    <w:lvl w:ilvl="7" w:tplc="080A0003" w:tentative="1">
      <w:start w:val="1"/>
      <w:numFmt w:val="bullet"/>
      <w:lvlText w:val="o"/>
      <w:lvlJc w:val="left"/>
      <w:pPr>
        <w:ind w:left="6044" w:hanging="360"/>
      </w:pPr>
      <w:rPr>
        <w:rFonts w:ascii="Courier New" w:hAnsi="Courier New" w:cs="Courier New" w:hint="default"/>
      </w:rPr>
    </w:lvl>
    <w:lvl w:ilvl="8" w:tplc="080A0005" w:tentative="1">
      <w:start w:val="1"/>
      <w:numFmt w:val="bullet"/>
      <w:lvlText w:val=""/>
      <w:lvlJc w:val="left"/>
      <w:pPr>
        <w:ind w:left="6764" w:hanging="360"/>
      </w:pPr>
      <w:rPr>
        <w:rFonts w:ascii="Wingdings" w:hAnsi="Wingdings" w:hint="default"/>
      </w:rPr>
    </w:lvl>
  </w:abstractNum>
  <w:abstractNum w:abstractNumId="51" w15:restartNumberingAfterBreak="0">
    <w:nsid w:val="39983ED8"/>
    <w:multiLevelType w:val="multilevel"/>
    <w:tmpl w:val="080A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2" w15:restartNumberingAfterBreak="0">
    <w:nsid w:val="39D435B9"/>
    <w:multiLevelType w:val="hybridMultilevel"/>
    <w:tmpl w:val="900802A0"/>
    <w:lvl w:ilvl="0" w:tplc="FFFFFFFF">
      <w:start w:val="1"/>
      <w:numFmt w:val="bullet"/>
      <w:pStyle w:val="Bullets"/>
      <w:lvlText w:val=""/>
      <w:lvlJc w:val="left"/>
      <w:pPr>
        <w:tabs>
          <w:tab w:val="num" w:pos="1080"/>
        </w:tabs>
        <w:ind w:left="1080" w:hanging="360"/>
      </w:pPr>
      <w:rPr>
        <w:rFonts w:ascii="Symbol" w:hAnsi="Symbol" w:hint="default"/>
      </w:rPr>
    </w:lvl>
    <w:lvl w:ilvl="1" w:tplc="FFFFFFFF">
      <w:start w:val="1"/>
      <w:numFmt w:val="bullet"/>
      <w:lvlText w:val="o"/>
      <w:lvlJc w:val="left"/>
      <w:pPr>
        <w:tabs>
          <w:tab w:val="num" w:pos="1800"/>
        </w:tabs>
        <w:ind w:left="1800" w:hanging="360"/>
      </w:pPr>
      <w:rPr>
        <w:rFonts w:ascii="Courier New" w:hAnsi="Courier New" w:cs="Times New Roman" w:hint="default"/>
      </w:rPr>
    </w:lvl>
    <w:lvl w:ilvl="2" w:tplc="FFFFFFFF">
      <w:start w:val="1"/>
      <w:numFmt w:val="bullet"/>
      <w:lvlText w:val=""/>
      <w:lvlJc w:val="left"/>
      <w:pPr>
        <w:tabs>
          <w:tab w:val="num" w:pos="2520"/>
        </w:tabs>
        <w:ind w:left="2520" w:hanging="360"/>
      </w:pPr>
      <w:rPr>
        <w:rFonts w:ascii="Wingdings" w:hAnsi="Wingdings" w:hint="default"/>
      </w:rPr>
    </w:lvl>
    <w:lvl w:ilvl="3" w:tplc="FFFFFFFF">
      <w:start w:val="1"/>
      <w:numFmt w:val="bullet"/>
      <w:lvlText w:val=""/>
      <w:lvlJc w:val="left"/>
      <w:pPr>
        <w:tabs>
          <w:tab w:val="num" w:pos="3240"/>
        </w:tabs>
        <w:ind w:left="3240" w:hanging="360"/>
      </w:pPr>
      <w:rPr>
        <w:rFonts w:ascii="Symbol" w:hAnsi="Symbol" w:hint="default"/>
      </w:rPr>
    </w:lvl>
    <w:lvl w:ilvl="4" w:tplc="FFFFFFFF">
      <w:start w:val="1"/>
      <w:numFmt w:val="bullet"/>
      <w:lvlText w:val="o"/>
      <w:lvlJc w:val="left"/>
      <w:pPr>
        <w:tabs>
          <w:tab w:val="num" w:pos="3960"/>
        </w:tabs>
        <w:ind w:left="3960" w:hanging="360"/>
      </w:pPr>
      <w:rPr>
        <w:rFonts w:ascii="Courier New" w:hAnsi="Courier New" w:cs="Times New Roman" w:hint="default"/>
      </w:rPr>
    </w:lvl>
    <w:lvl w:ilvl="5" w:tplc="FFFFFFFF">
      <w:start w:val="1"/>
      <w:numFmt w:val="bullet"/>
      <w:lvlText w:val=""/>
      <w:lvlJc w:val="left"/>
      <w:pPr>
        <w:tabs>
          <w:tab w:val="num" w:pos="4680"/>
        </w:tabs>
        <w:ind w:left="4680" w:hanging="360"/>
      </w:pPr>
      <w:rPr>
        <w:rFonts w:ascii="Wingdings" w:hAnsi="Wingdings" w:hint="default"/>
      </w:rPr>
    </w:lvl>
    <w:lvl w:ilvl="6" w:tplc="FFFFFFFF">
      <w:start w:val="1"/>
      <w:numFmt w:val="bullet"/>
      <w:lvlText w:val=""/>
      <w:lvlJc w:val="left"/>
      <w:pPr>
        <w:tabs>
          <w:tab w:val="num" w:pos="5400"/>
        </w:tabs>
        <w:ind w:left="5400" w:hanging="360"/>
      </w:pPr>
      <w:rPr>
        <w:rFonts w:ascii="Symbol" w:hAnsi="Symbol" w:hint="default"/>
      </w:rPr>
    </w:lvl>
    <w:lvl w:ilvl="7" w:tplc="FFFFFFFF">
      <w:start w:val="1"/>
      <w:numFmt w:val="bullet"/>
      <w:lvlText w:val="o"/>
      <w:lvlJc w:val="left"/>
      <w:pPr>
        <w:tabs>
          <w:tab w:val="num" w:pos="6120"/>
        </w:tabs>
        <w:ind w:left="6120" w:hanging="360"/>
      </w:pPr>
      <w:rPr>
        <w:rFonts w:ascii="Courier New" w:hAnsi="Courier New" w:cs="Times New Roman" w:hint="default"/>
      </w:rPr>
    </w:lvl>
    <w:lvl w:ilvl="8" w:tplc="FFFFFFFF">
      <w:start w:val="1"/>
      <w:numFmt w:val="bullet"/>
      <w:lvlText w:val=""/>
      <w:lvlJc w:val="left"/>
      <w:pPr>
        <w:tabs>
          <w:tab w:val="num" w:pos="6840"/>
        </w:tabs>
        <w:ind w:left="6840" w:hanging="360"/>
      </w:pPr>
      <w:rPr>
        <w:rFonts w:ascii="Wingdings" w:hAnsi="Wingdings" w:hint="default"/>
      </w:rPr>
    </w:lvl>
  </w:abstractNum>
  <w:abstractNum w:abstractNumId="53" w15:restartNumberingAfterBreak="0">
    <w:nsid w:val="39F400A5"/>
    <w:multiLevelType w:val="hybridMultilevel"/>
    <w:tmpl w:val="B630E15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4" w15:restartNumberingAfterBreak="0">
    <w:nsid w:val="3C4B45E4"/>
    <w:multiLevelType w:val="hybridMultilevel"/>
    <w:tmpl w:val="690697AC"/>
    <w:lvl w:ilvl="0" w:tplc="0C0A0001">
      <w:start w:val="1"/>
      <w:numFmt w:val="decimal"/>
      <w:pStyle w:val="TituloFigura"/>
      <w:lvlText w:val="Figura %1."/>
      <w:lvlJc w:val="right"/>
      <w:pPr>
        <w:ind w:left="720" w:hanging="360"/>
      </w:pPr>
      <w:rPr>
        <w:rFonts w:ascii="Arial" w:hAnsi="Arial" w:cs="Times New Roman" w:hint="default"/>
        <w:b/>
        <w:i w:val="0"/>
        <w:sz w:val="16"/>
      </w:rPr>
    </w:lvl>
    <w:lvl w:ilvl="1" w:tplc="0C0A0003">
      <w:start w:val="1"/>
      <w:numFmt w:val="lowerLetter"/>
      <w:lvlText w:val="%2."/>
      <w:lvlJc w:val="left"/>
      <w:pPr>
        <w:ind w:left="1440" w:hanging="360"/>
      </w:pPr>
      <w:rPr>
        <w:rFonts w:cs="Times New Roman"/>
      </w:rPr>
    </w:lvl>
    <w:lvl w:ilvl="2" w:tplc="0C0A0005">
      <w:start w:val="1"/>
      <w:numFmt w:val="lowerRoman"/>
      <w:lvlText w:val="%3."/>
      <w:lvlJc w:val="right"/>
      <w:pPr>
        <w:ind w:left="2160" w:hanging="180"/>
      </w:pPr>
      <w:rPr>
        <w:rFonts w:cs="Times New Roman"/>
      </w:rPr>
    </w:lvl>
    <w:lvl w:ilvl="3" w:tplc="0C0A0001">
      <w:start w:val="1"/>
      <w:numFmt w:val="decimal"/>
      <w:lvlText w:val="%4."/>
      <w:lvlJc w:val="left"/>
      <w:pPr>
        <w:ind w:left="2880" w:hanging="360"/>
      </w:pPr>
      <w:rPr>
        <w:rFonts w:cs="Times New Roman"/>
      </w:rPr>
    </w:lvl>
    <w:lvl w:ilvl="4" w:tplc="0C0A0003">
      <w:start w:val="1"/>
      <w:numFmt w:val="lowerLetter"/>
      <w:lvlText w:val="%5."/>
      <w:lvlJc w:val="left"/>
      <w:pPr>
        <w:ind w:left="3600" w:hanging="360"/>
      </w:pPr>
      <w:rPr>
        <w:rFonts w:cs="Times New Roman"/>
      </w:rPr>
    </w:lvl>
    <w:lvl w:ilvl="5" w:tplc="0C0A0005">
      <w:start w:val="1"/>
      <w:numFmt w:val="lowerRoman"/>
      <w:lvlText w:val="%6."/>
      <w:lvlJc w:val="right"/>
      <w:pPr>
        <w:ind w:left="4320" w:hanging="180"/>
      </w:pPr>
      <w:rPr>
        <w:rFonts w:cs="Times New Roman"/>
      </w:rPr>
    </w:lvl>
    <w:lvl w:ilvl="6" w:tplc="0C0A0001">
      <w:start w:val="1"/>
      <w:numFmt w:val="decimal"/>
      <w:lvlText w:val="%7."/>
      <w:lvlJc w:val="left"/>
      <w:pPr>
        <w:ind w:left="5040" w:hanging="360"/>
      </w:pPr>
      <w:rPr>
        <w:rFonts w:cs="Times New Roman"/>
      </w:rPr>
    </w:lvl>
    <w:lvl w:ilvl="7" w:tplc="0C0A0003">
      <w:start w:val="1"/>
      <w:numFmt w:val="lowerLetter"/>
      <w:lvlText w:val="%8."/>
      <w:lvlJc w:val="left"/>
      <w:pPr>
        <w:ind w:left="5760" w:hanging="360"/>
      </w:pPr>
      <w:rPr>
        <w:rFonts w:cs="Times New Roman"/>
      </w:rPr>
    </w:lvl>
    <w:lvl w:ilvl="8" w:tplc="0C0A0005">
      <w:start w:val="1"/>
      <w:numFmt w:val="lowerRoman"/>
      <w:lvlText w:val="%9."/>
      <w:lvlJc w:val="right"/>
      <w:pPr>
        <w:ind w:left="6480" w:hanging="180"/>
      </w:pPr>
      <w:rPr>
        <w:rFonts w:cs="Times New Roman"/>
      </w:rPr>
    </w:lvl>
  </w:abstractNum>
  <w:abstractNum w:abstractNumId="55" w15:restartNumberingAfterBreak="0">
    <w:nsid w:val="3E0E58A3"/>
    <w:multiLevelType w:val="hybridMultilevel"/>
    <w:tmpl w:val="91A862A0"/>
    <w:lvl w:ilvl="0" w:tplc="105E55D2">
      <w:start w:val="1"/>
      <w:numFmt w:val="decimal"/>
      <w:lvlText w:val="%1."/>
      <w:lvlJc w:val="left"/>
      <w:pPr>
        <w:ind w:left="720" w:hanging="360"/>
      </w:pPr>
      <w:rPr>
        <w:rFonts w:hint="default"/>
        <w:b w:val="0"/>
        <w:bCs/>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 w15:restartNumberingAfterBreak="0">
    <w:nsid w:val="3F8357FF"/>
    <w:multiLevelType w:val="hybridMultilevel"/>
    <w:tmpl w:val="58145DF8"/>
    <w:lvl w:ilvl="0" w:tplc="080A0001">
      <w:start w:val="1"/>
      <w:numFmt w:val="bullet"/>
      <w:lvlText w:val=""/>
      <w:lvlJc w:val="left"/>
      <w:pPr>
        <w:ind w:left="1004" w:hanging="360"/>
      </w:pPr>
      <w:rPr>
        <w:rFonts w:ascii="Symbol" w:hAnsi="Symbol" w:hint="default"/>
      </w:rPr>
    </w:lvl>
    <w:lvl w:ilvl="1" w:tplc="462EBC20">
      <w:start w:val="3"/>
      <w:numFmt w:val="bullet"/>
      <w:lvlText w:val="•"/>
      <w:lvlJc w:val="left"/>
      <w:pPr>
        <w:ind w:left="1724" w:hanging="360"/>
      </w:pPr>
      <w:rPr>
        <w:rFonts w:ascii="Montserrat" w:eastAsia="Times New Roman" w:hAnsi="Montserrat" w:cs="Times New Roman" w:hint="default"/>
      </w:rPr>
    </w:lvl>
    <w:lvl w:ilvl="2" w:tplc="080A0005" w:tentative="1">
      <w:start w:val="1"/>
      <w:numFmt w:val="bullet"/>
      <w:lvlText w:val=""/>
      <w:lvlJc w:val="left"/>
      <w:pPr>
        <w:ind w:left="2444" w:hanging="360"/>
      </w:pPr>
      <w:rPr>
        <w:rFonts w:ascii="Wingdings" w:hAnsi="Wingdings" w:hint="default"/>
      </w:rPr>
    </w:lvl>
    <w:lvl w:ilvl="3" w:tplc="080A0001" w:tentative="1">
      <w:start w:val="1"/>
      <w:numFmt w:val="bullet"/>
      <w:lvlText w:val=""/>
      <w:lvlJc w:val="left"/>
      <w:pPr>
        <w:ind w:left="3164" w:hanging="360"/>
      </w:pPr>
      <w:rPr>
        <w:rFonts w:ascii="Symbol" w:hAnsi="Symbol" w:hint="default"/>
      </w:rPr>
    </w:lvl>
    <w:lvl w:ilvl="4" w:tplc="080A0003" w:tentative="1">
      <w:start w:val="1"/>
      <w:numFmt w:val="bullet"/>
      <w:lvlText w:val="o"/>
      <w:lvlJc w:val="left"/>
      <w:pPr>
        <w:ind w:left="3884" w:hanging="360"/>
      </w:pPr>
      <w:rPr>
        <w:rFonts w:ascii="Courier New" w:hAnsi="Courier New" w:cs="Courier New" w:hint="default"/>
      </w:rPr>
    </w:lvl>
    <w:lvl w:ilvl="5" w:tplc="080A0005" w:tentative="1">
      <w:start w:val="1"/>
      <w:numFmt w:val="bullet"/>
      <w:lvlText w:val=""/>
      <w:lvlJc w:val="left"/>
      <w:pPr>
        <w:ind w:left="4604" w:hanging="360"/>
      </w:pPr>
      <w:rPr>
        <w:rFonts w:ascii="Wingdings" w:hAnsi="Wingdings" w:hint="default"/>
      </w:rPr>
    </w:lvl>
    <w:lvl w:ilvl="6" w:tplc="080A0001" w:tentative="1">
      <w:start w:val="1"/>
      <w:numFmt w:val="bullet"/>
      <w:lvlText w:val=""/>
      <w:lvlJc w:val="left"/>
      <w:pPr>
        <w:ind w:left="5324" w:hanging="360"/>
      </w:pPr>
      <w:rPr>
        <w:rFonts w:ascii="Symbol" w:hAnsi="Symbol" w:hint="default"/>
      </w:rPr>
    </w:lvl>
    <w:lvl w:ilvl="7" w:tplc="080A0003" w:tentative="1">
      <w:start w:val="1"/>
      <w:numFmt w:val="bullet"/>
      <w:lvlText w:val="o"/>
      <w:lvlJc w:val="left"/>
      <w:pPr>
        <w:ind w:left="6044" w:hanging="360"/>
      </w:pPr>
      <w:rPr>
        <w:rFonts w:ascii="Courier New" w:hAnsi="Courier New" w:cs="Courier New" w:hint="default"/>
      </w:rPr>
    </w:lvl>
    <w:lvl w:ilvl="8" w:tplc="080A0005" w:tentative="1">
      <w:start w:val="1"/>
      <w:numFmt w:val="bullet"/>
      <w:lvlText w:val=""/>
      <w:lvlJc w:val="left"/>
      <w:pPr>
        <w:ind w:left="6764" w:hanging="360"/>
      </w:pPr>
      <w:rPr>
        <w:rFonts w:ascii="Wingdings" w:hAnsi="Wingdings" w:hint="default"/>
      </w:rPr>
    </w:lvl>
  </w:abstractNum>
  <w:abstractNum w:abstractNumId="57" w15:restartNumberingAfterBreak="0">
    <w:nsid w:val="431E2021"/>
    <w:multiLevelType w:val="hybridMultilevel"/>
    <w:tmpl w:val="91A862A0"/>
    <w:lvl w:ilvl="0" w:tplc="FFFFFFFF">
      <w:start w:val="1"/>
      <w:numFmt w:val="decimal"/>
      <w:lvlText w:val="%1."/>
      <w:lvlJc w:val="left"/>
      <w:pPr>
        <w:ind w:left="720" w:hanging="360"/>
      </w:pPr>
      <w:rPr>
        <w:rFonts w:hint="default"/>
        <w:b w:val="0"/>
        <w:bCs/>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8" w15:restartNumberingAfterBreak="0">
    <w:nsid w:val="44BE69E0"/>
    <w:multiLevelType w:val="hybridMultilevel"/>
    <w:tmpl w:val="143A3C8A"/>
    <w:lvl w:ilvl="0" w:tplc="A12A4FF0">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9" w15:restartNumberingAfterBreak="0">
    <w:nsid w:val="44F121A0"/>
    <w:multiLevelType w:val="hybridMultilevel"/>
    <w:tmpl w:val="5B9A9910"/>
    <w:lvl w:ilvl="0" w:tplc="080A0001">
      <w:start w:val="1"/>
      <w:numFmt w:val="bullet"/>
      <w:pStyle w:val="Lista41"/>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Times New Roman"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Times New Roman"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Times New Roman" w:hint="default"/>
      </w:rPr>
    </w:lvl>
    <w:lvl w:ilvl="8" w:tplc="080A0005">
      <w:start w:val="1"/>
      <w:numFmt w:val="bullet"/>
      <w:lvlText w:val=""/>
      <w:lvlJc w:val="left"/>
      <w:pPr>
        <w:ind w:left="6480" w:hanging="360"/>
      </w:pPr>
      <w:rPr>
        <w:rFonts w:ascii="Wingdings" w:hAnsi="Wingdings" w:hint="default"/>
      </w:rPr>
    </w:lvl>
  </w:abstractNum>
  <w:abstractNum w:abstractNumId="60" w15:restartNumberingAfterBreak="0">
    <w:nsid w:val="49173B4C"/>
    <w:multiLevelType w:val="hybridMultilevel"/>
    <w:tmpl w:val="706437B0"/>
    <w:lvl w:ilvl="0" w:tplc="CAF6D748">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1" w15:restartNumberingAfterBreak="0">
    <w:nsid w:val="4A2E1BE0"/>
    <w:multiLevelType w:val="hybridMultilevel"/>
    <w:tmpl w:val="91A862A0"/>
    <w:lvl w:ilvl="0" w:tplc="FFFFFFFF">
      <w:start w:val="1"/>
      <w:numFmt w:val="decimal"/>
      <w:lvlText w:val="%1."/>
      <w:lvlJc w:val="left"/>
      <w:pPr>
        <w:ind w:left="720" w:hanging="360"/>
      </w:pPr>
      <w:rPr>
        <w:rFonts w:hint="default"/>
        <w:b w:val="0"/>
        <w:bCs/>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2" w15:restartNumberingAfterBreak="0">
    <w:nsid w:val="4AFF54BB"/>
    <w:multiLevelType w:val="hybridMultilevel"/>
    <w:tmpl w:val="C7C090CC"/>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63" w15:restartNumberingAfterBreak="0">
    <w:nsid w:val="4E846815"/>
    <w:multiLevelType w:val="multilevel"/>
    <w:tmpl w:val="CC6AAE7A"/>
    <w:styleLink w:val="Estilo1"/>
    <w:lvl w:ilvl="0">
      <w:start w:val="1"/>
      <w:numFmt w:val="decimal"/>
      <w:lvlText w:val="%1"/>
      <w:lvlJc w:val="left"/>
      <w:pPr>
        <w:ind w:left="525" w:hanging="525"/>
      </w:pPr>
      <w:rPr>
        <w:rFonts w:hint="default"/>
      </w:rPr>
    </w:lvl>
    <w:lvl w:ilvl="1">
      <w:start w:val="1"/>
      <w:numFmt w:val="decimal"/>
      <w:lvlText w:val="%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4" w15:restartNumberingAfterBreak="0">
    <w:nsid w:val="5D4F589B"/>
    <w:multiLevelType w:val="multilevel"/>
    <w:tmpl w:val="A4F25C5E"/>
    <w:lvl w:ilvl="0">
      <w:start w:val="1"/>
      <w:numFmt w:val="decimal"/>
      <w:pStyle w:val="ESQUEMANUMERADO2"/>
      <w:lvlText w:val="%1."/>
      <w:lvlJc w:val="left"/>
      <w:pPr>
        <w:tabs>
          <w:tab w:val="num" w:pos="225"/>
        </w:tabs>
        <w:ind w:left="225" w:hanging="360"/>
      </w:pPr>
    </w:lvl>
    <w:lvl w:ilvl="1">
      <w:start w:val="1"/>
      <w:numFmt w:val="decimal"/>
      <w:lvlRestart w:val="0"/>
      <w:pStyle w:val="ESQUEMANUMERADO2"/>
      <w:lvlText w:val="%1.%2."/>
      <w:lvlJc w:val="left"/>
      <w:pPr>
        <w:tabs>
          <w:tab w:val="num" w:pos="657"/>
        </w:tabs>
        <w:ind w:left="1206" w:hanging="1134"/>
      </w:pPr>
      <w:rPr>
        <w:rFonts w:ascii="Arial" w:hAnsi="Arial" w:cs="Times New Roman" w:hint="default"/>
        <w:b w:val="0"/>
        <w:i w:val="0"/>
        <w:color w:val="auto"/>
        <w:sz w:val="20"/>
      </w:rPr>
    </w:lvl>
    <w:lvl w:ilvl="2">
      <w:start w:val="1"/>
      <w:numFmt w:val="decimal"/>
      <w:lvlRestart w:val="0"/>
      <w:pStyle w:val="ESQUEMANUMERADO3"/>
      <w:lvlText w:val="%1.%2.%3"/>
      <w:lvlJc w:val="left"/>
      <w:pPr>
        <w:tabs>
          <w:tab w:val="num" w:pos="0"/>
        </w:tabs>
        <w:ind w:left="1089" w:hanging="504"/>
      </w:pPr>
    </w:lvl>
    <w:lvl w:ilvl="3">
      <w:start w:val="1"/>
      <w:numFmt w:val="decimal"/>
      <w:lvlText w:val="%1.%2.%3.%4."/>
      <w:lvlJc w:val="left"/>
      <w:pPr>
        <w:tabs>
          <w:tab w:val="num" w:pos="1665"/>
        </w:tabs>
        <w:ind w:left="1593" w:hanging="648"/>
      </w:pPr>
    </w:lvl>
    <w:lvl w:ilvl="4">
      <w:start w:val="1"/>
      <w:numFmt w:val="decimal"/>
      <w:lvlText w:val="%1.%2.%3.%4.%5."/>
      <w:lvlJc w:val="left"/>
      <w:pPr>
        <w:tabs>
          <w:tab w:val="num" w:pos="2385"/>
        </w:tabs>
        <w:ind w:left="2097" w:hanging="792"/>
      </w:pPr>
    </w:lvl>
    <w:lvl w:ilvl="5">
      <w:start w:val="1"/>
      <w:numFmt w:val="decimal"/>
      <w:lvlText w:val="%1.%2.%3.%4.%5.%6."/>
      <w:lvlJc w:val="left"/>
      <w:pPr>
        <w:tabs>
          <w:tab w:val="num" w:pos="2745"/>
        </w:tabs>
        <w:ind w:left="2601" w:hanging="936"/>
      </w:pPr>
    </w:lvl>
    <w:lvl w:ilvl="6">
      <w:start w:val="1"/>
      <w:numFmt w:val="decimal"/>
      <w:lvlText w:val="%1.%2.%3.%4.%5.%6.%7."/>
      <w:lvlJc w:val="left"/>
      <w:pPr>
        <w:tabs>
          <w:tab w:val="num" w:pos="3465"/>
        </w:tabs>
        <w:ind w:left="3105" w:hanging="1080"/>
      </w:pPr>
    </w:lvl>
    <w:lvl w:ilvl="7">
      <w:start w:val="1"/>
      <w:numFmt w:val="decimal"/>
      <w:lvlText w:val="%1.%2.%3.%4.%5.%6.%7.%8."/>
      <w:lvlJc w:val="left"/>
      <w:pPr>
        <w:tabs>
          <w:tab w:val="num" w:pos="3825"/>
        </w:tabs>
        <w:ind w:left="3609" w:hanging="1224"/>
      </w:pPr>
    </w:lvl>
    <w:lvl w:ilvl="8">
      <w:start w:val="1"/>
      <w:numFmt w:val="decimal"/>
      <w:lvlText w:val="%1.%2.%3.%4.%5.%6.%7.%8.%9."/>
      <w:lvlJc w:val="left"/>
      <w:pPr>
        <w:tabs>
          <w:tab w:val="num" w:pos="4545"/>
        </w:tabs>
        <w:ind w:left="4185" w:hanging="1440"/>
      </w:pPr>
    </w:lvl>
  </w:abstractNum>
  <w:abstractNum w:abstractNumId="65" w15:restartNumberingAfterBreak="0">
    <w:nsid w:val="61000AE3"/>
    <w:multiLevelType w:val="multilevel"/>
    <w:tmpl w:val="D41CBDA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6" w15:restartNumberingAfterBreak="0">
    <w:nsid w:val="64D04BBB"/>
    <w:multiLevelType w:val="hybridMultilevel"/>
    <w:tmpl w:val="F3EC3CF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7" w15:restartNumberingAfterBreak="0">
    <w:nsid w:val="64F7125E"/>
    <w:multiLevelType w:val="hybridMultilevel"/>
    <w:tmpl w:val="AE28BDE4"/>
    <w:lvl w:ilvl="0" w:tplc="080A0001">
      <w:start w:val="1"/>
      <w:numFmt w:val="bullet"/>
      <w:lvlText w:val=""/>
      <w:lvlJc w:val="left"/>
      <w:pPr>
        <w:ind w:left="1004" w:hanging="360"/>
      </w:pPr>
      <w:rPr>
        <w:rFonts w:ascii="Symbol" w:hAnsi="Symbol" w:hint="default"/>
      </w:rPr>
    </w:lvl>
    <w:lvl w:ilvl="1" w:tplc="080A0003" w:tentative="1">
      <w:start w:val="1"/>
      <w:numFmt w:val="bullet"/>
      <w:lvlText w:val="o"/>
      <w:lvlJc w:val="left"/>
      <w:pPr>
        <w:ind w:left="1724" w:hanging="360"/>
      </w:pPr>
      <w:rPr>
        <w:rFonts w:ascii="Courier New" w:hAnsi="Courier New" w:cs="Courier New" w:hint="default"/>
      </w:rPr>
    </w:lvl>
    <w:lvl w:ilvl="2" w:tplc="080A0005" w:tentative="1">
      <w:start w:val="1"/>
      <w:numFmt w:val="bullet"/>
      <w:lvlText w:val=""/>
      <w:lvlJc w:val="left"/>
      <w:pPr>
        <w:ind w:left="2444" w:hanging="360"/>
      </w:pPr>
      <w:rPr>
        <w:rFonts w:ascii="Wingdings" w:hAnsi="Wingdings" w:hint="default"/>
      </w:rPr>
    </w:lvl>
    <w:lvl w:ilvl="3" w:tplc="080A0001" w:tentative="1">
      <w:start w:val="1"/>
      <w:numFmt w:val="bullet"/>
      <w:lvlText w:val=""/>
      <w:lvlJc w:val="left"/>
      <w:pPr>
        <w:ind w:left="3164" w:hanging="360"/>
      </w:pPr>
      <w:rPr>
        <w:rFonts w:ascii="Symbol" w:hAnsi="Symbol" w:hint="default"/>
      </w:rPr>
    </w:lvl>
    <w:lvl w:ilvl="4" w:tplc="080A0003" w:tentative="1">
      <w:start w:val="1"/>
      <w:numFmt w:val="bullet"/>
      <w:lvlText w:val="o"/>
      <w:lvlJc w:val="left"/>
      <w:pPr>
        <w:ind w:left="3884" w:hanging="360"/>
      </w:pPr>
      <w:rPr>
        <w:rFonts w:ascii="Courier New" w:hAnsi="Courier New" w:cs="Courier New" w:hint="default"/>
      </w:rPr>
    </w:lvl>
    <w:lvl w:ilvl="5" w:tplc="080A0005" w:tentative="1">
      <w:start w:val="1"/>
      <w:numFmt w:val="bullet"/>
      <w:lvlText w:val=""/>
      <w:lvlJc w:val="left"/>
      <w:pPr>
        <w:ind w:left="4604" w:hanging="360"/>
      </w:pPr>
      <w:rPr>
        <w:rFonts w:ascii="Wingdings" w:hAnsi="Wingdings" w:hint="default"/>
      </w:rPr>
    </w:lvl>
    <w:lvl w:ilvl="6" w:tplc="080A0001" w:tentative="1">
      <w:start w:val="1"/>
      <w:numFmt w:val="bullet"/>
      <w:lvlText w:val=""/>
      <w:lvlJc w:val="left"/>
      <w:pPr>
        <w:ind w:left="5324" w:hanging="360"/>
      </w:pPr>
      <w:rPr>
        <w:rFonts w:ascii="Symbol" w:hAnsi="Symbol" w:hint="default"/>
      </w:rPr>
    </w:lvl>
    <w:lvl w:ilvl="7" w:tplc="080A0003" w:tentative="1">
      <w:start w:val="1"/>
      <w:numFmt w:val="bullet"/>
      <w:lvlText w:val="o"/>
      <w:lvlJc w:val="left"/>
      <w:pPr>
        <w:ind w:left="6044" w:hanging="360"/>
      </w:pPr>
      <w:rPr>
        <w:rFonts w:ascii="Courier New" w:hAnsi="Courier New" w:cs="Courier New" w:hint="default"/>
      </w:rPr>
    </w:lvl>
    <w:lvl w:ilvl="8" w:tplc="080A0005" w:tentative="1">
      <w:start w:val="1"/>
      <w:numFmt w:val="bullet"/>
      <w:lvlText w:val=""/>
      <w:lvlJc w:val="left"/>
      <w:pPr>
        <w:ind w:left="6764" w:hanging="360"/>
      </w:pPr>
      <w:rPr>
        <w:rFonts w:ascii="Wingdings" w:hAnsi="Wingdings" w:hint="default"/>
      </w:rPr>
    </w:lvl>
  </w:abstractNum>
  <w:abstractNum w:abstractNumId="68" w15:restartNumberingAfterBreak="0">
    <w:nsid w:val="66837F0F"/>
    <w:multiLevelType w:val="hybridMultilevel"/>
    <w:tmpl w:val="913E8228"/>
    <w:lvl w:ilvl="0" w:tplc="080A0001">
      <w:start w:val="1"/>
      <w:numFmt w:val="bullet"/>
      <w:lvlText w:val=""/>
      <w:lvlJc w:val="left"/>
      <w:pPr>
        <w:ind w:left="1353" w:hanging="360"/>
      </w:pPr>
      <w:rPr>
        <w:rFonts w:ascii="Symbol" w:hAnsi="Symbol" w:hint="default"/>
      </w:rPr>
    </w:lvl>
    <w:lvl w:ilvl="1" w:tplc="080A0003" w:tentative="1">
      <w:start w:val="1"/>
      <w:numFmt w:val="bullet"/>
      <w:lvlText w:val="o"/>
      <w:lvlJc w:val="left"/>
      <w:pPr>
        <w:ind w:left="2073" w:hanging="360"/>
      </w:pPr>
      <w:rPr>
        <w:rFonts w:ascii="Courier New" w:hAnsi="Courier New" w:cs="Courier New" w:hint="default"/>
      </w:rPr>
    </w:lvl>
    <w:lvl w:ilvl="2" w:tplc="080A0005" w:tentative="1">
      <w:start w:val="1"/>
      <w:numFmt w:val="bullet"/>
      <w:lvlText w:val=""/>
      <w:lvlJc w:val="left"/>
      <w:pPr>
        <w:ind w:left="2793" w:hanging="360"/>
      </w:pPr>
      <w:rPr>
        <w:rFonts w:ascii="Wingdings" w:hAnsi="Wingdings" w:hint="default"/>
      </w:rPr>
    </w:lvl>
    <w:lvl w:ilvl="3" w:tplc="080A0001" w:tentative="1">
      <w:start w:val="1"/>
      <w:numFmt w:val="bullet"/>
      <w:lvlText w:val=""/>
      <w:lvlJc w:val="left"/>
      <w:pPr>
        <w:ind w:left="3513" w:hanging="360"/>
      </w:pPr>
      <w:rPr>
        <w:rFonts w:ascii="Symbol" w:hAnsi="Symbol" w:hint="default"/>
      </w:rPr>
    </w:lvl>
    <w:lvl w:ilvl="4" w:tplc="080A0003" w:tentative="1">
      <w:start w:val="1"/>
      <w:numFmt w:val="bullet"/>
      <w:lvlText w:val="o"/>
      <w:lvlJc w:val="left"/>
      <w:pPr>
        <w:ind w:left="4233" w:hanging="360"/>
      </w:pPr>
      <w:rPr>
        <w:rFonts w:ascii="Courier New" w:hAnsi="Courier New" w:cs="Courier New" w:hint="default"/>
      </w:rPr>
    </w:lvl>
    <w:lvl w:ilvl="5" w:tplc="080A0005" w:tentative="1">
      <w:start w:val="1"/>
      <w:numFmt w:val="bullet"/>
      <w:lvlText w:val=""/>
      <w:lvlJc w:val="left"/>
      <w:pPr>
        <w:ind w:left="4953" w:hanging="360"/>
      </w:pPr>
      <w:rPr>
        <w:rFonts w:ascii="Wingdings" w:hAnsi="Wingdings" w:hint="default"/>
      </w:rPr>
    </w:lvl>
    <w:lvl w:ilvl="6" w:tplc="080A0001" w:tentative="1">
      <w:start w:val="1"/>
      <w:numFmt w:val="bullet"/>
      <w:lvlText w:val=""/>
      <w:lvlJc w:val="left"/>
      <w:pPr>
        <w:ind w:left="5673" w:hanging="360"/>
      </w:pPr>
      <w:rPr>
        <w:rFonts w:ascii="Symbol" w:hAnsi="Symbol" w:hint="default"/>
      </w:rPr>
    </w:lvl>
    <w:lvl w:ilvl="7" w:tplc="080A0003" w:tentative="1">
      <w:start w:val="1"/>
      <w:numFmt w:val="bullet"/>
      <w:lvlText w:val="o"/>
      <w:lvlJc w:val="left"/>
      <w:pPr>
        <w:ind w:left="6393" w:hanging="360"/>
      </w:pPr>
      <w:rPr>
        <w:rFonts w:ascii="Courier New" w:hAnsi="Courier New" w:cs="Courier New" w:hint="default"/>
      </w:rPr>
    </w:lvl>
    <w:lvl w:ilvl="8" w:tplc="080A0005" w:tentative="1">
      <w:start w:val="1"/>
      <w:numFmt w:val="bullet"/>
      <w:lvlText w:val=""/>
      <w:lvlJc w:val="left"/>
      <w:pPr>
        <w:ind w:left="7113" w:hanging="360"/>
      </w:pPr>
      <w:rPr>
        <w:rFonts w:ascii="Wingdings" w:hAnsi="Wingdings" w:hint="default"/>
      </w:rPr>
    </w:lvl>
  </w:abstractNum>
  <w:abstractNum w:abstractNumId="69" w15:restartNumberingAfterBreak="0">
    <w:nsid w:val="67F97E45"/>
    <w:multiLevelType w:val="hybridMultilevel"/>
    <w:tmpl w:val="0B7AC54A"/>
    <w:lvl w:ilvl="0" w:tplc="4D5C237E">
      <w:start w:val="1"/>
      <w:numFmt w:val="bullet"/>
      <w:pStyle w:val="vietas"/>
      <w:lvlText w:val=""/>
      <w:lvlJc w:val="left"/>
      <w:pPr>
        <w:tabs>
          <w:tab w:val="num" w:pos="360"/>
        </w:tabs>
        <w:ind w:left="360" w:hanging="360"/>
      </w:pPr>
      <w:rPr>
        <w:rFonts w:ascii="Wingdings" w:hAnsi="Wingdings" w:hint="default"/>
      </w:rPr>
    </w:lvl>
    <w:lvl w:ilvl="1" w:tplc="080A0019">
      <w:start w:val="1"/>
      <w:numFmt w:val="bullet"/>
      <w:lvlText w:val="o"/>
      <w:lvlJc w:val="left"/>
      <w:pPr>
        <w:tabs>
          <w:tab w:val="num" w:pos="1506"/>
        </w:tabs>
        <w:ind w:left="1506" w:hanging="360"/>
      </w:pPr>
      <w:rPr>
        <w:rFonts w:ascii="Courier New" w:hAnsi="Courier New" w:cs="Times New Roman" w:hint="default"/>
      </w:rPr>
    </w:lvl>
    <w:lvl w:ilvl="2" w:tplc="080A001B">
      <w:start w:val="1"/>
      <w:numFmt w:val="bullet"/>
      <w:lvlText w:val=""/>
      <w:lvlJc w:val="left"/>
      <w:pPr>
        <w:tabs>
          <w:tab w:val="num" w:pos="2226"/>
        </w:tabs>
        <w:ind w:left="2226" w:hanging="360"/>
      </w:pPr>
      <w:rPr>
        <w:rFonts w:ascii="Wingdings" w:hAnsi="Wingdings" w:hint="default"/>
      </w:rPr>
    </w:lvl>
    <w:lvl w:ilvl="3" w:tplc="080A000F">
      <w:start w:val="1"/>
      <w:numFmt w:val="bullet"/>
      <w:lvlText w:val=""/>
      <w:lvlJc w:val="left"/>
      <w:pPr>
        <w:tabs>
          <w:tab w:val="num" w:pos="2946"/>
        </w:tabs>
        <w:ind w:left="2946" w:hanging="360"/>
      </w:pPr>
      <w:rPr>
        <w:rFonts w:ascii="Symbol" w:hAnsi="Symbol" w:hint="default"/>
      </w:rPr>
    </w:lvl>
    <w:lvl w:ilvl="4" w:tplc="080A0019">
      <w:start w:val="1"/>
      <w:numFmt w:val="bullet"/>
      <w:lvlText w:val="o"/>
      <w:lvlJc w:val="left"/>
      <w:pPr>
        <w:tabs>
          <w:tab w:val="num" w:pos="3666"/>
        </w:tabs>
        <w:ind w:left="3666" w:hanging="360"/>
      </w:pPr>
      <w:rPr>
        <w:rFonts w:ascii="Courier New" w:hAnsi="Courier New" w:cs="Times New Roman" w:hint="default"/>
      </w:rPr>
    </w:lvl>
    <w:lvl w:ilvl="5" w:tplc="080A001B">
      <w:start w:val="1"/>
      <w:numFmt w:val="bullet"/>
      <w:lvlText w:val=""/>
      <w:lvlJc w:val="left"/>
      <w:pPr>
        <w:tabs>
          <w:tab w:val="num" w:pos="4386"/>
        </w:tabs>
        <w:ind w:left="4386" w:hanging="360"/>
      </w:pPr>
      <w:rPr>
        <w:rFonts w:ascii="Wingdings" w:hAnsi="Wingdings" w:hint="default"/>
      </w:rPr>
    </w:lvl>
    <w:lvl w:ilvl="6" w:tplc="080A000F">
      <w:start w:val="1"/>
      <w:numFmt w:val="bullet"/>
      <w:lvlText w:val=""/>
      <w:lvlJc w:val="left"/>
      <w:pPr>
        <w:tabs>
          <w:tab w:val="num" w:pos="5106"/>
        </w:tabs>
        <w:ind w:left="5106" w:hanging="360"/>
      </w:pPr>
      <w:rPr>
        <w:rFonts w:ascii="Symbol" w:hAnsi="Symbol" w:hint="default"/>
      </w:rPr>
    </w:lvl>
    <w:lvl w:ilvl="7" w:tplc="080A0019">
      <w:start w:val="1"/>
      <w:numFmt w:val="bullet"/>
      <w:lvlText w:val="o"/>
      <w:lvlJc w:val="left"/>
      <w:pPr>
        <w:tabs>
          <w:tab w:val="num" w:pos="5826"/>
        </w:tabs>
        <w:ind w:left="5826" w:hanging="360"/>
      </w:pPr>
      <w:rPr>
        <w:rFonts w:ascii="Courier New" w:hAnsi="Courier New" w:cs="Times New Roman" w:hint="default"/>
      </w:rPr>
    </w:lvl>
    <w:lvl w:ilvl="8" w:tplc="080A001B">
      <w:start w:val="1"/>
      <w:numFmt w:val="bullet"/>
      <w:lvlText w:val=""/>
      <w:lvlJc w:val="left"/>
      <w:pPr>
        <w:tabs>
          <w:tab w:val="num" w:pos="6546"/>
        </w:tabs>
        <w:ind w:left="6546" w:hanging="360"/>
      </w:pPr>
      <w:rPr>
        <w:rFonts w:ascii="Wingdings" w:hAnsi="Wingdings" w:hint="default"/>
      </w:rPr>
    </w:lvl>
  </w:abstractNum>
  <w:abstractNum w:abstractNumId="70" w15:restartNumberingAfterBreak="0">
    <w:nsid w:val="682511A6"/>
    <w:multiLevelType w:val="hybridMultilevel"/>
    <w:tmpl w:val="9678E636"/>
    <w:lvl w:ilvl="0" w:tplc="080A000F">
      <w:start w:val="1"/>
      <w:numFmt w:val="decimal"/>
      <w:pStyle w:val="Lista51"/>
      <w:lvlText w:val="%1."/>
      <w:lvlJc w:val="left"/>
      <w:pPr>
        <w:ind w:left="720" w:hanging="360"/>
      </w:pPr>
      <w:rPr>
        <w:rFonts w:cs="Times New Roman"/>
      </w:rPr>
    </w:lvl>
    <w:lvl w:ilvl="1" w:tplc="080A0019">
      <w:start w:val="1"/>
      <w:numFmt w:val="lowerLetter"/>
      <w:lvlText w:val="%2."/>
      <w:lvlJc w:val="left"/>
      <w:pPr>
        <w:ind w:left="1440" w:hanging="360"/>
      </w:pPr>
      <w:rPr>
        <w:rFonts w:cs="Times New Roman"/>
      </w:rPr>
    </w:lvl>
    <w:lvl w:ilvl="2" w:tplc="080A001B">
      <w:start w:val="1"/>
      <w:numFmt w:val="lowerRoman"/>
      <w:lvlText w:val="%3."/>
      <w:lvlJc w:val="right"/>
      <w:pPr>
        <w:ind w:left="2160" w:hanging="180"/>
      </w:pPr>
      <w:rPr>
        <w:rFonts w:cs="Times New Roman"/>
      </w:rPr>
    </w:lvl>
    <w:lvl w:ilvl="3" w:tplc="080A000F">
      <w:start w:val="1"/>
      <w:numFmt w:val="decimal"/>
      <w:lvlText w:val="%4."/>
      <w:lvlJc w:val="left"/>
      <w:pPr>
        <w:ind w:left="2880" w:hanging="360"/>
      </w:pPr>
      <w:rPr>
        <w:rFonts w:cs="Times New Roman"/>
      </w:rPr>
    </w:lvl>
    <w:lvl w:ilvl="4" w:tplc="080A0019">
      <w:start w:val="1"/>
      <w:numFmt w:val="lowerLetter"/>
      <w:lvlText w:val="%5."/>
      <w:lvlJc w:val="left"/>
      <w:pPr>
        <w:ind w:left="3600" w:hanging="360"/>
      </w:pPr>
      <w:rPr>
        <w:rFonts w:cs="Times New Roman"/>
      </w:rPr>
    </w:lvl>
    <w:lvl w:ilvl="5" w:tplc="080A001B">
      <w:start w:val="1"/>
      <w:numFmt w:val="lowerRoman"/>
      <w:lvlText w:val="%6."/>
      <w:lvlJc w:val="right"/>
      <w:pPr>
        <w:ind w:left="4320" w:hanging="180"/>
      </w:pPr>
      <w:rPr>
        <w:rFonts w:cs="Times New Roman"/>
      </w:rPr>
    </w:lvl>
    <w:lvl w:ilvl="6" w:tplc="080A000F">
      <w:start w:val="1"/>
      <w:numFmt w:val="decimal"/>
      <w:lvlText w:val="%7."/>
      <w:lvlJc w:val="left"/>
      <w:pPr>
        <w:ind w:left="5040" w:hanging="360"/>
      </w:pPr>
      <w:rPr>
        <w:rFonts w:cs="Times New Roman"/>
      </w:rPr>
    </w:lvl>
    <w:lvl w:ilvl="7" w:tplc="080A0019">
      <w:start w:val="1"/>
      <w:numFmt w:val="lowerLetter"/>
      <w:lvlText w:val="%8."/>
      <w:lvlJc w:val="left"/>
      <w:pPr>
        <w:ind w:left="5760" w:hanging="360"/>
      </w:pPr>
      <w:rPr>
        <w:rFonts w:cs="Times New Roman"/>
      </w:rPr>
    </w:lvl>
    <w:lvl w:ilvl="8" w:tplc="080A001B">
      <w:start w:val="1"/>
      <w:numFmt w:val="lowerRoman"/>
      <w:lvlText w:val="%9."/>
      <w:lvlJc w:val="right"/>
      <w:pPr>
        <w:ind w:left="6480" w:hanging="180"/>
      </w:pPr>
      <w:rPr>
        <w:rFonts w:cs="Times New Roman"/>
      </w:rPr>
    </w:lvl>
  </w:abstractNum>
  <w:abstractNum w:abstractNumId="71" w15:restartNumberingAfterBreak="0">
    <w:nsid w:val="69B0537B"/>
    <w:multiLevelType w:val="hybridMultilevel"/>
    <w:tmpl w:val="A9909322"/>
    <w:styleLink w:val="Personal121"/>
    <w:lvl w:ilvl="0" w:tplc="549079F2">
      <w:start w:val="8"/>
      <w:numFmt w:val="lowerLetter"/>
      <w:lvlText w:val="%1)"/>
      <w:lvlJc w:val="left"/>
      <w:pPr>
        <w:ind w:left="1224" w:hanging="360"/>
      </w:pPr>
    </w:lvl>
    <w:lvl w:ilvl="1" w:tplc="080A0019">
      <w:start w:val="1"/>
      <w:numFmt w:val="lowerLetter"/>
      <w:lvlText w:val="%2."/>
      <w:lvlJc w:val="left"/>
      <w:pPr>
        <w:ind w:left="1944" w:hanging="360"/>
      </w:pPr>
    </w:lvl>
    <w:lvl w:ilvl="2" w:tplc="080A001B">
      <w:start w:val="1"/>
      <w:numFmt w:val="lowerRoman"/>
      <w:lvlText w:val="%3."/>
      <w:lvlJc w:val="right"/>
      <w:pPr>
        <w:ind w:left="2664" w:hanging="180"/>
      </w:pPr>
    </w:lvl>
    <w:lvl w:ilvl="3" w:tplc="080A000F">
      <w:start w:val="1"/>
      <w:numFmt w:val="decimal"/>
      <w:lvlText w:val="%4."/>
      <w:lvlJc w:val="left"/>
      <w:pPr>
        <w:ind w:left="3384" w:hanging="360"/>
      </w:pPr>
    </w:lvl>
    <w:lvl w:ilvl="4" w:tplc="080A0019">
      <w:start w:val="1"/>
      <w:numFmt w:val="lowerLetter"/>
      <w:lvlText w:val="%5."/>
      <w:lvlJc w:val="left"/>
      <w:pPr>
        <w:ind w:left="4104" w:hanging="360"/>
      </w:pPr>
    </w:lvl>
    <w:lvl w:ilvl="5" w:tplc="080A001B">
      <w:start w:val="1"/>
      <w:numFmt w:val="lowerRoman"/>
      <w:lvlText w:val="%6."/>
      <w:lvlJc w:val="right"/>
      <w:pPr>
        <w:ind w:left="4824" w:hanging="180"/>
      </w:pPr>
    </w:lvl>
    <w:lvl w:ilvl="6" w:tplc="080A000F">
      <w:start w:val="1"/>
      <w:numFmt w:val="decimal"/>
      <w:lvlText w:val="%7."/>
      <w:lvlJc w:val="left"/>
      <w:pPr>
        <w:ind w:left="5544" w:hanging="360"/>
      </w:pPr>
    </w:lvl>
    <w:lvl w:ilvl="7" w:tplc="080A0019">
      <w:start w:val="1"/>
      <w:numFmt w:val="lowerLetter"/>
      <w:lvlText w:val="%8."/>
      <w:lvlJc w:val="left"/>
      <w:pPr>
        <w:ind w:left="6264" w:hanging="360"/>
      </w:pPr>
    </w:lvl>
    <w:lvl w:ilvl="8" w:tplc="080A001B">
      <w:start w:val="1"/>
      <w:numFmt w:val="lowerRoman"/>
      <w:lvlText w:val="%9."/>
      <w:lvlJc w:val="right"/>
      <w:pPr>
        <w:ind w:left="6984" w:hanging="180"/>
      </w:pPr>
    </w:lvl>
  </w:abstractNum>
  <w:abstractNum w:abstractNumId="72" w15:restartNumberingAfterBreak="0">
    <w:nsid w:val="6BED1EB9"/>
    <w:multiLevelType w:val="multilevel"/>
    <w:tmpl w:val="89B2DC7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3" w15:restartNumberingAfterBreak="0">
    <w:nsid w:val="7426170D"/>
    <w:multiLevelType w:val="multilevel"/>
    <w:tmpl w:val="73FE6EC0"/>
    <w:lvl w:ilvl="0">
      <w:start w:val="1"/>
      <w:numFmt w:val="decimal"/>
      <w:pStyle w:val="MMTopic1"/>
      <w:suff w:val="space"/>
      <w:lvlText w:val="%1"/>
      <w:lvlJc w:val="left"/>
      <w:pPr>
        <w:ind w:left="0" w:firstLine="0"/>
      </w:pPr>
    </w:lvl>
    <w:lvl w:ilvl="1">
      <w:start w:val="1"/>
      <w:numFmt w:val="decimal"/>
      <w:pStyle w:val="MMTopic2"/>
      <w:suff w:val="space"/>
      <w:lvlText w:val="%1.%2"/>
      <w:lvlJc w:val="left"/>
      <w:pPr>
        <w:ind w:left="0" w:firstLine="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4" w15:restartNumberingAfterBreak="0">
    <w:nsid w:val="75D53679"/>
    <w:multiLevelType w:val="multilevel"/>
    <w:tmpl w:val="1FB6F7BC"/>
    <w:styleLink w:val="Estilo2"/>
    <w:lvl w:ilvl="0">
      <w:start w:val="1"/>
      <w:numFmt w:val="decimal"/>
      <w:lvlText w:val="%1)"/>
      <w:lvlJc w:val="left"/>
      <w:pPr>
        <w:ind w:left="360" w:hanging="360"/>
      </w:pPr>
      <w:rPr>
        <w:rFonts w:hint="default"/>
      </w:rPr>
    </w:lvl>
    <w:lvl w:ilvl="1">
      <w:start w:val="1"/>
      <w:numFmt w:val="none"/>
      <w:lvlText w:val="2.1"/>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5" w15:restartNumberingAfterBreak="0">
    <w:nsid w:val="7B78780F"/>
    <w:multiLevelType w:val="multilevel"/>
    <w:tmpl w:val="0C0A001D"/>
    <w:name w:val="WW8Num163"/>
    <w:styleLink w:val="Personal1"/>
    <w:lvl w:ilvl="0">
      <w:start w:val="1"/>
      <w:numFmt w:val="upperRoman"/>
      <w:lvlText w:val="%1"/>
      <w:lvlJc w:val="left"/>
      <w:pPr>
        <w:tabs>
          <w:tab w:val="num" w:pos="360"/>
        </w:tabs>
        <w:ind w:left="360" w:hanging="360"/>
      </w:pPr>
      <w:rPr>
        <w:rFonts w:ascii="Arial Narrow" w:hAnsi="Arial Narrow" w:hint="default"/>
        <w:b/>
        <w:color w:val="auto"/>
        <w:sz w:val="22"/>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6" w15:restartNumberingAfterBreak="0">
    <w:nsid w:val="7C8D76EB"/>
    <w:multiLevelType w:val="hybridMultilevel"/>
    <w:tmpl w:val="E2ECFA96"/>
    <w:lvl w:ilvl="0" w:tplc="17DCA900">
      <w:numFmt w:val="bullet"/>
      <w:lvlText w:val="*"/>
      <w:lvlJc w:val="left"/>
      <w:pPr>
        <w:ind w:left="83" w:hanging="187"/>
      </w:pPr>
      <w:rPr>
        <w:rFonts w:ascii="Arial" w:eastAsia="Arial" w:hAnsi="Arial" w:cs="Arial" w:hint="default"/>
        <w:spacing w:val="0"/>
        <w:w w:val="103"/>
        <w:lang w:val="es-ES" w:eastAsia="en-US" w:bidi="ar-SA"/>
      </w:rPr>
    </w:lvl>
    <w:lvl w:ilvl="1" w:tplc="10445B80">
      <w:numFmt w:val="bullet"/>
      <w:lvlText w:val="•"/>
      <w:lvlJc w:val="left"/>
      <w:pPr>
        <w:ind w:left="655" w:hanging="187"/>
      </w:pPr>
      <w:rPr>
        <w:rFonts w:hint="default"/>
        <w:lang w:val="es-ES" w:eastAsia="en-US" w:bidi="ar-SA"/>
      </w:rPr>
    </w:lvl>
    <w:lvl w:ilvl="2" w:tplc="A6465F58">
      <w:numFmt w:val="bullet"/>
      <w:lvlText w:val="•"/>
      <w:lvlJc w:val="left"/>
      <w:pPr>
        <w:ind w:left="1231" w:hanging="187"/>
      </w:pPr>
      <w:rPr>
        <w:rFonts w:hint="default"/>
        <w:lang w:val="es-ES" w:eastAsia="en-US" w:bidi="ar-SA"/>
      </w:rPr>
    </w:lvl>
    <w:lvl w:ilvl="3" w:tplc="3B4C2FF0">
      <w:numFmt w:val="bullet"/>
      <w:lvlText w:val="•"/>
      <w:lvlJc w:val="left"/>
      <w:pPr>
        <w:ind w:left="1807" w:hanging="187"/>
      </w:pPr>
      <w:rPr>
        <w:rFonts w:hint="default"/>
        <w:lang w:val="es-ES" w:eastAsia="en-US" w:bidi="ar-SA"/>
      </w:rPr>
    </w:lvl>
    <w:lvl w:ilvl="4" w:tplc="7A2ED374">
      <w:numFmt w:val="bullet"/>
      <w:lvlText w:val="•"/>
      <w:lvlJc w:val="left"/>
      <w:pPr>
        <w:ind w:left="2383" w:hanging="187"/>
      </w:pPr>
      <w:rPr>
        <w:rFonts w:hint="default"/>
        <w:lang w:val="es-ES" w:eastAsia="en-US" w:bidi="ar-SA"/>
      </w:rPr>
    </w:lvl>
    <w:lvl w:ilvl="5" w:tplc="B66CC11E">
      <w:numFmt w:val="bullet"/>
      <w:lvlText w:val="•"/>
      <w:lvlJc w:val="left"/>
      <w:pPr>
        <w:ind w:left="2959" w:hanging="187"/>
      </w:pPr>
      <w:rPr>
        <w:rFonts w:hint="default"/>
        <w:lang w:val="es-ES" w:eastAsia="en-US" w:bidi="ar-SA"/>
      </w:rPr>
    </w:lvl>
    <w:lvl w:ilvl="6" w:tplc="0E90200C">
      <w:numFmt w:val="bullet"/>
      <w:lvlText w:val="•"/>
      <w:lvlJc w:val="left"/>
      <w:pPr>
        <w:ind w:left="3535" w:hanging="187"/>
      </w:pPr>
      <w:rPr>
        <w:rFonts w:hint="default"/>
        <w:lang w:val="es-ES" w:eastAsia="en-US" w:bidi="ar-SA"/>
      </w:rPr>
    </w:lvl>
    <w:lvl w:ilvl="7" w:tplc="D39A7940">
      <w:numFmt w:val="bullet"/>
      <w:lvlText w:val="•"/>
      <w:lvlJc w:val="left"/>
      <w:pPr>
        <w:ind w:left="4111" w:hanging="187"/>
      </w:pPr>
      <w:rPr>
        <w:rFonts w:hint="default"/>
        <w:lang w:val="es-ES" w:eastAsia="en-US" w:bidi="ar-SA"/>
      </w:rPr>
    </w:lvl>
    <w:lvl w:ilvl="8" w:tplc="1B980DC0">
      <w:numFmt w:val="bullet"/>
      <w:lvlText w:val="•"/>
      <w:lvlJc w:val="left"/>
      <w:pPr>
        <w:ind w:left="4687" w:hanging="187"/>
      </w:pPr>
      <w:rPr>
        <w:rFonts w:hint="default"/>
        <w:lang w:val="es-ES" w:eastAsia="en-US" w:bidi="ar-SA"/>
      </w:rPr>
    </w:lvl>
  </w:abstractNum>
  <w:abstractNum w:abstractNumId="77" w15:restartNumberingAfterBreak="0">
    <w:nsid w:val="7F6404AD"/>
    <w:multiLevelType w:val="hybridMultilevel"/>
    <w:tmpl w:val="0BC83D8C"/>
    <w:lvl w:ilvl="0" w:tplc="A4968D48">
      <w:start w:val="1"/>
      <w:numFmt w:val="decimal"/>
      <w:pStyle w:val="Epgrafe1"/>
      <w:lvlText w:val="Tabla %1."/>
      <w:lvlJc w:val="left"/>
      <w:pPr>
        <w:ind w:left="360" w:hanging="360"/>
      </w:pPr>
      <w:rPr>
        <w:rFonts w:ascii="Constantia" w:hAnsi="Constantia" w:hint="default"/>
        <w:b/>
        <w:i w:val="0"/>
        <w:color w:val="auto"/>
        <w:sz w:val="16"/>
        <w:lang w:val="es-MX"/>
      </w:rPr>
    </w:lvl>
    <w:lvl w:ilvl="1" w:tplc="080A0003">
      <w:start w:val="1"/>
      <w:numFmt w:val="bullet"/>
      <w:lvlText w:val="o"/>
      <w:lvlJc w:val="left"/>
      <w:pPr>
        <w:ind w:left="1080" w:hanging="360"/>
      </w:pPr>
      <w:rPr>
        <w:rFonts w:ascii="Courier New" w:hAnsi="Courier New" w:cs="Courier New" w:hint="default"/>
      </w:rPr>
    </w:lvl>
    <w:lvl w:ilvl="2" w:tplc="080A0005">
      <w:start w:val="1"/>
      <w:numFmt w:val="bullet"/>
      <w:lvlText w:val=""/>
      <w:lvlJc w:val="left"/>
      <w:pPr>
        <w:ind w:left="1800" w:hanging="360"/>
      </w:pPr>
      <w:rPr>
        <w:rFonts w:ascii="Wingdings" w:hAnsi="Wingdings" w:hint="default"/>
      </w:rPr>
    </w:lvl>
    <w:lvl w:ilvl="3" w:tplc="080A000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78" w15:restartNumberingAfterBreak="0">
    <w:nsid w:val="7F814910"/>
    <w:multiLevelType w:val="multilevel"/>
    <w:tmpl w:val="FE105516"/>
    <w:lvl w:ilvl="0">
      <w:start w:val="1"/>
      <w:numFmt w:val="bullet"/>
      <w:pStyle w:val="VIETAS10"/>
      <w:lvlText w:val=""/>
      <w:lvlJc w:val="left"/>
      <w:pPr>
        <w:tabs>
          <w:tab w:val="num" w:pos="284"/>
        </w:tabs>
        <w:ind w:left="284" w:hanging="284"/>
      </w:pPr>
      <w:rPr>
        <w:rFonts w:ascii="Symbol" w:hAnsi="Symbol" w:hint="default"/>
        <w:color w:val="auto"/>
      </w:rPr>
    </w:lvl>
    <w:lvl w:ilvl="1">
      <w:start w:val="1"/>
      <w:numFmt w:val="bullet"/>
      <w:lvlText w:val=""/>
      <w:lvlJc w:val="left"/>
      <w:pPr>
        <w:tabs>
          <w:tab w:val="num" w:pos="720"/>
        </w:tabs>
        <w:ind w:left="720" w:hanging="360"/>
      </w:pPr>
      <w:rPr>
        <w:rFonts w:ascii="Symbol" w:hAnsi="Symbol" w:hint="default"/>
        <w:color w:val="auto"/>
      </w:rPr>
    </w:lvl>
    <w:lvl w:ilvl="2">
      <w:start w:val="1"/>
      <w:numFmt w:val="bullet"/>
      <w:lvlText w:val=""/>
      <w:lvlJc w:val="left"/>
      <w:pPr>
        <w:tabs>
          <w:tab w:val="num" w:pos="1080"/>
        </w:tabs>
        <w:ind w:left="1080" w:hanging="360"/>
      </w:pPr>
      <w:rPr>
        <w:rFonts w:ascii="Symbol" w:hAnsi="Symbol" w:hint="default"/>
        <w:color w:val="auto"/>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num w:numId="1" w16cid:durableId="1919778290">
    <w:abstractNumId w:val="45"/>
    <w:lvlOverride w:ilvl="0">
      <w:lvl w:ilvl="0">
        <w:start w:val="1"/>
        <w:numFmt w:val="lowerLetter"/>
        <w:lvlText w:val="%1)"/>
        <w:lvlJc w:val="left"/>
        <w:pPr>
          <w:ind w:left="360" w:hanging="360"/>
        </w:pPr>
      </w:lvl>
    </w:lvlOverride>
    <w:lvlOverride w:ilvl="1">
      <w:lvl w:ilvl="1" w:tentative="1">
        <w:start w:val="1"/>
        <w:numFmt w:val="lowerLetter"/>
        <w:lvlText w:val="%2."/>
        <w:lvlJc w:val="left"/>
        <w:pPr>
          <w:ind w:left="1080" w:hanging="360"/>
        </w:pPr>
      </w:lvl>
    </w:lvlOverride>
    <w:lvlOverride w:ilvl="2">
      <w:lvl w:ilvl="2" w:tentative="1">
        <w:start w:val="1"/>
        <w:numFmt w:val="lowerRoman"/>
        <w:lvlText w:val="%3."/>
        <w:lvlJc w:val="right"/>
        <w:pPr>
          <w:ind w:left="1800" w:hanging="180"/>
        </w:pPr>
      </w:lvl>
    </w:lvlOverride>
    <w:lvlOverride w:ilvl="3">
      <w:lvl w:ilvl="3" w:tentative="1">
        <w:start w:val="1"/>
        <w:numFmt w:val="decimal"/>
        <w:lvlText w:val="%4."/>
        <w:lvlJc w:val="left"/>
        <w:pPr>
          <w:ind w:left="2520" w:hanging="360"/>
        </w:pPr>
      </w:lvl>
    </w:lvlOverride>
    <w:lvlOverride w:ilvl="4">
      <w:lvl w:ilvl="4" w:tentative="1">
        <w:start w:val="1"/>
        <w:numFmt w:val="lowerLetter"/>
        <w:lvlText w:val="%5."/>
        <w:lvlJc w:val="left"/>
        <w:pPr>
          <w:ind w:left="3240" w:hanging="360"/>
        </w:pPr>
      </w:lvl>
    </w:lvlOverride>
    <w:lvlOverride w:ilvl="5">
      <w:lvl w:ilvl="5" w:tentative="1">
        <w:start w:val="1"/>
        <w:numFmt w:val="lowerRoman"/>
        <w:lvlText w:val="%6."/>
        <w:lvlJc w:val="right"/>
        <w:pPr>
          <w:ind w:left="3960" w:hanging="180"/>
        </w:pPr>
      </w:lvl>
    </w:lvlOverride>
    <w:lvlOverride w:ilvl="6">
      <w:lvl w:ilvl="6" w:tentative="1">
        <w:start w:val="1"/>
        <w:numFmt w:val="decimal"/>
        <w:lvlText w:val="%7."/>
        <w:lvlJc w:val="left"/>
        <w:pPr>
          <w:ind w:left="4680" w:hanging="360"/>
        </w:pPr>
      </w:lvl>
    </w:lvlOverride>
    <w:lvlOverride w:ilvl="7">
      <w:lvl w:ilvl="7" w:tentative="1">
        <w:start w:val="1"/>
        <w:numFmt w:val="lowerLetter"/>
        <w:lvlText w:val="%8."/>
        <w:lvlJc w:val="left"/>
        <w:pPr>
          <w:ind w:left="5400" w:hanging="360"/>
        </w:pPr>
      </w:lvl>
    </w:lvlOverride>
    <w:lvlOverride w:ilvl="8">
      <w:lvl w:ilvl="8" w:tentative="1">
        <w:start w:val="1"/>
        <w:numFmt w:val="lowerRoman"/>
        <w:lvlText w:val="%9."/>
        <w:lvlJc w:val="right"/>
        <w:pPr>
          <w:ind w:left="6120" w:hanging="180"/>
        </w:pPr>
      </w:lvl>
    </w:lvlOverride>
  </w:num>
  <w:num w:numId="2" w16cid:durableId="852063368">
    <w:abstractNumId w:val="51"/>
  </w:num>
  <w:num w:numId="3" w16cid:durableId="2127965177">
    <w:abstractNumId w:val="63"/>
  </w:num>
  <w:num w:numId="4" w16cid:durableId="1400982016">
    <w:abstractNumId w:val="74"/>
  </w:num>
  <w:num w:numId="5" w16cid:durableId="766728230">
    <w:abstractNumId w:val="77"/>
  </w:num>
  <w:num w:numId="6" w16cid:durableId="2009403406">
    <w:abstractNumId w:val="39"/>
  </w:num>
  <w:num w:numId="7" w16cid:durableId="132855607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147354098">
    <w:abstractNumId w:val="45"/>
  </w:num>
  <w:num w:numId="9" w16cid:durableId="1561137925">
    <w:abstractNumId w:val="1"/>
  </w:num>
  <w:num w:numId="10" w16cid:durableId="1922523711">
    <w:abstractNumId w:val="0"/>
  </w:num>
  <w:num w:numId="11" w16cid:durableId="54161058">
    <w:abstractNumId w:val="69"/>
  </w:num>
  <w:num w:numId="12" w16cid:durableId="2024167612">
    <w:abstractNumId w:val="30"/>
  </w:num>
  <w:num w:numId="13" w16cid:durableId="306128417">
    <w:abstractNumId w:val="29"/>
  </w:num>
  <w:num w:numId="14" w16cid:durableId="852107576">
    <w:abstractNumId w:val="34"/>
  </w:num>
  <w:num w:numId="15" w16cid:durableId="586885121">
    <w:abstractNumId w:val="54"/>
  </w:num>
  <w:num w:numId="16" w16cid:durableId="1175344973">
    <w:abstractNumId w:val="49"/>
  </w:num>
  <w:num w:numId="17" w16cid:durableId="1542402392">
    <w:abstractNumId w:val="64"/>
  </w:num>
  <w:num w:numId="18" w16cid:durableId="278146258">
    <w:abstractNumId w:val="78"/>
  </w:num>
  <w:num w:numId="19" w16cid:durableId="1463306988">
    <w:abstractNumId w:val="52"/>
  </w:num>
  <w:num w:numId="20" w16cid:durableId="1071199012">
    <w:abstractNumId w:val="31"/>
  </w:num>
  <w:num w:numId="21" w16cid:durableId="591088770">
    <w:abstractNumId w:val="10"/>
  </w:num>
  <w:num w:numId="22" w16cid:durableId="470681517">
    <w:abstractNumId w:val="73"/>
  </w:num>
  <w:num w:numId="23" w16cid:durableId="2025787118">
    <w:abstractNumId w:val="33"/>
  </w:num>
  <w:num w:numId="24" w16cid:durableId="201213477">
    <w:abstractNumId w:val="38"/>
  </w:num>
  <w:num w:numId="25" w16cid:durableId="525676812">
    <w:abstractNumId w:val="40"/>
  </w:num>
  <w:num w:numId="26" w16cid:durableId="88435301">
    <w:abstractNumId w:val="59"/>
  </w:num>
  <w:num w:numId="27" w16cid:durableId="764958129">
    <w:abstractNumId w:val="70"/>
  </w:num>
  <w:num w:numId="28" w16cid:durableId="461777437">
    <w:abstractNumId w:val="5"/>
  </w:num>
  <w:num w:numId="29" w16cid:durableId="891497631">
    <w:abstractNumId w:val="6"/>
  </w:num>
  <w:num w:numId="30" w16cid:durableId="1925719971">
    <w:abstractNumId w:val="7"/>
  </w:num>
  <w:num w:numId="31" w16cid:durableId="525796477">
    <w:abstractNumId w:val="8"/>
  </w:num>
  <w:num w:numId="32" w16cid:durableId="1508866676">
    <w:abstractNumId w:val="9"/>
  </w:num>
  <w:num w:numId="33" w16cid:durableId="1120025493">
    <w:abstractNumId w:val="11"/>
  </w:num>
  <w:num w:numId="34" w16cid:durableId="631835657">
    <w:abstractNumId w:val="12"/>
  </w:num>
  <w:num w:numId="35" w16cid:durableId="637493308">
    <w:abstractNumId w:val="13"/>
  </w:num>
  <w:num w:numId="36" w16cid:durableId="953436991">
    <w:abstractNumId w:val="14"/>
  </w:num>
  <w:num w:numId="37" w16cid:durableId="1433626159">
    <w:abstractNumId w:val="15"/>
  </w:num>
  <w:num w:numId="38" w16cid:durableId="1021277589">
    <w:abstractNumId w:val="16"/>
  </w:num>
  <w:num w:numId="39" w16cid:durableId="277296609">
    <w:abstractNumId w:val="17"/>
  </w:num>
  <w:num w:numId="40" w16cid:durableId="1321152962">
    <w:abstractNumId w:val="18"/>
  </w:num>
  <w:num w:numId="41" w16cid:durableId="1524130258">
    <w:abstractNumId w:val="19"/>
  </w:num>
  <w:num w:numId="42" w16cid:durableId="1098522154">
    <w:abstractNumId w:val="20"/>
  </w:num>
  <w:num w:numId="43" w16cid:durableId="43911889">
    <w:abstractNumId w:val="21"/>
  </w:num>
  <w:num w:numId="44" w16cid:durableId="328680025">
    <w:abstractNumId w:val="22"/>
  </w:num>
  <w:num w:numId="45" w16cid:durableId="1989018644">
    <w:abstractNumId w:val="23"/>
  </w:num>
  <w:num w:numId="46" w16cid:durableId="2132505568">
    <w:abstractNumId w:val="24"/>
  </w:num>
  <w:num w:numId="47" w16cid:durableId="1299919514">
    <w:abstractNumId w:val="25"/>
  </w:num>
  <w:num w:numId="48" w16cid:durableId="1697149432">
    <w:abstractNumId w:val="26"/>
  </w:num>
  <w:num w:numId="49" w16cid:durableId="314458849">
    <w:abstractNumId w:val="27"/>
  </w:num>
  <w:num w:numId="50" w16cid:durableId="217938666">
    <w:abstractNumId w:val="28"/>
  </w:num>
  <w:num w:numId="51" w16cid:durableId="1020010406">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918634745">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582133689">
    <w:abstractNumId w:val="3"/>
  </w:num>
  <w:num w:numId="54" w16cid:durableId="1161774827">
    <w:abstractNumId w:val="4"/>
  </w:num>
  <w:num w:numId="55" w16cid:durableId="253362724">
    <w:abstractNumId w:val="36"/>
  </w:num>
  <w:num w:numId="56" w16cid:durableId="951932908">
    <w:abstractNumId w:val="44"/>
  </w:num>
  <w:num w:numId="57" w16cid:durableId="42797424">
    <w:abstractNumId w:val="71"/>
  </w:num>
  <w:num w:numId="58" w16cid:durableId="54091865">
    <w:abstractNumId w:val="75"/>
  </w:num>
  <w:num w:numId="59" w16cid:durableId="247927895">
    <w:abstractNumId w:val="66"/>
  </w:num>
  <w:num w:numId="60" w16cid:durableId="1320227286">
    <w:abstractNumId w:val="55"/>
  </w:num>
  <w:num w:numId="61" w16cid:durableId="279144227">
    <w:abstractNumId w:val="43"/>
  </w:num>
  <w:num w:numId="62" w16cid:durableId="683214824">
    <w:abstractNumId w:val="46"/>
  </w:num>
  <w:num w:numId="63" w16cid:durableId="175388967">
    <w:abstractNumId w:val="53"/>
  </w:num>
  <w:num w:numId="64" w16cid:durableId="866482749">
    <w:abstractNumId w:val="61"/>
  </w:num>
  <w:num w:numId="65" w16cid:durableId="1308971780">
    <w:abstractNumId w:val="68"/>
  </w:num>
  <w:num w:numId="66" w16cid:durableId="414979781">
    <w:abstractNumId w:val="72"/>
  </w:num>
  <w:num w:numId="67" w16cid:durableId="1292781680">
    <w:abstractNumId w:val="57"/>
  </w:num>
  <w:num w:numId="68" w16cid:durableId="2045473344">
    <w:abstractNumId w:val="42"/>
  </w:num>
  <w:num w:numId="69" w16cid:durableId="1121919912">
    <w:abstractNumId w:val="48"/>
  </w:num>
  <w:num w:numId="70" w16cid:durableId="1044788706">
    <w:abstractNumId w:val="56"/>
  </w:num>
  <w:num w:numId="71" w16cid:durableId="457141938">
    <w:abstractNumId w:val="67"/>
  </w:num>
  <w:num w:numId="72" w16cid:durableId="340813352">
    <w:abstractNumId w:val="35"/>
  </w:num>
  <w:num w:numId="73" w16cid:durableId="943418757">
    <w:abstractNumId w:val="50"/>
  </w:num>
  <w:num w:numId="74" w16cid:durableId="2113940656">
    <w:abstractNumId w:val="41"/>
  </w:num>
  <w:num w:numId="75" w16cid:durableId="1068500795">
    <w:abstractNumId w:val="58"/>
  </w:num>
  <w:num w:numId="76" w16cid:durableId="250284439">
    <w:abstractNumId w:val="32"/>
  </w:num>
  <w:num w:numId="77" w16cid:durableId="1554806668">
    <w:abstractNumId w:val="60"/>
  </w:num>
  <w:num w:numId="78" w16cid:durableId="269896704">
    <w:abstractNumId w:val="37"/>
  </w:num>
  <w:num w:numId="79" w16cid:durableId="120610604">
    <w:abstractNumId w:val="47"/>
  </w:num>
  <w:num w:numId="80" w16cid:durableId="502206345">
    <w:abstractNumId w:val="65"/>
  </w:num>
  <w:num w:numId="81" w16cid:durableId="2065520471">
    <w:abstractNumId w:val="76"/>
  </w:num>
  <w:numIdMacAtCleanup w:val="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03A1"/>
    <w:rsid w:val="000015B3"/>
    <w:rsid w:val="00004818"/>
    <w:rsid w:val="00004F88"/>
    <w:rsid w:val="00005A34"/>
    <w:rsid w:val="000062DB"/>
    <w:rsid w:val="00014AB2"/>
    <w:rsid w:val="000236BB"/>
    <w:rsid w:val="00025255"/>
    <w:rsid w:val="00025766"/>
    <w:rsid w:val="00026B94"/>
    <w:rsid w:val="00031AFF"/>
    <w:rsid w:val="000347EB"/>
    <w:rsid w:val="00037868"/>
    <w:rsid w:val="00041F64"/>
    <w:rsid w:val="00045885"/>
    <w:rsid w:val="000500C5"/>
    <w:rsid w:val="000502A8"/>
    <w:rsid w:val="000559A5"/>
    <w:rsid w:val="00060002"/>
    <w:rsid w:val="00061C1B"/>
    <w:rsid w:val="00066775"/>
    <w:rsid w:val="00070477"/>
    <w:rsid w:val="00076295"/>
    <w:rsid w:val="000774B4"/>
    <w:rsid w:val="00081B65"/>
    <w:rsid w:val="00083AD2"/>
    <w:rsid w:val="00086590"/>
    <w:rsid w:val="0009291A"/>
    <w:rsid w:val="0009309C"/>
    <w:rsid w:val="00093C34"/>
    <w:rsid w:val="000962F7"/>
    <w:rsid w:val="000A1705"/>
    <w:rsid w:val="000A624A"/>
    <w:rsid w:val="000B2577"/>
    <w:rsid w:val="000B6EB4"/>
    <w:rsid w:val="000B71F8"/>
    <w:rsid w:val="000C08BD"/>
    <w:rsid w:val="000C1485"/>
    <w:rsid w:val="000C7141"/>
    <w:rsid w:val="000C759A"/>
    <w:rsid w:val="000F712C"/>
    <w:rsid w:val="000F7A68"/>
    <w:rsid w:val="00101E8C"/>
    <w:rsid w:val="001063F6"/>
    <w:rsid w:val="001102AC"/>
    <w:rsid w:val="00113610"/>
    <w:rsid w:val="001151B3"/>
    <w:rsid w:val="00123D2B"/>
    <w:rsid w:val="00131161"/>
    <w:rsid w:val="00132E09"/>
    <w:rsid w:val="00137F39"/>
    <w:rsid w:val="0014124D"/>
    <w:rsid w:val="0014289D"/>
    <w:rsid w:val="00142B1D"/>
    <w:rsid w:val="00144A03"/>
    <w:rsid w:val="00147AB2"/>
    <w:rsid w:val="00151BA3"/>
    <w:rsid w:val="001539B1"/>
    <w:rsid w:val="00160458"/>
    <w:rsid w:val="00160AC9"/>
    <w:rsid w:val="001614B2"/>
    <w:rsid w:val="00164CCB"/>
    <w:rsid w:val="00165993"/>
    <w:rsid w:val="00167270"/>
    <w:rsid w:val="00175EBD"/>
    <w:rsid w:val="001777F7"/>
    <w:rsid w:val="001802E6"/>
    <w:rsid w:val="00180F12"/>
    <w:rsid w:val="001823B1"/>
    <w:rsid w:val="00182D6D"/>
    <w:rsid w:val="00186233"/>
    <w:rsid w:val="00191039"/>
    <w:rsid w:val="00193175"/>
    <w:rsid w:val="001948BB"/>
    <w:rsid w:val="00194ED9"/>
    <w:rsid w:val="001A4BD1"/>
    <w:rsid w:val="001A6225"/>
    <w:rsid w:val="001B5334"/>
    <w:rsid w:val="001C0A32"/>
    <w:rsid w:val="001D3E49"/>
    <w:rsid w:val="001D530A"/>
    <w:rsid w:val="001D588A"/>
    <w:rsid w:val="001D7943"/>
    <w:rsid w:val="001E3070"/>
    <w:rsid w:val="001E7D58"/>
    <w:rsid w:val="001F0D88"/>
    <w:rsid w:val="001F3B36"/>
    <w:rsid w:val="001F5CE2"/>
    <w:rsid w:val="001F785D"/>
    <w:rsid w:val="00203048"/>
    <w:rsid w:val="00203667"/>
    <w:rsid w:val="00203F22"/>
    <w:rsid w:val="00205A62"/>
    <w:rsid w:val="00206066"/>
    <w:rsid w:val="002068B3"/>
    <w:rsid w:val="002118D8"/>
    <w:rsid w:val="00213154"/>
    <w:rsid w:val="00213C6B"/>
    <w:rsid w:val="00214917"/>
    <w:rsid w:val="00214DF5"/>
    <w:rsid w:val="002170BD"/>
    <w:rsid w:val="00225121"/>
    <w:rsid w:val="0023141B"/>
    <w:rsid w:val="0023343E"/>
    <w:rsid w:val="002344C4"/>
    <w:rsid w:val="00234A86"/>
    <w:rsid w:val="00237207"/>
    <w:rsid w:val="00240C79"/>
    <w:rsid w:val="00242D1C"/>
    <w:rsid w:val="00243EF7"/>
    <w:rsid w:val="002505A2"/>
    <w:rsid w:val="00251B7E"/>
    <w:rsid w:val="00252CDF"/>
    <w:rsid w:val="00264FBC"/>
    <w:rsid w:val="00271CD7"/>
    <w:rsid w:val="002766D8"/>
    <w:rsid w:val="00276FE7"/>
    <w:rsid w:val="00282259"/>
    <w:rsid w:val="00282675"/>
    <w:rsid w:val="002833C7"/>
    <w:rsid w:val="00290BEA"/>
    <w:rsid w:val="0029185C"/>
    <w:rsid w:val="0029487B"/>
    <w:rsid w:val="0029490D"/>
    <w:rsid w:val="0029794C"/>
    <w:rsid w:val="002A2E4D"/>
    <w:rsid w:val="002A580B"/>
    <w:rsid w:val="002B0003"/>
    <w:rsid w:val="002B105C"/>
    <w:rsid w:val="002B4B3E"/>
    <w:rsid w:val="002C1F6D"/>
    <w:rsid w:val="002C56B2"/>
    <w:rsid w:val="002C5B7F"/>
    <w:rsid w:val="002D1AC7"/>
    <w:rsid w:val="002D3474"/>
    <w:rsid w:val="002D5069"/>
    <w:rsid w:val="002D5295"/>
    <w:rsid w:val="002D61F3"/>
    <w:rsid w:val="002E5320"/>
    <w:rsid w:val="002F26BD"/>
    <w:rsid w:val="002F52D6"/>
    <w:rsid w:val="002F5C10"/>
    <w:rsid w:val="002F6D42"/>
    <w:rsid w:val="0030146B"/>
    <w:rsid w:val="0030584C"/>
    <w:rsid w:val="003133C5"/>
    <w:rsid w:val="00313F6C"/>
    <w:rsid w:val="003161DA"/>
    <w:rsid w:val="00322092"/>
    <w:rsid w:val="00322DA9"/>
    <w:rsid w:val="00326DDD"/>
    <w:rsid w:val="00327126"/>
    <w:rsid w:val="003303A1"/>
    <w:rsid w:val="00330E82"/>
    <w:rsid w:val="00335E5A"/>
    <w:rsid w:val="00341061"/>
    <w:rsid w:val="00343D24"/>
    <w:rsid w:val="00344EF3"/>
    <w:rsid w:val="00345155"/>
    <w:rsid w:val="00345D17"/>
    <w:rsid w:val="00346840"/>
    <w:rsid w:val="00352545"/>
    <w:rsid w:val="00353222"/>
    <w:rsid w:val="00356222"/>
    <w:rsid w:val="003604F1"/>
    <w:rsid w:val="00361CD5"/>
    <w:rsid w:val="0037037A"/>
    <w:rsid w:val="00371E72"/>
    <w:rsid w:val="00373556"/>
    <w:rsid w:val="00381237"/>
    <w:rsid w:val="00384042"/>
    <w:rsid w:val="00385C01"/>
    <w:rsid w:val="00390CA5"/>
    <w:rsid w:val="003921ED"/>
    <w:rsid w:val="003A09CD"/>
    <w:rsid w:val="003A6567"/>
    <w:rsid w:val="003B3D60"/>
    <w:rsid w:val="003C098F"/>
    <w:rsid w:val="003C56B3"/>
    <w:rsid w:val="003C5E20"/>
    <w:rsid w:val="003D3A7F"/>
    <w:rsid w:val="003E1CBA"/>
    <w:rsid w:val="003F4CBD"/>
    <w:rsid w:val="003F636A"/>
    <w:rsid w:val="003F7549"/>
    <w:rsid w:val="003F7B42"/>
    <w:rsid w:val="004000DC"/>
    <w:rsid w:val="00400684"/>
    <w:rsid w:val="00401F89"/>
    <w:rsid w:val="004024A9"/>
    <w:rsid w:val="004063CE"/>
    <w:rsid w:val="00406577"/>
    <w:rsid w:val="004104F4"/>
    <w:rsid w:val="00413B5C"/>
    <w:rsid w:val="0042103B"/>
    <w:rsid w:val="00426E7B"/>
    <w:rsid w:val="004315CB"/>
    <w:rsid w:val="00432D4E"/>
    <w:rsid w:val="00437D05"/>
    <w:rsid w:val="00446CA9"/>
    <w:rsid w:val="004503D5"/>
    <w:rsid w:val="00465D47"/>
    <w:rsid w:val="004741A8"/>
    <w:rsid w:val="00484502"/>
    <w:rsid w:val="00484F65"/>
    <w:rsid w:val="004916CD"/>
    <w:rsid w:val="004923FA"/>
    <w:rsid w:val="004A118B"/>
    <w:rsid w:val="004A16C3"/>
    <w:rsid w:val="004B3588"/>
    <w:rsid w:val="004B487F"/>
    <w:rsid w:val="004B5CC0"/>
    <w:rsid w:val="004B73CD"/>
    <w:rsid w:val="004B752F"/>
    <w:rsid w:val="004C0F81"/>
    <w:rsid w:val="004C115A"/>
    <w:rsid w:val="004C13E5"/>
    <w:rsid w:val="004C1807"/>
    <w:rsid w:val="004C2851"/>
    <w:rsid w:val="004C2FB9"/>
    <w:rsid w:val="004C4C2D"/>
    <w:rsid w:val="004D3A1E"/>
    <w:rsid w:val="004D721B"/>
    <w:rsid w:val="004E17F4"/>
    <w:rsid w:val="004E41F1"/>
    <w:rsid w:val="004E464A"/>
    <w:rsid w:val="004E5A01"/>
    <w:rsid w:val="004E6DF1"/>
    <w:rsid w:val="004F030A"/>
    <w:rsid w:val="004F0FFA"/>
    <w:rsid w:val="004F4F9C"/>
    <w:rsid w:val="004F5D04"/>
    <w:rsid w:val="0050186F"/>
    <w:rsid w:val="00503250"/>
    <w:rsid w:val="005178E7"/>
    <w:rsid w:val="00520D46"/>
    <w:rsid w:val="00524C8F"/>
    <w:rsid w:val="0052708A"/>
    <w:rsid w:val="005270AC"/>
    <w:rsid w:val="00534BCA"/>
    <w:rsid w:val="005362C4"/>
    <w:rsid w:val="00536A9C"/>
    <w:rsid w:val="00542392"/>
    <w:rsid w:val="00545121"/>
    <w:rsid w:val="00545384"/>
    <w:rsid w:val="005455FA"/>
    <w:rsid w:val="005479BA"/>
    <w:rsid w:val="005530A1"/>
    <w:rsid w:val="00555397"/>
    <w:rsid w:val="005574CD"/>
    <w:rsid w:val="005602C8"/>
    <w:rsid w:val="005620E6"/>
    <w:rsid w:val="00562F68"/>
    <w:rsid w:val="00567515"/>
    <w:rsid w:val="00571097"/>
    <w:rsid w:val="00573385"/>
    <w:rsid w:val="005769AA"/>
    <w:rsid w:val="00581A33"/>
    <w:rsid w:val="00587AAB"/>
    <w:rsid w:val="00590122"/>
    <w:rsid w:val="00591D4F"/>
    <w:rsid w:val="00596A6C"/>
    <w:rsid w:val="005976B1"/>
    <w:rsid w:val="005A3B73"/>
    <w:rsid w:val="005B156E"/>
    <w:rsid w:val="005B4ECC"/>
    <w:rsid w:val="005B5038"/>
    <w:rsid w:val="005B7145"/>
    <w:rsid w:val="005B785F"/>
    <w:rsid w:val="005B7886"/>
    <w:rsid w:val="005D4807"/>
    <w:rsid w:val="005E4A86"/>
    <w:rsid w:val="005F270D"/>
    <w:rsid w:val="005F56F4"/>
    <w:rsid w:val="005F6A4A"/>
    <w:rsid w:val="005F6E54"/>
    <w:rsid w:val="00603763"/>
    <w:rsid w:val="00604D6B"/>
    <w:rsid w:val="00613722"/>
    <w:rsid w:val="00613C4D"/>
    <w:rsid w:val="00615621"/>
    <w:rsid w:val="00616A7A"/>
    <w:rsid w:val="0061756A"/>
    <w:rsid w:val="006213CA"/>
    <w:rsid w:val="0062427A"/>
    <w:rsid w:val="00633C3D"/>
    <w:rsid w:val="0063556F"/>
    <w:rsid w:val="00641B97"/>
    <w:rsid w:val="0064282A"/>
    <w:rsid w:val="00645DF3"/>
    <w:rsid w:val="00647067"/>
    <w:rsid w:val="006567A1"/>
    <w:rsid w:val="0066305B"/>
    <w:rsid w:val="006637E2"/>
    <w:rsid w:val="00663F20"/>
    <w:rsid w:val="00665F4C"/>
    <w:rsid w:val="00666628"/>
    <w:rsid w:val="006717B6"/>
    <w:rsid w:val="006769A7"/>
    <w:rsid w:val="00681422"/>
    <w:rsid w:val="00682D6E"/>
    <w:rsid w:val="0068682F"/>
    <w:rsid w:val="00686FFC"/>
    <w:rsid w:val="00687242"/>
    <w:rsid w:val="006909D2"/>
    <w:rsid w:val="006A0A57"/>
    <w:rsid w:val="006A1715"/>
    <w:rsid w:val="006A2789"/>
    <w:rsid w:val="006A4DCA"/>
    <w:rsid w:val="006B30CA"/>
    <w:rsid w:val="006B424C"/>
    <w:rsid w:val="006C3957"/>
    <w:rsid w:val="006C45B4"/>
    <w:rsid w:val="006D17BF"/>
    <w:rsid w:val="006D2A30"/>
    <w:rsid w:val="006F019F"/>
    <w:rsid w:val="006F3E5F"/>
    <w:rsid w:val="006F4198"/>
    <w:rsid w:val="006F7D30"/>
    <w:rsid w:val="00701158"/>
    <w:rsid w:val="007012D7"/>
    <w:rsid w:val="00701CBB"/>
    <w:rsid w:val="00702794"/>
    <w:rsid w:val="00705C6B"/>
    <w:rsid w:val="00714B48"/>
    <w:rsid w:val="0071622B"/>
    <w:rsid w:val="00717407"/>
    <w:rsid w:val="007232A3"/>
    <w:rsid w:val="0073136E"/>
    <w:rsid w:val="00731FCC"/>
    <w:rsid w:val="00734DD4"/>
    <w:rsid w:val="00737F7E"/>
    <w:rsid w:val="00740B80"/>
    <w:rsid w:val="00740BD8"/>
    <w:rsid w:val="00745CFB"/>
    <w:rsid w:val="00746FF6"/>
    <w:rsid w:val="00747606"/>
    <w:rsid w:val="0075323A"/>
    <w:rsid w:val="00760B1E"/>
    <w:rsid w:val="00761551"/>
    <w:rsid w:val="00761A04"/>
    <w:rsid w:val="007635B1"/>
    <w:rsid w:val="00764C4E"/>
    <w:rsid w:val="00765D32"/>
    <w:rsid w:val="00767A39"/>
    <w:rsid w:val="00772D94"/>
    <w:rsid w:val="00775314"/>
    <w:rsid w:val="00776969"/>
    <w:rsid w:val="00781DF1"/>
    <w:rsid w:val="0078512A"/>
    <w:rsid w:val="00791444"/>
    <w:rsid w:val="00793682"/>
    <w:rsid w:val="00794BF9"/>
    <w:rsid w:val="00796386"/>
    <w:rsid w:val="007B1338"/>
    <w:rsid w:val="007B38B8"/>
    <w:rsid w:val="007B5DA0"/>
    <w:rsid w:val="007C5481"/>
    <w:rsid w:val="007D124F"/>
    <w:rsid w:val="007D3687"/>
    <w:rsid w:val="007D4170"/>
    <w:rsid w:val="007D497D"/>
    <w:rsid w:val="007D5584"/>
    <w:rsid w:val="007D5D82"/>
    <w:rsid w:val="007E1D18"/>
    <w:rsid w:val="007E33D9"/>
    <w:rsid w:val="007E3B3A"/>
    <w:rsid w:val="007E5100"/>
    <w:rsid w:val="007E5331"/>
    <w:rsid w:val="007F4C63"/>
    <w:rsid w:val="007F7384"/>
    <w:rsid w:val="00802DB9"/>
    <w:rsid w:val="00803A6A"/>
    <w:rsid w:val="00810486"/>
    <w:rsid w:val="0081451F"/>
    <w:rsid w:val="00814D7E"/>
    <w:rsid w:val="00817792"/>
    <w:rsid w:val="00820E76"/>
    <w:rsid w:val="0082248B"/>
    <w:rsid w:val="00827964"/>
    <w:rsid w:val="00832038"/>
    <w:rsid w:val="008321C3"/>
    <w:rsid w:val="008357B0"/>
    <w:rsid w:val="0083626D"/>
    <w:rsid w:val="00840320"/>
    <w:rsid w:val="00845CDB"/>
    <w:rsid w:val="0085568A"/>
    <w:rsid w:val="00857C36"/>
    <w:rsid w:val="00861C4B"/>
    <w:rsid w:val="00863DF8"/>
    <w:rsid w:val="00872D01"/>
    <w:rsid w:val="008806BD"/>
    <w:rsid w:val="008851FD"/>
    <w:rsid w:val="00886CD4"/>
    <w:rsid w:val="00891842"/>
    <w:rsid w:val="00893179"/>
    <w:rsid w:val="008A2AD9"/>
    <w:rsid w:val="008A7C5D"/>
    <w:rsid w:val="008B06F8"/>
    <w:rsid w:val="008B111A"/>
    <w:rsid w:val="008B41FD"/>
    <w:rsid w:val="008B519D"/>
    <w:rsid w:val="008C36E0"/>
    <w:rsid w:val="008C4048"/>
    <w:rsid w:val="008D7EE9"/>
    <w:rsid w:val="008E1388"/>
    <w:rsid w:val="008E1EE5"/>
    <w:rsid w:val="008E285C"/>
    <w:rsid w:val="008E3A4C"/>
    <w:rsid w:val="008E53F6"/>
    <w:rsid w:val="008E5F14"/>
    <w:rsid w:val="008E6DCA"/>
    <w:rsid w:val="008F07AC"/>
    <w:rsid w:val="008F08CF"/>
    <w:rsid w:val="008F3251"/>
    <w:rsid w:val="008F3ED1"/>
    <w:rsid w:val="009010B8"/>
    <w:rsid w:val="00903466"/>
    <w:rsid w:val="009062EE"/>
    <w:rsid w:val="009160A6"/>
    <w:rsid w:val="009213FF"/>
    <w:rsid w:val="009426F7"/>
    <w:rsid w:val="009443BD"/>
    <w:rsid w:val="00945161"/>
    <w:rsid w:val="009506F2"/>
    <w:rsid w:val="00951C6A"/>
    <w:rsid w:val="009520A9"/>
    <w:rsid w:val="009548A6"/>
    <w:rsid w:val="009548FE"/>
    <w:rsid w:val="00955558"/>
    <w:rsid w:val="00957E42"/>
    <w:rsid w:val="0096028C"/>
    <w:rsid w:val="0096473A"/>
    <w:rsid w:val="00971BD5"/>
    <w:rsid w:val="00973075"/>
    <w:rsid w:val="00973649"/>
    <w:rsid w:val="00975940"/>
    <w:rsid w:val="00977716"/>
    <w:rsid w:val="00977B94"/>
    <w:rsid w:val="0098429A"/>
    <w:rsid w:val="00992E6B"/>
    <w:rsid w:val="00995177"/>
    <w:rsid w:val="009A0D62"/>
    <w:rsid w:val="009A6201"/>
    <w:rsid w:val="009A6CE6"/>
    <w:rsid w:val="009A7491"/>
    <w:rsid w:val="009A7609"/>
    <w:rsid w:val="009B1E20"/>
    <w:rsid w:val="009B231F"/>
    <w:rsid w:val="009B26B6"/>
    <w:rsid w:val="009B2EB6"/>
    <w:rsid w:val="009B37BD"/>
    <w:rsid w:val="009B68DB"/>
    <w:rsid w:val="009C0DDE"/>
    <w:rsid w:val="009C0E50"/>
    <w:rsid w:val="009C0EFF"/>
    <w:rsid w:val="009C2342"/>
    <w:rsid w:val="009C5696"/>
    <w:rsid w:val="009C750F"/>
    <w:rsid w:val="009E1D3A"/>
    <w:rsid w:val="009E3922"/>
    <w:rsid w:val="009F43B2"/>
    <w:rsid w:val="009F4559"/>
    <w:rsid w:val="009F63F1"/>
    <w:rsid w:val="009F7EF4"/>
    <w:rsid w:val="00A02C18"/>
    <w:rsid w:val="00A03CD1"/>
    <w:rsid w:val="00A0460E"/>
    <w:rsid w:val="00A15FA4"/>
    <w:rsid w:val="00A2358D"/>
    <w:rsid w:val="00A23E84"/>
    <w:rsid w:val="00A25412"/>
    <w:rsid w:val="00A402DD"/>
    <w:rsid w:val="00A41707"/>
    <w:rsid w:val="00A43D10"/>
    <w:rsid w:val="00A448EE"/>
    <w:rsid w:val="00A4501B"/>
    <w:rsid w:val="00A45D55"/>
    <w:rsid w:val="00A507E4"/>
    <w:rsid w:val="00A52122"/>
    <w:rsid w:val="00A5325D"/>
    <w:rsid w:val="00A5507E"/>
    <w:rsid w:val="00A55C87"/>
    <w:rsid w:val="00A57A89"/>
    <w:rsid w:val="00A621DD"/>
    <w:rsid w:val="00A64034"/>
    <w:rsid w:val="00A64126"/>
    <w:rsid w:val="00A659D2"/>
    <w:rsid w:val="00A6780F"/>
    <w:rsid w:val="00A811B0"/>
    <w:rsid w:val="00A8396C"/>
    <w:rsid w:val="00A83A95"/>
    <w:rsid w:val="00A84448"/>
    <w:rsid w:val="00A86EDF"/>
    <w:rsid w:val="00A87399"/>
    <w:rsid w:val="00A96420"/>
    <w:rsid w:val="00AA1028"/>
    <w:rsid w:val="00AA107C"/>
    <w:rsid w:val="00AB1B94"/>
    <w:rsid w:val="00AB288C"/>
    <w:rsid w:val="00AC1960"/>
    <w:rsid w:val="00AC44A0"/>
    <w:rsid w:val="00AD1BEE"/>
    <w:rsid w:val="00AD3D04"/>
    <w:rsid w:val="00AD40C4"/>
    <w:rsid w:val="00AD4224"/>
    <w:rsid w:val="00AD49E3"/>
    <w:rsid w:val="00AD53D1"/>
    <w:rsid w:val="00AD5A74"/>
    <w:rsid w:val="00AD7B5A"/>
    <w:rsid w:val="00AE500B"/>
    <w:rsid w:val="00AF07E9"/>
    <w:rsid w:val="00AF6CF8"/>
    <w:rsid w:val="00AF6E57"/>
    <w:rsid w:val="00B05502"/>
    <w:rsid w:val="00B1102F"/>
    <w:rsid w:val="00B16326"/>
    <w:rsid w:val="00B219F8"/>
    <w:rsid w:val="00B223D5"/>
    <w:rsid w:val="00B24743"/>
    <w:rsid w:val="00B25646"/>
    <w:rsid w:val="00B27E05"/>
    <w:rsid w:val="00B27EA5"/>
    <w:rsid w:val="00B27FF3"/>
    <w:rsid w:val="00B354A3"/>
    <w:rsid w:val="00B406D3"/>
    <w:rsid w:val="00B452B7"/>
    <w:rsid w:val="00B45C3D"/>
    <w:rsid w:val="00B51401"/>
    <w:rsid w:val="00B51CA4"/>
    <w:rsid w:val="00B556EB"/>
    <w:rsid w:val="00B57724"/>
    <w:rsid w:val="00B66EA6"/>
    <w:rsid w:val="00B67A60"/>
    <w:rsid w:val="00B70806"/>
    <w:rsid w:val="00B71F52"/>
    <w:rsid w:val="00B74EA2"/>
    <w:rsid w:val="00B80F9F"/>
    <w:rsid w:val="00B82CB4"/>
    <w:rsid w:val="00B92C93"/>
    <w:rsid w:val="00B96598"/>
    <w:rsid w:val="00B966F6"/>
    <w:rsid w:val="00BA2FD6"/>
    <w:rsid w:val="00BA321C"/>
    <w:rsid w:val="00BA7D48"/>
    <w:rsid w:val="00BB099B"/>
    <w:rsid w:val="00BB2EDB"/>
    <w:rsid w:val="00BB40AC"/>
    <w:rsid w:val="00BC05EA"/>
    <w:rsid w:val="00BC74B7"/>
    <w:rsid w:val="00BD07B8"/>
    <w:rsid w:val="00BD41B2"/>
    <w:rsid w:val="00BD4490"/>
    <w:rsid w:val="00BD45C5"/>
    <w:rsid w:val="00BD4761"/>
    <w:rsid w:val="00BD6FF2"/>
    <w:rsid w:val="00BE1075"/>
    <w:rsid w:val="00BE707E"/>
    <w:rsid w:val="00BF29CB"/>
    <w:rsid w:val="00BF5396"/>
    <w:rsid w:val="00BF6E32"/>
    <w:rsid w:val="00C00A7B"/>
    <w:rsid w:val="00C05808"/>
    <w:rsid w:val="00C0636D"/>
    <w:rsid w:val="00C12ADE"/>
    <w:rsid w:val="00C12BCB"/>
    <w:rsid w:val="00C12DE1"/>
    <w:rsid w:val="00C15412"/>
    <w:rsid w:val="00C164AD"/>
    <w:rsid w:val="00C2251C"/>
    <w:rsid w:val="00C25421"/>
    <w:rsid w:val="00C256AE"/>
    <w:rsid w:val="00C321CF"/>
    <w:rsid w:val="00C4430A"/>
    <w:rsid w:val="00C4780D"/>
    <w:rsid w:val="00C51AAA"/>
    <w:rsid w:val="00C561F4"/>
    <w:rsid w:val="00C6121A"/>
    <w:rsid w:val="00C6549C"/>
    <w:rsid w:val="00C71F2E"/>
    <w:rsid w:val="00C731A9"/>
    <w:rsid w:val="00C7471A"/>
    <w:rsid w:val="00C75B18"/>
    <w:rsid w:val="00C76126"/>
    <w:rsid w:val="00C76310"/>
    <w:rsid w:val="00C76942"/>
    <w:rsid w:val="00C8477D"/>
    <w:rsid w:val="00C85BC8"/>
    <w:rsid w:val="00C9051C"/>
    <w:rsid w:val="00C93D20"/>
    <w:rsid w:val="00CA1543"/>
    <w:rsid w:val="00CA2EDD"/>
    <w:rsid w:val="00CA3E1F"/>
    <w:rsid w:val="00CA5F27"/>
    <w:rsid w:val="00CA773B"/>
    <w:rsid w:val="00CB1D86"/>
    <w:rsid w:val="00CB42BA"/>
    <w:rsid w:val="00CB7AEA"/>
    <w:rsid w:val="00CB7CA5"/>
    <w:rsid w:val="00CC27CA"/>
    <w:rsid w:val="00CC2987"/>
    <w:rsid w:val="00CC462B"/>
    <w:rsid w:val="00CE0F37"/>
    <w:rsid w:val="00CE5218"/>
    <w:rsid w:val="00CE6D24"/>
    <w:rsid w:val="00CF4489"/>
    <w:rsid w:val="00CF6117"/>
    <w:rsid w:val="00D0374A"/>
    <w:rsid w:val="00D049FC"/>
    <w:rsid w:val="00D06A49"/>
    <w:rsid w:val="00D06B45"/>
    <w:rsid w:val="00D12783"/>
    <w:rsid w:val="00D13716"/>
    <w:rsid w:val="00D20CEF"/>
    <w:rsid w:val="00D22BE6"/>
    <w:rsid w:val="00D248E8"/>
    <w:rsid w:val="00D24E54"/>
    <w:rsid w:val="00D263C0"/>
    <w:rsid w:val="00D32FB5"/>
    <w:rsid w:val="00D36669"/>
    <w:rsid w:val="00D3725A"/>
    <w:rsid w:val="00D407EF"/>
    <w:rsid w:val="00D40B2E"/>
    <w:rsid w:val="00D40CBA"/>
    <w:rsid w:val="00D45ABA"/>
    <w:rsid w:val="00D47A33"/>
    <w:rsid w:val="00D538B3"/>
    <w:rsid w:val="00D557D2"/>
    <w:rsid w:val="00D56736"/>
    <w:rsid w:val="00D5775A"/>
    <w:rsid w:val="00D60B91"/>
    <w:rsid w:val="00D6272B"/>
    <w:rsid w:val="00D62B6A"/>
    <w:rsid w:val="00D7409B"/>
    <w:rsid w:val="00D743CE"/>
    <w:rsid w:val="00D777B7"/>
    <w:rsid w:val="00D77FA2"/>
    <w:rsid w:val="00D81126"/>
    <w:rsid w:val="00D824BB"/>
    <w:rsid w:val="00D95B43"/>
    <w:rsid w:val="00D9654F"/>
    <w:rsid w:val="00DC2CB5"/>
    <w:rsid w:val="00DC43C5"/>
    <w:rsid w:val="00DC4B68"/>
    <w:rsid w:val="00DC51A8"/>
    <w:rsid w:val="00DC5F53"/>
    <w:rsid w:val="00DC7636"/>
    <w:rsid w:val="00DC794D"/>
    <w:rsid w:val="00DD6416"/>
    <w:rsid w:val="00DE01DA"/>
    <w:rsid w:val="00DE10F2"/>
    <w:rsid w:val="00DE50A8"/>
    <w:rsid w:val="00DE6F3D"/>
    <w:rsid w:val="00DF2FE5"/>
    <w:rsid w:val="00DF44D5"/>
    <w:rsid w:val="00DF4510"/>
    <w:rsid w:val="00DF6B1B"/>
    <w:rsid w:val="00E03C96"/>
    <w:rsid w:val="00E0454D"/>
    <w:rsid w:val="00E070FB"/>
    <w:rsid w:val="00E1258B"/>
    <w:rsid w:val="00E2128A"/>
    <w:rsid w:val="00E240B9"/>
    <w:rsid w:val="00E241E3"/>
    <w:rsid w:val="00E2427B"/>
    <w:rsid w:val="00E25731"/>
    <w:rsid w:val="00E26921"/>
    <w:rsid w:val="00E31D7C"/>
    <w:rsid w:val="00E32683"/>
    <w:rsid w:val="00E42C0E"/>
    <w:rsid w:val="00E44D5A"/>
    <w:rsid w:val="00E45407"/>
    <w:rsid w:val="00E526AC"/>
    <w:rsid w:val="00E65CA4"/>
    <w:rsid w:val="00E65DA2"/>
    <w:rsid w:val="00E66FDA"/>
    <w:rsid w:val="00E755D0"/>
    <w:rsid w:val="00E778D9"/>
    <w:rsid w:val="00E81BB7"/>
    <w:rsid w:val="00E908CB"/>
    <w:rsid w:val="00E90AE7"/>
    <w:rsid w:val="00E966E5"/>
    <w:rsid w:val="00E96DBA"/>
    <w:rsid w:val="00EA052D"/>
    <w:rsid w:val="00EA05EC"/>
    <w:rsid w:val="00EA2DDE"/>
    <w:rsid w:val="00EA4209"/>
    <w:rsid w:val="00EA450F"/>
    <w:rsid w:val="00EB7FD8"/>
    <w:rsid w:val="00EC3A9C"/>
    <w:rsid w:val="00EC5C94"/>
    <w:rsid w:val="00ED0421"/>
    <w:rsid w:val="00ED219B"/>
    <w:rsid w:val="00EE104D"/>
    <w:rsid w:val="00EE5566"/>
    <w:rsid w:val="00EE56F5"/>
    <w:rsid w:val="00EE6838"/>
    <w:rsid w:val="00EE69DA"/>
    <w:rsid w:val="00EE6F0A"/>
    <w:rsid w:val="00EE760C"/>
    <w:rsid w:val="00EF1705"/>
    <w:rsid w:val="00EF78F0"/>
    <w:rsid w:val="00F0714D"/>
    <w:rsid w:val="00F15073"/>
    <w:rsid w:val="00F2003C"/>
    <w:rsid w:val="00F20056"/>
    <w:rsid w:val="00F21164"/>
    <w:rsid w:val="00F27706"/>
    <w:rsid w:val="00F4143C"/>
    <w:rsid w:val="00F42AD6"/>
    <w:rsid w:val="00F43D3C"/>
    <w:rsid w:val="00F4569A"/>
    <w:rsid w:val="00F46C8B"/>
    <w:rsid w:val="00F47623"/>
    <w:rsid w:val="00F51C87"/>
    <w:rsid w:val="00F54AC1"/>
    <w:rsid w:val="00F56DC0"/>
    <w:rsid w:val="00F704D4"/>
    <w:rsid w:val="00F80A9E"/>
    <w:rsid w:val="00F84A19"/>
    <w:rsid w:val="00F86939"/>
    <w:rsid w:val="00F9565F"/>
    <w:rsid w:val="00F9607F"/>
    <w:rsid w:val="00F967FD"/>
    <w:rsid w:val="00FA1C08"/>
    <w:rsid w:val="00FA2400"/>
    <w:rsid w:val="00FA7261"/>
    <w:rsid w:val="00FB2184"/>
    <w:rsid w:val="00FB7A71"/>
    <w:rsid w:val="00FC1878"/>
    <w:rsid w:val="00FC5B97"/>
    <w:rsid w:val="00FC67A0"/>
    <w:rsid w:val="00FD032C"/>
    <w:rsid w:val="00FD06AB"/>
    <w:rsid w:val="00FD10AB"/>
    <w:rsid w:val="00FE1070"/>
    <w:rsid w:val="00FE39C0"/>
    <w:rsid w:val="00FE7866"/>
    <w:rsid w:val="00FF3D2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F63757"/>
  <w15:docId w15:val="{CF57FA90-B058-3044-935F-2D2CC9BA21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s-MX" w:eastAsia="es-MX"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iPriority="0" w:unhideWhenUsed="1"/>
    <w:lsdException w:name="Table Web 1" w:semiHidden="1" w:uiPriority="0"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1"/>
    <w:lsdException w:name="Medium Shading 1 Accent 4" w:uiPriority="63"/>
    <w:lsdException w:name="Medium Shading 2 Accent 4" w:uiPriority="61"/>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34"/>
    <w:lsdException w:name="Colorful Shading Accent 5" w:uiPriority="71"/>
    <w:lsdException w:name="Colorful List Accent 5" w:uiPriority="72"/>
    <w:lsdException w:name="Colorful Grid Accent 5" w:uiPriority="73"/>
    <w:lsdException w:name="Light Shading Accent 6" w:uiPriority="67"/>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73"/>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60"/>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40"/>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91B52"/>
    <w:rPr>
      <w:lang w:eastAsia="es-ES"/>
    </w:rPr>
  </w:style>
  <w:style w:type="paragraph" w:styleId="Ttulo1">
    <w:name w:val="heading 1"/>
    <w:aliases w:val="ASAPHeading 1,Capítulo,CAPÍTULO,h1,Section Heading,Hoofdstuk,(SCGM 1),Attribute Heading 1,section 1,section 11,section 12,section 13,section 14,section 15,section 16,section 17,section 18,section 19,section 111,section 121,section 131,H1,Lev,e"/>
    <w:basedOn w:val="Normal"/>
    <w:next w:val="Normal"/>
    <w:link w:val="Ttulo1Car"/>
    <w:uiPriority w:val="99"/>
    <w:qFormat/>
    <w:pPr>
      <w:keepNext/>
      <w:keepLines/>
      <w:spacing w:before="480" w:after="120"/>
      <w:outlineLvl w:val="0"/>
    </w:pPr>
    <w:rPr>
      <w:b/>
      <w:sz w:val="48"/>
      <w:szCs w:val="48"/>
    </w:rPr>
  </w:style>
  <w:style w:type="paragraph" w:styleId="Ttulo2">
    <w:name w:val="heading 2"/>
    <w:aliases w:val="H2,R2,H21,H22,H211,H23,H212,H24,H213,H25,H214,H26,H215,H27,H216,H28,H217,H29,H218,H210,H219,H220,H2110,H221,H2111,H231,H2121,H241,H2131,H251,H2141,H261,H2151,h2,Header 2,CHL2,l2,Chapter Title,E2,Kenmore-Level-2,heading 2,UNDERRUBRIK 1-2,h:2"/>
    <w:basedOn w:val="Normal"/>
    <w:next w:val="Normal"/>
    <w:link w:val="Ttulo2Car"/>
    <w:qFormat/>
    <w:pPr>
      <w:keepNext/>
      <w:keepLines/>
      <w:spacing w:before="360" w:after="80"/>
      <w:outlineLvl w:val="1"/>
    </w:pPr>
    <w:rPr>
      <w:b/>
      <w:sz w:val="36"/>
      <w:szCs w:val="36"/>
    </w:rPr>
  </w:style>
  <w:style w:type="paragraph" w:styleId="Ttulo3">
    <w:name w:val="heading 3"/>
    <w:aliases w:val="H3"/>
    <w:basedOn w:val="Normal"/>
    <w:next w:val="Normal"/>
    <w:link w:val="Ttulo3Car"/>
    <w:qFormat/>
    <w:pPr>
      <w:keepNext/>
      <w:keepLines/>
      <w:spacing w:before="280" w:after="80"/>
      <w:outlineLvl w:val="2"/>
    </w:pPr>
    <w:rPr>
      <w:b/>
      <w:sz w:val="28"/>
      <w:szCs w:val="28"/>
    </w:rPr>
  </w:style>
  <w:style w:type="paragraph" w:styleId="Ttulo4">
    <w:name w:val="heading 4"/>
    <w:aliases w:val="Heading 4 Char Char"/>
    <w:basedOn w:val="Normal"/>
    <w:next w:val="Normal"/>
    <w:link w:val="Ttulo4Car"/>
    <w:qFormat/>
    <w:pPr>
      <w:keepNext/>
      <w:keepLines/>
      <w:spacing w:before="240" w:after="40"/>
      <w:outlineLvl w:val="3"/>
    </w:pPr>
    <w:rPr>
      <w:b/>
    </w:rPr>
  </w:style>
  <w:style w:type="paragraph" w:styleId="Ttulo5">
    <w:name w:val="heading 5"/>
    <w:basedOn w:val="Normal"/>
    <w:next w:val="Normal"/>
    <w:link w:val="Ttulo5Car"/>
    <w:qFormat/>
    <w:pPr>
      <w:keepNext/>
      <w:keepLines/>
      <w:spacing w:before="220" w:after="40"/>
      <w:outlineLvl w:val="4"/>
    </w:pPr>
    <w:rPr>
      <w:b/>
      <w:sz w:val="22"/>
      <w:szCs w:val="22"/>
    </w:rPr>
  </w:style>
  <w:style w:type="paragraph" w:styleId="Ttulo6">
    <w:name w:val="heading 6"/>
    <w:basedOn w:val="Normal"/>
    <w:next w:val="Normal"/>
    <w:link w:val="Ttulo6Car"/>
    <w:qFormat/>
    <w:pPr>
      <w:keepNext/>
      <w:keepLines/>
      <w:spacing w:before="200" w:after="40"/>
      <w:outlineLvl w:val="5"/>
    </w:pPr>
    <w:rPr>
      <w:b/>
      <w:sz w:val="20"/>
      <w:szCs w:val="20"/>
    </w:rPr>
  </w:style>
  <w:style w:type="paragraph" w:styleId="Ttulo7">
    <w:name w:val="heading 7"/>
    <w:basedOn w:val="Normal"/>
    <w:next w:val="Normal"/>
    <w:link w:val="Ttulo7Car"/>
    <w:uiPriority w:val="99"/>
    <w:semiHidden/>
    <w:unhideWhenUsed/>
    <w:qFormat/>
    <w:rsid w:val="003C56B3"/>
    <w:pPr>
      <w:widowControl w:val="0"/>
      <w:tabs>
        <w:tab w:val="num" w:pos="0"/>
      </w:tabs>
      <w:suppressAutoHyphens/>
      <w:spacing w:before="240" w:after="60"/>
      <w:ind w:left="1296" w:hanging="1296"/>
      <w:jc w:val="both"/>
      <w:outlineLvl w:val="6"/>
    </w:pPr>
    <w:rPr>
      <w:rFonts w:ascii="Arial" w:hAnsi="Arial"/>
      <w:sz w:val="20"/>
      <w:szCs w:val="20"/>
      <w:lang w:eastAsia="ar-SA"/>
    </w:rPr>
  </w:style>
  <w:style w:type="paragraph" w:styleId="Ttulo8">
    <w:name w:val="heading 8"/>
    <w:basedOn w:val="Normal"/>
    <w:next w:val="Normal"/>
    <w:link w:val="Ttulo8Car"/>
    <w:uiPriority w:val="99"/>
    <w:semiHidden/>
    <w:unhideWhenUsed/>
    <w:qFormat/>
    <w:rsid w:val="003C56B3"/>
    <w:pPr>
      <w:widowControl w:val="0"/>
      <w:tabs>
        <w:tab w:val="num" w:pos="0"/>
      </w:tabs>
      <w:suppressAutoHyphens/>
      <w:spacing w:before="240" w:after="60"/>
      <w:ind w:left="1440" w:hanging="1440"/>
      <w:jc w:val="both"/>
      <w:outlineLvl w:val="7"/>
    </w:pPr>
    <w:rPr>
      <w:rFonts w:ascii="Arial" w:hAnsi="Arial"/>
      <w:i/>
      <w:sz w:val="20"/>
      <w:szCs w:val="20"/>
      <w:lang w:eastAsia="ar-SA"/>
    </w:rPr>
  </w:style>
  <w:style w:type="paragraph" w:styleId="Ttulo9">
    <w:name w:val="heading 9"/>
    <w:basedOn w:val="Normal"/>
    <w:next w:val="Normal"/>
    <w:link w:val="Ttulo9Car"/>
    <w:uiPriority w:val="99"/>
    <w:semiHidden/>
    <w:unhideWhenUsed/>
    <w:qFormat/>
    <w:rsid w:val="003C56B3"/>
    <w:pPr>
      <w:widowControl w:val="0"/>
      <w:tabs>
        <w:tab w:val="num" w:pos="0"/>
      </w:tabs>
      <w:suppressAutoHyphens/>
      <w:spacing w:before="240" w:after="60"/>
      <w:ind w:left="1584" w:hanging="1584"/>
      <w:jc w:val="both"/>
      <w:outlineLvl w:val="8"/>
    </w:pPr>
    <w:rPr>
      <w:rFonts w:ascii="Arial" w:hAnsi="Arial"/>
      <w:i/>
      <w:sz w:val="18"/>
      <w:szCs w:val="20"/>
      <w:lang w:eastAsia="ar-S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tulo">
    <w:name w:val="Title"/>
    <w:basedOn w:val="Normal"/>
    <w:next w:val="Normal"/>
    <w:link w:val="TtuloCar"/>
    <w:uiPriority w:val="99"/>
    <w:qFormat/>
    <w:pPr>
      <w:keepNext/>
      <w:keepLines/>
      <w:spacing w:before="480" w:after="120"/>
    </w:pPr>
    <w:rPr>
      <w:b/>
      <w:sz w:val="72"/>
      <w:szCs w:val="72"/>
    </w:rPr>
  </w:style>
  <w:style w:type="paragraph" w:styleId="Encabezado">
    <w:name w:val="header"/>
    <w:aliases w:val="*Header,Encabezado Car Car,h,logomai,even,Header/Footer,header odd,Hyphen,body,Chapter Name,base,APNSHEADER2,L1 Header,encabezado,En-tête SQ"/>
    <w:basedOn w:val="Normal"/>
    <w:link w:val="EncabezadoCar"/>
    <w:uiPriority w:val="99"/>
    <w:unhideWhenUsed/>
    <w:rsid w:val="007859F1"/>
    <w:pPr>
      <w:tabs>
        <w:tab w:val="center" w:pos="4419"/>
        <w:tab w:val="right" w:pos="8838"/>
      </w:tabs>
    </w:pPr>
    <w:rPr>
      <w:rFonts w:asciiTheme="minorHAnsi" w:eastAsiaTheme="minorHAnsi" w:hAnsiTheme="minorHAnsi" w:cstheme="minorBidi"/>
      <w:lang w:eastAsia="en-US"/>
    </w:rPr>
  </w:style>
  <w:style w:type="character" w:customStyle="1" w:styleId="EncabezadoCar">
    <w:name w:val="Encabezado Car"/>
    <w:aliases w:val="*Header Car,Encabezado Car Car Car,h Car,logomai Car,even Car,Header/Footer Car,header odd Car,Hyphen Car,body Car,Chapter Name Car,base Car,APNSHEADER2 Car,L1 Header Car,encabezado Car,En-tête SQ Car"/>
    <w:basedOn w:val="Fuentedeprrafopredeter"/>
    <w:link w:val="Encabezado"/>
    <w:uiPriority w:val="99"/>
    <w:rsid w:val="007859F1"/>
  </w:style>
  <w:style w:type="paragraph" w:styleId="Piedepgina">
    <w:name w:val="footer"/>
    <w:basedOn w:val="Normal"/>
    <w:link w:val="PiedepginaCar"/>
    <w:uiPriority w:val="99"/>
    <w:unhideWhenUsed/>
    <w:rsid w:val="007859F1"/>
    <w:pPr>
      <w:tabs>
        <w:tab w:val="center" w:pos="4419"/>
        <w:tab w:val="right" w:pos="8838"/>
      </w:tabs>
    </w:pPr>
    <w:rPr>
      <w:rFonts w:asciiTheme="minorHAnsi" w:eastAsiaTheme="minorHAnsi" w:hAnsiTheme="minorHAnsi" w:cstheme="minorBidi"/>
      <w:lang w:eastAsia="en-US"/>
    </w:rPr>
  </w:style>
  <w:style w:type="character" w:customStyle="1" w:styleId="PiedepginaCar">
    <w:name w:val="Pie de página Car"/>
    <w:basedOn w:val="Fuentedeprrafopredeter"/>
    <w:link w:val="Piedepgina"/>
    <w:uiPriority w:val="99"/>
    <w:rsid w:val="007859F1"/>
  </w:style>
  <w:style w:type="table" w:styleId="Tablaconcuadrcula">
    <w:name w:val="Table Grid"/>
    <w:basedOn w:val="Tablanormal"/>
    <w:uiPriority w:val="39"/>
    <w:rsid w:val="007859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tulo">
    <w:name w:val="Subtitle"/>
    <w:basedOn w:val="Normal"/>
    <w:next w:val="Normal"/>
    <w:link w:val="SubttuloCar"/>
    <w:qFormat/>
    <w:pPr>
      <w:keepNext/>
      <w:keepLines/>
      <w:spacing w:before="360" w:after="80"/>
    </w:pPr>
    <w:rPr>
      <w:rFonts w:ascii="Georgia" w:eastAsia="Georgia" w:hAnsi="Georgia" w:cs="Georgia"/>
      <w:i/>
      <w:color w:val="666666"/>
      <w:sz w:val="48"/>
      <w:szCs w:val="48"/>
    </w:rPr>
  </w:style>
  <w:style w:type="table" w:customStyle="1" w:styleId="3">
    <w:name w:val="3"/>
    <w:basedOn w:val="TableNormal1"/>
    <w:tblPr>
      <w:tblStyleRowBandSize w:val="1"/>
      <w:tblStyleColBandSize w:val="1"/>
      <w:tblCellMar>
        <w:left w:w="108" w:type="dxa"/>
        <w:right w:w="108" w:type="dxa"/>
      </w:tblCellMar>
    </w:tblPr>
  </w:style>
  <w:style w:type="table" w:customStyle="1" w:styleId="2">
    <w:name w:val="2"/>
    <w:basedOn w:val="TableNormal1"/>
    <w:tblPr>
      <w:tblStyleRowBandSize w:val="1"/>
      <w:tblStyleColBandSize w:val="1"/>
      <w:tblCellMar>
        <w:left w:w="108" w:type="dxa"/>
        <w:right w:w="108" w:type="dxa"/>
      </w:tblCellMar>
    </w:tblPr>
  </w:style>
  <w:style w:type="paragraph" w:styleId="Textodeglobo">
    <w:name w:val="Balloon Text"/>
    <w:basedOn w:val="Normal"/>
    <w:link w:val="TextodegloboCar"/>
    <w:uiPriority w:val="99"/>
    <w:semiHidden/>
    <w:unhideWhenUsed/>
    <w:rsid w:val="00113610"/>
    <w:rPr>
      <w:rFonts w:ascii="Tahoma" w:hAnsi="Tahoma" w:cs="Tahoma"/>
      <w:sz w:val="16"/>
      <w:szCs w:val="16"/>
    </w:rPr>
  </w:style>
  <w:style w:type="character" w:customStyle="1" w:styleId="TextodegloboCar">
    <w:name w:val="Texto de globo Car"/>
    <w:basedOn w:val="Fuentedeprrafopredeter"/>
    <w:link w:val="Textodeglobo"/>
    <w:uiPriority w:val="99"/>
    <w:semiHidden/>
    <w:rsid w:val="00113610"/>
    <w:rPr>
      <w:rFonts w:ascii="Tahoma" w:hAnsi="Tahoma" w:cs="Tahoma"/>
      <w:sz w:val="16"/>
      <w:szCs w:val="16"/>
      <w:lang w:eastAsia="es-ES"/>
    </w:rPr>
  </w:style>
  <w:style w:type="character" w:styleId="Hipervnculo">
    <w:name w:val="Hyperlink"/>
    <w:uiPriority w:val="99"/>
    <w:rsid w:val="00571097"/>
    <w:rPr>
      <w:rFonts w:cs="Times New Roman"/>
      <w:color w:val="0000FF"/>
      <w:u w:val="single"/>
    </w:rPr>
  </w:style>
  <w:style w:type="paragraph" w:styleId="TDC2">
    <w:name w:val="toc 2"/>
    <w:basedOn w:val="Normal"/>
    <w:next w:val="Normal"/>
    <w:autoRedefine/>
    <w:uiPriority w:val="39"/>
    <w:qFormat/>
    <w:rsid w:val="000C08BD"/>
    <w:pPr>
      <w:tabs>
        <w:tab w:val="left" w:pos="720"/>
        <w:tab w:val="right" w:leader="dot" w:pos="8828"/>
      </w:tabs>
      <w:ind w:left="567" w:hanging="283"/>
      <w:jc w:val="both"/>
    </w:pPr>
    <w:rPr>
      <w:rFonts w:ascii="Montserrat" w:hAnsi="Montserrat" w:cs="Arial"/>
      <w:noProof/>
      <w:sz w:val="18"/>
      <w:szCs w:val="22"/>
    </w:rPr>
  </w:style>
  <w:style w:type="paragraph" w:styleId="Prrafodelista">
    <w:name w:val="List Paragraph"/>
    <w:aliases w:val="lp1,List Paragraph1,List Paragraph11,Listas,Bullet List,FooterText,numbered,Paragraphe de liste1,Bulletr List Paragraph,列出段落,列出段落1,Lista vistosa - Énfasis 11,Colorful List - Accent 11,Scitum normal,TD Bullet 1,Dot pt,b1,Dot p,Footnote"/>
    <w:basedOn w:val="Normal"/>
    <w:link w:val="PrrafodelistaCar"/>
    <w:uiPriority w:val="34"/>
    <w:qFormat/>
    <w:rsid w:val="00330E82"/>
    <w:pPr>
      <w:ind w:left="720"/>
      <w:contextualSpacing/>
    </w:pPr>
  </w:style>
  <w:style w:type="paragraph" w:styleId="Textoindependiente">
    <w:name w:val="Body Text"/>
    <w:aliases w:val="body text,bt,EHPT,Body Text2,body tesx,contents,bt1,body text1,body tesx1,bt2,body text2,body tesx2,bt3,body text3,body tesx3,bt4,body text4,body tesx4,contents1,Texto independiente1,bt5,body text5,body tesx5,bt6,body text6"/>
    <w:basedOn w:val="Normal"/>
    <w:link w:val="TextoindependienteCar"/>
    <w:uiPriority w:val="99"/>
    <w:rsid w:val="000500C5"/>
    <w:pPr>
      <w:widowControl w:val="0"/>
      <w:suppressAutoHyphens/>
      <w:autoSpaceDE w:val="0"/>
      <w:jc w:val="both"/>
    </w:pPr>
    <w:rPr>
      <w:rFonts w:ascii="Arial" w:hAnsi="Arial"/>
      <w:b/>
      <w:bCs/>
      <w:lang w:val="es-ES" w:eastAsia="ar-SA"/>
    </w:rPr>
  </w:style>
  <w:style w:type="character" w:customStyle="1" w:styleId="TextoindependienteCar">
    <w:name w:val="Texto independiente Car"/>
    <w:aliases w:val="body text Car,bt Car,EHPT Car,Body Text2 Car,body tesx Car,contents Car,bt1 Car,body text1 Car,body tesx1 Car,bt2 Car,body text2 Car,body tesx2 Car,bt3 Car,body text3 Car,body tesx3 Car,bt4 Car,body text4 Car,body tesx4 Car"/>
    <w:basedOn w:val="Fuentedeprrafopredeter"/>
    <w:link w:val="Textoindependiente"/>
    <w:uiPriority w:val="99"/>
    <w:rsid w:val="000500C5"/>
    <w:rPr>
      <w:rFonts w:ascii="Arial" w:hAnsi="Arial"/>
      <w:b/>
      <w:bCs/>
      <w:lang w:val="es-ES" w:eastAsia="ar-SA"/>
    </w:rPr>
  </w:style>
  <w:style w:type="character" w:customStyle="1" w:styleId="PrrafodelistaCar">
    <w:name w:val="Párrafo de lista Car"/>
    <w:aliases w:val="lp1 Car,List Paragraph1 Car,List Paragraph11 Car,Listas Car,Bullet List Car,FooterText Car,numbered Car,Paragraphe de liste1 Car,Bulletr List Paragraph Car,列出段落 Car,列出段落1 Car,Lista vistosa - Énfasis 11 Car,Scitum normal Car,b1 Car"/>
    <w:link w:val="Prrafodelista"/>
    <w:uiPriority w:val="34"/>
    <w:qFormat/>
    <w:locked/>
    <w:rsid w:val="00041F64"/>
    <w:rPr>
      <w:lang w:eastAsia="es-ES"/>
    </w:rPr>
  </w:style>
  <w:style w:type="character" w:styleId="Refdecomentario">
    <w:name w:val="annotation reference"/>
    <w:basedOn w:val="Fuentedeprrafopredeter"/>
    <w:unhideWhenUsed/>
    <w:rsid w:val="00041F64"/>
    <w:rPr>
      <w:sz w:val="16"/>
      <w:szCs w:val="16"/>
    </w:rPr>
  </w:style>
  <w:style w:type="paragraph" w:styleId="Textocomentario">
    <w:name w:val="annotation text"/>
    <w:basedOn w:val="Normal"/>
    <w:link w:val="TextocomentarioCar"/>
    <w:uiPriority w:val="99"/>
    <w:unhideWhenUsed/>
    <w:rsid w:val="00041F64"/>
    <w:rPr>
      <w:sz w:val="20"/>
      <w:szCs w:val="20"/>
    </w:rPr>
  </w:style>
  <w:style w:type="character" w:customStyle="1" w:styleId="TextocomentarioCar">
    <w:name w:val="Texto comentario Car"/>
    <w:basedOn w:val="Fuentedeprrafopredeter"/>
    <w:link w:val="Textocomentario"/>
    <w:uiPriority w:val="99"/>
    <w:rsid w:val="00041F64"/>
    <w:rPr>
      <w:sz w:val="20"/>
      <w:szCs w:val="20"/>
      <w:lang w:eastAsia="es-ES"/>
    </w:rPr>
  </w:style>
  <w:style w:type="paragraph" w:customStyle="1" w:styleId="Default">
    <w:name w:val="Default"/>
    <w:uiPriority w:val="99"/>
    <w:rsid w:val="00B82CB4"/>
    <w:pPr>
      <w:autoSpaceDE w:val="0"/>
      <w:autoSpaceDN w:val="0"/>
      <w:adjustRightInd w:val="0"/>
    </w:pPr>
    <w:rPr>
      <w:rFonts w:ascii="Franklin Gothic Book" w:hAnsi="Franklin Gothic Book" w:cs="Franklin Gothic Book"/>
      <w:color w:val="000000"/>
      <w:lang w:eastAsia="en-US"/>
    </w:rPr>
  </w:style>
  <w:style w:type="paragraph" w:styleId="Textonotapie">
    <w:name w:val="footnote text"/>
    <w:basedOn w:val="Normal"/>
    <w:link w:val="TextonotapieCar"/>
    <w:uiPriority w:val="99"/>
    <w:rsid w:val="00B82CB4"/>
    <w:rPr>
      <w:sz w:val="20"/>
      <w:szCs w:val="20"/>
      <w:lang w:val="es-ES"/>
    </w:rPr>
  </w:style>
  <w:style w:type="character" w:customStyle="1" w:styleId="TextonotapieCar">
    <w:name w:val="Texto nota pie Car"/>
    <w:basedOn w:val="Fuentedeprrafopredeter"/>
    <w:link w:val="Textonotapie"/>
    <w:uiPriority w:val="99"/>
    <w:rsid w:val="00B82CB4"/>
    <w:rPr>
      <w:sz w:val="20"/>
      <w:szCs w:val="20"/>
      <w:lang w:val="es-ES" w:eastAsia="es-ES"/>
    </w:rPr>
  </w:style>
  <w:style w:type="character" w:styleId="Refdenotaalpie">
    <w:name w:val="footnote reference"/>
    <w:uiPriority w:val="99"/>
    <w:rsid w:val="00B82CB4"/>
    <w:rPr>
      <w:rFonts w:cs="Times New Roman"/>
      <w:vertAlign w:val="superscript"/>
    </w:rPr>
  </w:style>
  <w:style w:type="paragraph" w:customStyle="1" w:styleId="paragraph">
    <w:name w:val="paragraph"/>
    <w:basedOn w:val="Normal"/>
    <w:rsid w:val="000A624A"/>
    <w:pPr>
      <w:spacing w:before="100" w:beforeAutospacing="1" w:after="100" w:afterAutospacing="1"/>
    </w:pPr>
    <w:rPr>
      <w:lang w:eastAsia="es-MX"/>
    </w:rPr>
  </w:style>
  <w:style w:type="character" w:customStyle="1" w:styleId="normaltextrun">
    <w:name w:val="normaltextrun"/>
    <w:basedOn w:val="Fuentedeprrafopredeter"/>
    <w:rsid w:val="000A624A"/>
  </w:style>
  <w:style w:type="character" w:customStyle="1" w:styleId="eop">
    <w:name w:val="eop"/>
    <w:basedOn w:val="Fuentedeprrafopredeter"/>
    <w:rsid w:val="000A624A"/>
  </w:style>
  <w:style w:type="character" w:customStyle="1" w:styleId="apple-converted-space">
    <w:name w:val="apple-converted-space"/>
    <w:basedOn w:val="Fuentedeprrafopredeter"/>
    <w:rsid w:val="000A624A"/>
  </w:style>
  <w:style w:type="numbering" w:styleId="111111">
    <w:name w:val="Outline List 2"/>
    <w:basedOn w:val="Sinlista"/>
    <w:semiHidden/>
    <w:unhideWhenUsed/>
    <w:rsid w:val="00406577"/>
    <w:pPr>
      <w:numPr>
        <w:numId w:val="2"/>
      </w:numPr>
    </w:pPr>
  </w:style>
  <w:style w:type="paragraph" w:styleId="NormalWeb">
    <w:name w:val="Normal (Web)"/>
    <w:basedOn w:val="Normal"/>
    <w:link w:val="NormalWebCar"/>
    <w:uiPriority w:val="99"/>
    <w:unhideWhenUsed/>
    <w:rsid w:val="00F54AC1"/>
    <w:pPr>
      <w:spacing w:before="100" w:beforeAutospacing="1" w:after="100" w:afterAutospacing="1"/>
    </w:pPr>
    <w:rPr>
      <w:lang w:eastAsia="es-MX"/>
    </w:rPr>
  </w:style>
  <w:style w:type="character" w:customStyle="1" w:styleId="Ttulo1Car">
    <w:name w:val="Título 1 Car"/>
    <w:aliases w:val="ASAPHeading 1 Car,Capítulo Car,CAPÍTULO Car,h1 Car,Section Heading Car,Hoofdstuk Car,(SCGM 1) Car,Attribute Heading 1 Car,section 1 Car,section 11 Car,section 12 Car,section 13 Car,section 14 Car,section 15 Car,section 16 Car,section 17 Car"/>
    <w:basedOn w:val="Fuentedeprrafopredeter"/>
    <w:link w:val="Ttulo1"/>
    <w:uiPriority w:val="99"/>
    <w:rsid w:val="00B57724"/>
    <w:rPr>
      <w:b/>
      <w:sz w:val="48"/>
      <w:szCs w:val="48"/>
      <w:lang w:eastAsia="es-ES"/>
    </w:rPr>
  </w:style>
  <w:style w:type="character" w:customStyle="1" w:styleId="Ttulo2Car">
    <w:name w:val="Título 2 Car"/>
    <w:aliases w:val="H2 Car,R2 Car,H21 Car,H22 Car,H211 Car,H23 Car,H212 Car,H24 Car,H213 Car,H25 Car,H214 Car,H26 Car,H215 Car,H27 Car,H216 Car,H28 Car,H217 Car,H29 Car,H218 Car,H210 Car,H219 Car,H220 Car,H2110 Car,H221 Car,H2111 Car,H231 Car,H2121 Car,h2 Car"/>
    <w:basedOn w:val="Fuentedeprrafopredeter"/>
    <w:link w:val="Ttulo2"/>
    <w:rsid w:val="00B57724"/>
    <w:rPr>
      <w:b/>
      <w:sz w:val="36"/>
      <w:szCs w:val="36"/>
      <w:lang w:eastAsia="es-ES"/>
    </w:rPr>
  </w:style>
  <w:style w:type="character" w:customStyle="1" w:styleId="Ttulo5Car">
    <w:name w:val="Título 5 Car"/>
    <w:basedOn w:val="Fuentedeprrafopredeter"/>
    <w:link w:val="Ttulo5"/>
    <w:rsid w:val="00B57724"/>
    <w:rPr>
      <w:b/>
      <w:sz w:val="22"/>
      <w:szCs w:val="22"/>
      <w:lang w:eastAsia="es-ES"/>
    </w:rPr>
  </w:style>
  <w:style w:type="character" w:customStyle="1" w:styleId="TtuloCar">
    <w:name w:val="Título Car"/>
    <w:basedOn w:val="Fuentedeprrafopredeter"/>
    <w:link w:val="Ttulo"/>
    <w:uiPriority w:val="99"/>
    <w:rsid w:val="00B57724"/>
    <w:rPr>
      <w:b/>
      <w:sz w:val="72"/>
      <w:szCs w:val="72"/>
      <w:lang w:eastAsia="es-ES"/>
    </w:rPr>
  </w:style>
  <w:style w:type="paragraph" w:customStyle="1" w:styleId="1">
    <w:name w:val="1"/>
    <w:basedOn w:val="Ttulo1"/>
    <w:next w:val="Normal"/>
    <w:uiPriority w:val="99"/>
    <w:unhideWhenUsed/>
    <w:qFormat/>
    <w:rsid w:val="00B57724"/>
    <w:pPr>
      <w:spacing w:after="0" w:line="276" w:lineRule="auto"/>
      <w:outlineLvl w:val="9"/>
    </w:pPr>
    <w:rPr>
      <w:rFonts w:ascii="Cambria" w:hAnsi="Cambria"/>
      <w:bCs/>
      <w:color w:val="365F91"/>
      <w:sz w:val="28"/>
      <w:szCs w:val="28"/>
      <w:lang w:val="es-ES" w:eastAsia="en-US"/>
    </w:rPr>
  </w:style>
  <w:style w:type="paragraph" w:styleId="TDC1">
    <w:name w:val="toc 1"/>
    <w:basedOn w:val="Normal"/>
    <w:next w:val="Normal"/>
    <w:autoRedefine/>
    <w:uiPriority w:val="39"/>
    <w:qFormat/>
    <w:rsid w:val="00AC1960"/>
    <w:pPr>
      <w:tabs>
        <w:tab w:val="left" w:pos="720"/>
        <w:tab w:val="right" w:pos="8830"/>
      </w:tabs>
      <w:ind w:left="284" w:firstLine="284"/>
    </w:pPr>
    <w:rPr>
      <w:rFonts w:ascii="Arial" w:hAnsi="Arial"/>
      <w:bCs/>
      <w:sz w:val="20"/>
    </w:rPr>
  </w:style>
  <w:style w:type="paragraph" w:customStyle="1" w:styleId="Tabletext">
    <w:name w:val="Tabletext"/>
    <w:basedOn w:val="Normal"/>
    <w:uiPriority w:val="99"/>
    <w:rsid w:val="00B57724"/>
    <w:pPr>
      <w:keepLines/>
      <w:widowControl w:val="0"/>
      <w:spacing w:after="120" w:line="240" w:lineRule="atLeast"/>
    </w:pPr>
    <w:rPr>
      <w:sz w:val="20"/>
      <w:szCs w:val="20"/>
      <w:lang w:val="es-ES" w:eastAsia="en-US"/>
    </w:rPr>
  </w:style>
  <w:style w:type="paragraph" w:customStyle="1" w:styleId="SECRETARIADELAFUNCIONPUBLICA">
    <w:name w:val="SECRETARIA DE LA FUNCION PUBLICA"/>
    <w:basedOn w:val="Normal"/>
    <w:uiPriority w:val="99"/>
    <w:rsid w:val="00B57724"/>
    <w:rPr>
      <w:rFonts w:ascii="Arial" w:eastAsia="Batang" w:hAnsi="Arial"/>
      <w:kern w:val="18"/>
      <w:sz w:val="18"/>
      <w:szCs w:val="20"/>
      <w:lang w:val="es-ES" w:eastAsia="en-US"/>
    </w:rPr>
  </w:style>
  <w:style w:type="paragraph" w:styleId="TDC3">
    <w:name w:val="toc 3"/>
    <w:basedOn w:val="Normal"/>
    <w:next w:val="Normal"/>
    <w:autoRedefine/>
    <w:uiPriority w:val="39"/>
    <w:qFormat/>
    <w:rsid w:val="00B57724"/>
    <w:pPr>
      <w:ind w:left="240"/>
    </w:pPr>
    <w:rPr>
      <w:rFonts w:ascii="Arial" w:hAnsi="Arial"/>
      <w:sz w:val="20"/>
      <w:szCs w:val="20"/>
    </w:rPr>
  </w:style>
  <w:style w:type="paragraph" w:styleId="TDC4">
    <w:name w:val="toc 4"/>
    <w:basedOn w:val="Normal"/>
    <w:next w:val="Normal"/>
    <w:autoRedefine/>
    <w:uiPriority w:val="39"/>
    <w:rsid w:val="00B57724"/>
    <w:pPr>
      <w:ind w:left="480"/>
    </w:pPr>
    <w:rPr>
      <w:rFonts w:ascii="Calibri" w:hAnsi="Calibri"/>
      <w:sz w:val="20"/>
      <w:szCs w:val="20"/>
    </w:rPr>
  </w:style>
  <w:style w:type="paragraph" w:styleId="TDC5">
    <w:name w:val="toc 5"/>
    <w:basedOn w:val="Normal"/>
    <w:next w:val="Normal"/>
    <w:autoRedefine/>
    <w:uiPriority w:val="39"/>
    <w:rsid w:val="00B57724"/>
    <w:pPr>
      <w:ind w:left="720"/>
    </w:pPr>
    <w:rPr>
      <w:rFonts w:ascii="Calibri" w:hAnsi="Calibri"/>
      <w:sz w:val="20"/>
      <w:szCs w:val="20"/>
    </w:rPr>
  </w:style>
  <w:style w:type="paragraph" w:styleId="TDC6">
    <w:name w:val="toc 6"/>
    <w:basedOn w:val="Normal"/>
    <w:next w:val="Normal"/>
    <w:autoRedefine/>
    <w:uiPriority w:val="39"/>
    <w:rsid w:val="00B57724"/>
    <w:pPr>
      <w:ind w:left="960"/>
    </w:pPr>
    <w:rPr>
      <w:rFonts w:ascii="Calibri" w:hAnsi="Calibri"/>
      <w:sz w:val="20"/>
      <w:szCs w:val="20"/>
    </w:rPr>
  </w:style>
  <w:style w:type="paragraph" w:styleId="TDC7">
    <w:name w:val="toc 7"/>
    <w:basedOn w:val="Normal"/>
    <w:next w:val="Normal"/>
    <w:autoRedefine/>
    <w:uiPriority w:val="39"/>
    <w:rsid w:val="00B57724"/>
    <w:pPr>
      <w:ind w:left="1200"/>
    </w:pPr>
    <w:rPr>
      <w:rFonts w:ascii="Calibri" w:hAnsi="Calibri"/>
      <w:sz w:val="20"/>
      <w:szCs w:val="20"/>
    </w:rPr>
  </w:style>
  <w:style w:type="paragraph" w:styleId="TDC8">
    <w:name w:val="toc 8"/>
    <w:basedOn w:val="Normal"/>
    <w:next w:val="Normal"/>
    <w:autoRedefine/>
    <w:uiPriority w:val="39"/>
    <w:rsid w:val="00B57724"/>
    <w:pPr>
      <w:ind w:left="1440"/>
    </w:pPr>
    <w:rPr>
      <w:rFonts w:ascii="Calibri" w:hAnsi="Calibri"/>
      <w:sz w:val="20"/>
      <w:szCs w:val="20"/>
    </w:rPr>
  </w:style>
  <w:style w:type="paragraph" w:styleId="TDC9">
    <w:name w:val="toc 9"/>
    <w:basedOn w:val="Normal"/>
    <w:next w:val="Normal"/>
    <w:autoRedefine/>
    <w:uiPriority w:val="39"/>
    <w:rsid w:val="00B57724"/>
    <w:pPr>
      <w:ind w:left="1680"/>
    </w:pPr>
    <w:rPr>
      <w:rFonts w:ascii="Calibri" w:hAnsi="Calibri"/>
      <w:sz w:val="20"/>
      <w:szCs w:val="20"/>
    </w:rPr>
  </w:style>
  <w:style w:type="numbering" w:customStyle="1" w:styleId="Estilo1">
    <w:name w:val="Estilo1"/>
    <w:rsid w:val="00B57724"/>
    <w:pPr>
      <w:numPr>
        <w:numId w:val="3"/>
      </w:numPr>
    </w:pPr>
  </w:style>
  <w:style w:type="numbering" w:customStyle="1" w:styleId="Estilo2">
    <w:name w:val="Estilo2"/>
    <w:rsid w:val="00B57724"/>
    <w:pPr>
      <w:numPr>
        <w:numId w:val="4"/>
      </w:numPr>
    </w:pPr>
  </w:style>
  <w:style w:type="character" w:styleId="Hipervnculovisitado">
    <w:name w:val="FollowedHyperlink"/>
    <w:uiPriority w:val="99"/>
    <w:rsid w:val="00B57724"/>
    <w:rPr>
      <w:color w:val="954F72"/>
      <w:u w:val="single"/>
    </w:rPr>
  </w:style>
  <w:style w:type="paragraph" w:styleId="Listaconnmeros2">
    <w:name w:val="List Number 2"/>
    <w:basedOn w:val="Normal"/>
    <w:rsid w:val="00B57724"/>
    <w:pPr>
      <w:tabs>
        <w:tab w:val="num" w:pos="643"/>
      </w:tabs>
      <w:ind w:left="643" w:hanging="360"/>
    </w:pPr>
    <w:rPr>
      <w:lang w:val="es-ES"/>
    </w:rPr>
  </w:style>
  <w:style w:type="paragraph" w:styleId="Textoindependiente2">
    <w:name w:val="Body Text 2"/>
    <w:basedOn w:val="Textoindependiente"/>
    <w:link w:val="Textoindependiente2Car"/>
    <w:uiPriority w:val="99"/>
    <w:rsid w:val="00B57724"/>
    <w:pPr>
      <w:widowControl/>
      <w:suppressAutoHyphens w:val="0"/>
      <w:autoSpaceDE/>
      <w:ind w:left="284"/>
    </w:pPr>
    <w:rPr>
      <w:rFonts w:ascii="Tahoma" w:hAnsi="Tahoma"/>
      <w:b w:val="0"/>
      <w:bCs w:val="0"/>
      <w:color w:val="072F67"/>
      <w:sz w:val="20"/>
      <w:lang w:val="es-MX" w:eastAsia="en-US"/>
    </w:rPr>
  </w:style>
  <w:style w:type="character" w:customStyle="1" w:styleId="Textoindependiente2Car">
    <w:name w:val="Texto independiente 2 Car"/>
    <w:basedOn w:val="Fuentedeprrafopredeter"/>
    <w:link w:val="Textoindependiente2"/>
    <w:uiPriority w:val="99"/>
    <w:rsid w:val="00B57724"/>
    <w:rPr>
      <w:rFonts w:ascii="Tahoma" w:hAnsi="Tahoma"/>
      <w:color w:val="072F67"/>
      <w:sz w:val="20"/>
      <w:lang w:eastAsia="en-US"/>
    </w:rPr>
  </w:style>
  <w:style w:type="paragraph" w:styleId="Sinespaciado">
    <w:name w:val="No Spacing"/>
    <w:link w:val="SinespaciadoCar"/>
    <w:uiPriority w:val="99"/>
    <w:qFormat/>
    <w:rsid w:val="00B57724"/>
    <w:rPr>
      <w:lang w:eastAsia="es-ES"/>
    </w:rPr>
  </w:style>
  <w:style w:type="paragraph" w:styleId="Asuntodelcomentario">
    <w:name w:val="annotation subject"/>
    <w:basedOn w:val="Textocomentario"/>
    <w:next w:val="Textocomentario"/>
    <w:link w:val="AsuntodelcomentarioCar"/>
    <w:uiPriority w:val="99"/>
    <w:rsid w:val="00B57724"/>
    <w:rPr>
      <w:b/>
      <w:bCs/>
    </w:rPr>
  </w:style>
  <w:style w:type="character" w:customStyle="1" w:styleId="AsuntodelcomentarioCar">
    <w:name w:val="Asunto del comentario Car"/>
    <w:basedOn w:val="TextocomentarioCar"/>
    <w:link w:val="Asuntodelcomentario"/>
    <w:uiPriority w:val="99"/>
    <w:rsid w:val="00B57724"/>
    <w:rPr>
      <w:b/>
      <w:bCs/>
      <w:sz w:val="20"/>
      <w:szCs w:val="20"/>
      <w:lang w:eastAsia="es-ES"/>
    </w:rPr>
  </w:style>
  <w:style w:type="character" w:styleId="Textoennegrita">
    <w:name w:val="Strong"/>
    <w:uiPriority w:val="22"/>
    <w:qFormat/>
    <w:rsid w:val="00B57724"/>
    <w:rPr>
      <w:b/>
      <w:bCs/>
    </w:rPr>
  </w:style>
  <w:style w:type="paragraph" w:customStyle="1" w:styleId="Epgrafe1">
    <w:name w:val="Epígrafe1"/>
    <w:basedOn w:val="Normal"/>
    <w:next w:val="Normal"/>
    <w:uiPriority w:val="99"/>
    <w:qFormat/>
    <w:rsid w:val="00B57724"/>
    <w:pPr>
      <w:numPr>
        <w:numId w:val="5"/>
      </w:numPr>
      <w:ind w:left="0" w:firstLine="720"/>
      <w:jc w:val="center"/>
    </w:pPr>
    <w:rPr>
      <w:rFonts w:ascii="Arial" w:hAnsi="Arial" w:cs="Arial"/>
      <w:b/>
      <w:bCs/>
      <w:color w:val="072F67"/>
      <w:sz w:val="36"/>
      <w:lang w:val="en-US" w:eastAsia="en-US"/>
    </w:rPr>
  </w:style>
  <w:style w:type="character" w:customStyle="1" w:styleId="SubttuloCar">
    <w:name w:val="Subtítulo Car"/>
    <w:basedOn w:val="Fuentedeprrafopredeter"/>
    <w:link w:val="Subttulo"/>
    <w:rsid w:val="00B57724"/>
    <w:rPr>
      <w:rFonts w:ascii="Georgia" w:eastAsia="Georgia" w:hAnsi="Georgia" w:cs="Georgia"/>
      <w:i/>
      <w:color w:val="666666"/>
      <w:sz w:val="48"/>
      <w:szCs w:val="48"/>
      <w:lang w:eastAsia="es-ES"/>
    </w:rPr>
  </w:style>
  <w:style w:type="table" w:styleId="Cuadrculaclara-nfasis2">
    <w:name w:val="Light Grid Accent 2"/>
    <w:basedOn w:val="Tablanormal"/>
    <w:uiPriority w:val="62"/>
    <w:rsid w:val="00B57724"/>
    <w:rPr>
      <w:rFonts w:ascii="Calibri" w:eastAsia="Calibri" w:hAnsi="Calibri"/>
      <w:sz w:val="20"/>
      <w:szCs w:val="20"/>
      <w:lang w:val="en-US" w:eastAsia="en-US"/>
    </w:rPr>
    <w:tblPr>
      <w:tblStyleRowBandSize w:val="1"/>
      <w:tblStyleColBandSize w:val="1"/>
      <w:tblBorders>
        <w:top w:val="single" w:sz="8" w:space="0" w:color="ED7D31"/>
        <w:left w:val="single" w:sz="8" w:space="0" w:color="ED7D31"/>
        <w:bottom w:val="single" w:sz="8" w:space="0" w:color="ED7D31"/>
        <w:right w:val="single" w:sz="8" w:space="0" w:color="ED7D31"/>
        <w:insideH w:val="single" w:sz="8" w:space="0" w:color="ED7D31"/>
        <w:insideV w:val="single" w:sz="8" w:space="0" w:color="ED7D31"/>
      </w:tblBorders>
    </w:tblPr>
    <w:tblStylePr w:type="firstRow">
      <w:pPr>
        <w:spacing w:before="0" w:after="0" w:line="240" w:lineRule="auto"/>
      </w:pPr>
      <w:rPr>
        <w:rFonts w:ascii="Franklin Gothic Book" w:eastAsia="Times New Roman" w:hAnsi="Franklin Gothic Book" w:cs="Times New Roman"/>
        <w:b/>
        <w:bCs/>
      </w:rPr>
      <w:tblPr/>
      <w:tcPr>
        <w:tcBorders>
          <w:top w:val="single" w:sz="8" w:space="0" w:color="ED7D31"/>
          <w:left w:val="single" w:sz="8" w:space="0" w:color="ED7D31"/>
          <w:bottom w:val="single" w:sz="18" w:space="0" w:color="ED7D31"/>
          <w:right w:val="single" w:sz="8" w:space="0" w:color="ED7D31"/>
          <w:insideH w:val="nil"/>
          <w:insideV w:val="single" w:sz="8" w:space="0" w:color="ED7D31"/>
        </w:tcBorders>
      </w:tcPr>
    </w:tblStylePr>
    <w:tblStylePr w:type="lastRow">
      <w:pPr>
        <w:spacing w:before="0" w:after="0" w:line="240" w:lineRule="auto"/>
      </w:pPr>
      <w:rPr>
        <w:rFonts w:ascii="Franklin Gothic Book" w:eastAsia="Times New Roman" w:hAnsi="Franklin Gothic Book" w:cs="Times New Roman"/>
        <w:b/>
        <w:bCs/>
      </w:rPr>
      <w:tblPr/>
      <w:tcPr>
        <w:tcBorders>
          <w:top w:val="double" w:sz="6" w:space="0" w:color="ED7D31"/>
          <w:left w:val="single" w:sz="8" w:space="0" w:color="ED7D31"/>
          <w:bottom w:val="single" w:sz="8" w:space="0" w:color="ED7D31"/>
          <w:right w:val="single" w:sz="8" w:space="0" w:color="ED7D31"/>
          <w:insideH w:val="nil"/>
          <w:insideV w:val="single" w:sz="8" w:space="0" w:color="ED7D31"/>
        </w:tcBorders>
      </w:tcPr>
    </w:tblStylePr>
    <w:tblStylePr w:type="firstCol">
      <w:rPr>
        <w:rFonts w:ascii="Franklin Gothic Book" w:eastAsia="Times New Roman" w:hAnsi="Franklin Gothic Book" w:cs="Times New Roman"/>
        <w:b/>
        <w:bCs/>
      </w:rPr>
    </w:tblStylePr>
    <w:tblStylePr w:type="lastCol">
      <w:rPr>
        <w:rFonts w:ascii="Franklin Gothic Book" w:eastAsia="Times New Roman" w:hAnsi="Franklin Gothic Book" w:cs="Times New Roman"/>
        <w:b/>
        <w:bCs/>
      </w:rPr>
      <w:tblPr/>
      <w:tcPr>
        <w:tcBorders>
          <w:top w:val="single" w:sz="8" w:space="0" w:color="ED7D31"/>
          <w:left w:val="single" w:sz="8" w:space="0" w:color="ED7D31"/>
          <w:bottom w:val="single" w:sz="8" w:space="0" w:color="ED7D31"/>
          <w:right w:val="single" w:sz="8" w:space="0" w:color="ED7D31"/>
        </w:tcBorders>
      </w:tcPr>
    </w:tblStylePr>
    <w:tblStylePr w:type="band1Vert">
      <w:tblPr/>
      <w:tcPr>
        <w:tcBorders>
          <w:top w:val="single" w:sz="8" w:space="0" w:color="ED7D31"/>
          <w:left w:val="single" w:sz="8" w:space="0" w:color="ED7D31"/>
          <w:bottom w:val="single" w:sz="8" w:space="0" w:color="ED7D31"/>
          <w:right w:val="single" w:sz="8" w:space="0" w:color="ED7D31"/>
        </w:tcBorders>
        <w:shd w:val="clear" w:color="auto" w:fill="FADECB"/>
      </w:tcPr>
    </w:tblStylePr>
    <w:tblStylePr w:type="band1Horz">
      <w:tblPr/>
      <w:tcPr>
        <w:tcBorders>
          <w:top w:val="single" w:sz="8" w:space="0" w:color="ED7D31"/>
          <w:left w:val="single" w:sz="8" w:space="0" w:color="ED7D31"/>
          <w:bottom w:val="single" w:sz="8" w:space="0" w:color="ED7D31"/>
          <w:right w:val="single" w:sz="8" w:space="0" w:color="ED7D31"/>
          <w:insideV w:val="single" w:sz="8" w:space="0" w:color="ED7D31"/>
        </w:tcBorders>
        <w:shd w:val="clear" w:color="auto" w:fill="FADECB"/>
      </w:tcPr>
    </w:tblStylePr>
    <w:tblStylePr w:type="band2Horz">
      <w:tblPr/>
      <w:tcPr>
        <w:tcBorders>
          <w:top w:val="single" w:sz="8" w:space="0" w:color="ED7D31"/>
          <w:left w:val="single" w:sz="8" w:space="0" w:color="ED7D31"/>
          <w:bottom w:val="single" w:sz="8" w:space="0" w:color="ED7D31"/>
          <w:right w:val="single" w:sz="8" w:space="0" w:color="ED7D31"/>
          <w:insideV w:val="single" w:sz="8" w:space="0" w:color="ED7D31"/>
        </w:tcBorders>
      </w:tcPr>
    </w:tblStylePr>
  </w:style>
  <w:style w:type="table" w:styleId="Sombreadoclaro-nfasis3">
    <w:name w:val="Light Shading Accent 3"/>
    <w:basedOn w:val="Tablanormal"/>
    <w:uiPriority w:val="60"/>
    <w:rsid w:val="00B57724"/>
    <w:rPr>
      <w:color w:val="7B7B7B"/>
      <w:sz w:val="20"/>
      <w:szCs w:val="20"/>
      <w:lang w:val="es-ES" w:eastAsia="es-ES"/>
    </w:rPr>
    <w:tblPr>
      <w:tblStyleRowBandSize w:val="1"/>
      <w:tblStyleColBandSize w:val="1"/>
      <w:tblBorders>
        <w:top w:val="single" w:sz="8" w:space="0" w:color="A5A5A5"/>
        <w:bottom w:val="single" w:sz="8" w:space="0" w:color="A5A5A5"/>
      </w:tblBorders>
    </w:tblPr>
    <w:tblStylePr w:type="firstRow">
      <w:pPr>
        <w:spacing w:before="0" w:after="0" w:line="240" w:lineRule="auto"/>
      </w:pPr>
      <w:rPr>
        <w:b/>
        <w:bCs/>
      </w:rPr>
      <w:tblPr/>
      <w:tcPr>
        <w:tcBorders>
          <w:top w:val="single" w:sz="8" w:space="0" w:color="A5A5A5"/>
          <w:left w:val="nil"/>
          <w:bottom w:val="single" w:sz="8" w:space="0" w:color="A5A5A5"/>
          <w:right w:val="nil"/>
          <w:insideH w:val="nil"/>
          <w:insideV w:val="nil"/>
        </w:tcBorders>
      </w:tcPr>
    </w:tblStylePr>
    <w:tblStylePr w:type="lastRow">
      <w:pPr>
        <w:spacing w:before="0" w:after="0" w:line="240" w:lineRule="auto"/>
      </w:pPr>
      <w:rPr>
        <w:b/>
        <w:bCs/>
      </w:rPr>
      <w:tblPr/>
      <w:tcPr>
        <w:tcBorders>
          <w:top w:val="single" w:sz="8" w:space="0" w:color="A5A5A5"/>
          <w:left w:val="nil"/>
          <w:bottom w:val="single" w:sz="8" w:space="0" w:color="A5A5A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cPr>
    </w:tblStylePr>
    <w:tblStylePr w:type="band1Horz">
      <w:tblPr/>
      <w:tcPr>
        <w:tcBorders>
          <w:left w:val="nil"/>
          <w:right w:val="nil"/>
          <w:insideH w:val="nil"/>
          <w:insideV w:val="nil"/>
        </w:tcBorders>
        <w:shd w:val="clear" w:color="auto" w:fill="E8E8E8"/>
      </w:tcPr>
    </w:tblStylePr>
  </w:style>
  <w:style w:type="paragraph" w:customStyle="1" w:styleId="NoSpacing1">
    <w:name w:val="No Spacing1"/>
    <w:qFormat/>
    <w:rsid w:val="00B57724"/>
    <w:rPr>
      <w:rFonts w:ascii="Calibri" w:eastAsia="Calibri" w:hAnsi="Calibri"/>
      <w:sz w:val="22"/>
      <w:szCs w:val="22"/>
      <w:lang w:val="en-US" w:eastAsia="en-US"/>
    </w:rPr>
  </w:style>
  <w:style w:type="character" w:customStyle="1" w:styleId="SinespaciadoCar">
    <w:name w:val="Sin espaciado Car"/>
    <w:link w:val="Sinespaciado"/>
    <w:uiPriority w:val="99"/>
    <w:locked/>
    <w:rsid w:val="00B57724"/>
    <w:rPr>
      <w:lang w:eastAsia="es-ES"/>
    </w:rPr>
  </w:style>
  <w:style w:type="character" w:styleId="Textodelmarcadordeposicin">
    <w:name w:val="Placeholder Text"/>
    <w:basedOn w:val="Fuentedeprrafopredeter"/>
    <w:uiPriority w:val="99"/>
    <w:semiHidden/>
    <w:rsid w:val="008E285C"/>
    <w:rPr>
      <w:color w:val="808080"/>
    </w:rPr>
  </w:style>
  <w:style w:type="paragraph" w:customStyle="1" w:styleId="a">
    <w:basedOn w:val="Normal"/>
    <w:next w:val="Normal"/>
    <w:qFormat/>
    <w:rsid w:val="00973649"/>
    <w:pPr>
      <w:spacing w:before="240" w:after="60"/>
      <w:jc w:val="center"/>
      <w:outlineLvl w:val="0"/>
    </w:pPr>
    <w:rPr>
      <w:rFonts w:ascii="Cambria" w:hAnsi="Cambria"/>
      <w:b/>
      <w:bCs/>
      <w:kern w:val="28"/>
      <w:sz w:val="32"/>
      <w:szCs w:val="32"/>
    </w:rPr>
  </w:style>
  <w:style w:type="paragraph" w:customStyle="1" w:styleId="Texto">
    <w:name w:val="Texto"/>
    <w:basedOn w:val="Normal"/>
    <w:link w:val="TextoCar"/>
    <w:uiPriority w:val="99"/>
    <w:rsid w:val="00180F12"/>
    <w:pPr>
      <w:spacing w:after="101" w:line="216" w:lineRule="exact"/>
      <w:ind w:firstLine="288"/>
      <w:jc w:val="both"/>
    </w:pPr>
    <w:rPr>
      <w:rFonts w:ascii="Arial" w:hAnsi="Arial" w:cs="Arial"/>
      <w:sz w:val="18"/>
      <w:szCs w:val="20"/>
      <w:lang w:val="es-ES"/>
    </w:rPr>
  </w:style>
  <w:style w:type="paragraph" w:customStyle="1" w:styleId="ROMANOS">
    <w:name w:val="ROMANOS"/>
    <w:basedOn w:val="Normal"/>
    <w:link w:val="ROMANOSCar"/>
    <w:uiPriority w:val="99"/>
    <w:rsid w:val="00180F12"/>
    <w:pPr>
      <w:tabs>
        <w:tab w:val="left" w:pos="720"/>
      </w:tabs>
      <w:spacing w:after="101" w:line="216" w:lineRule="exact"/>
      <w:ind w:left="720" w:hanging="432"/>
      <w:jc w:val="both"/>
    </w:pPr>
    <w:rPr>
      <w:rFonts w:ascii="Arial" w:hAnsi="Arial" w:cs="Arial"/>
      <w:sz w:val="18"/>
      <w:szCs w:val="18"/>
      <w:lang w:val="es-ES"/>
    </w:rPr>
  </w:style>
  <w:style w:type="character" w:customStyle="1" w:styleId="TextoCar">
    <w:name w:val="Texto Car"/>
    <w:link w:val="Texto"/>
    <w:uiPriority w:val="99"/>
    <w:locked/>
    <w:rsid w:val="00180F12"/>
    <w:rPr>
      <w:rFonts w:ascii="Arial" w:hAnsi="Arial" w:cs="Arial"/>
      <w:sz w:val="18"/>
      <w:szCs w:val="20"/>
      <w:lang w:val="es-ES" w:eastAsia="es-ES"/>
    </w:rPr>
  </w:style>
  <w:style w:type="character" w:customStyle="1" w:styleId="ROMANOSCar">
    <w:name w:val="ROMANOS Car"/>
    <w:link w:val="ROMANOS"/>
    <w:uiPriority w:val="99"/>
    <w:locked/>
    <w:rsid w:val="00180F12"/>
    <w:rPr>
      <w:rFonts w:ascii="Arial" w:hAnsi="Arial" w:cs="Arial"/>
      <w:sz w:val="18"/>
      <w:szCs w:val="18"/>
      <w:lang w:val="es-ES" w:eastAsia="es-ES"/>
    </w:rPr>
  </w:style>
  <w:style w:type="character" w:customStyle="1" w:styleId="NormalWebCar">
    <w:name w:val="Normal (Web) Car"/>
    <w:link w:val="NormalWeb"/>
    <w:uiPriority w:val="99"/>
    <w:locked/>
    <w:rsid w:val="005D4807"/>
  </w:style>
  <w:style w:type="paragraph" w:styleId="Revisin">
    <w:name w:val="Revision"/>
    <w:hidden/>
    <w:uiPriority w:val="99"/>
    <w:semiHidden/>
    <w:rsid w:val="00DE6F3D"/>
    <w:rPr>
      <w:lang w:eastAsia="es-ES"/>
    </w:rPr>
  </w:style>
  <w:style w:type="character" w:customStyle="1" w:styleId="Ttulo7Car">
    <w:name w:val="Título 7 Car"/>
    <w:basedOn w:val="Fuentedeprrafopredeter"/>
    <w:link w:val="Ttulo7"/>
    <w:uiPriority w:val="99"/>
    <w:semiHidden/>
    <w:rsid w:val="003C56B3"/>
    <w:rPr>
      <w:rFonts w:ascii="Arial" w:hAnsi="Arial"/>
      <w:sz w:val="20"/>
      <w:szCs w:val="20"/>
      <w:lang w:eastAsia="ar-SA"/>
    </w:rPr>
  </w:style>
  <w:style w:type="character" w:customStyle="1" w:styleId="Ttulo8Car">
    <w:name w:val="Título 8 Car"/>
    <w:basedOn w:val="Fuentedeprrafopredeter"/>
    <w:link w:val="Ttulo8"/>
    <w:uiPriority w:val="99"/>
    <w:semiHidden/>
    <w:rsid w:val="003C56B3"/>
    <w:rPr>
      <w:rFonts w:ascii="Arial" w:hAnsi="Arial"/>
      <w:i/>
      <w:sz w:val="20"/>
      <w:szCs w:val="20"/>
      <w:lang w:eastAsia="ar-SA"/>
    </w:rPr>
  </w:style>
  <w:style w:type="character" w:customStyle="1" w:styleId="Ttulo9Car">
    <w:name w:val="Título 9 Car"/>
    <w:basedOn w:val="Fuentedeprrafopredeter"/>
    <w:link w:val="Ttulo9"/>
    <w:uiPriority w:val="99"/>
    <w:semiHidden/>
    <w:rsid w:val="003C56B3"/>
    <w:rPr>
      <w:rFonts w:ascii="Arial" w:hAnsi="Arial"/>
      <w:i/>
      <w:sz w:val="18"/>
      <w:szCs w:val="20"/>
      <w:lang w:eastAsia="ar-SA"/>
    </w:rPr>
  </w:style>
  <w:style w:type="character" w:customStyle="1" w:styleId="PuestoCar1">
    <w:name w:val="Puesto Car1"/>
    <w:rsid w:val="003C56B3"/>
    <w:rPr>
      <w:rFonts w:ascii="Cambria" w:hAnsi="Cambria"/>
      <w:b/>
      <w:bCs/>
      <w:kern w:val="28"/>
      <w:sz w:val="32"/>
      <w:szCs w:val="32"/>
      <w:lang w:eastAsia="es-ES"/>
    </w:rPr>
  </w:style>
  <w:style w:type="paragraph" w:customStyle="1" w:styleId="Normal1">
    <w:name w:val="Normal1"/>
    <w:basedOn w:val="Normal"/>
    <w:link w:val="NormalCar"/>
    <w:qFormat/>
    <w:rsid w:val="003C56B3"/>
    <w:pPr>
      <w:suppressAutoHyphens/>
      <w:spacing w:before="100" w:after="100"/>
    </w:pPr>
    <w:rPr>
      <w:rFonts w:ascii="Arial" w:hAnsi="Arial" w:cs="Arial"/>
      <w:color w:val="000000"/>
      <w:sz w:val="16"/>
      <w:szCs w:val="20"/>
      <w:lang w:val="es-ES" w:eastAsia="ar-SA"/>
    </w:rPr>
  </w:style>
  <w:style w:type="character" w:customStyle="1" w:styleId="NormalCar">
    <w:name w:val="Normal Car"/>
    <w:link w:val="Normal1"/>
    <w:rsid w:val="003C56B3"/>
    <w:rPr>
      <w:rFonts w:ascii="Arial" w:hAnsi="Arial" w:cs="Arial"/>
      <w:color w:val="000000"/>
      <w:sz w:val="16"/>
      <w:szCs w:val="20"/>
      <w:lang w:val="es-ES" w:eastAsia="ar-SA"/>
    </w:rPr>
  </w:style>
  <w:style w:type="character" w:styleId="Mencinsinresolver">
    <w:name w:val="Unresolved Mention"/>
    <w:basedOn w:val="Fuentedeprrafopredeter"/>
    <w:uiPriority w:val="99"/>
    <w:semiHidden/>
    <w:unhideWhenUsed/>
    <w:rsid w:val="003C56B3"/>
    <w:rPr>
      <w:color w:val="605E5C"/>
      <w:shd w:val="clear" w:color="auto" w:fill="E1DFDD"/>
    </w:rPr>
  </w:style>
  <w:style w:type="character" w:customStyle="1" w:styleId="Ttulo3Car">
    <w:name w:val="Título 3 Car"/>
    <w:aliases w:val="H3 Car"/>
    <w:basedOn w:val="Fuentedeprrafopredeter"/>
    <w:link w:val="Ttulo3"/>
    <w:rsid w:val="003C56B3"/>
    <w:rPr>
      <w:b/>
      <w:sz w:val="28"/>
      <w:szCs w:val="28"/>
      <w:lang w:eastAsia="es-ES"/>
    </w:rPr>
  </w:style>
  <w:style w:type="character" w:customStyle="1" w:styleId="Ttulo4Car">
    <w:name w:val="Título 4 Car"/>
    <w:aliases w:val="Heading 4 Char Char Car"/>
    <w:basedOn w:val="Fuentedeprrafopredeter"/>
    <w:link w:val="Ttulo4"/>
    <w:rsid w:val="003C56B3"/>
    <w:rPr>
      <w:b/>
      <w:lang w:eastAsia="es-ES"/>
    </w:rPr>
  </w:style>
  <w:style w:type="character" w:customStyle="1" w:styleId="Ttulo6Car">
    <w:name w:val="Título 6 Car"/>
    <w:basedOn w:val="Fuentedeprrafopredeter"/>
    <w:link w:val="Ttulo6"/>
    <w:rsid w:val="003C56B3"/>
    <w:rPr>
      <w:b/>
      <w:sz w:val="20"/>
      <w:szCs w:val="20"/>
      <w:lang w:eastAsia="es-ES"/>
    </w:rPr>
  </w:style>
  <w:style w:type="character" w:customStyle="1" w:styleId="Ttulo1Car1">
    <w:name w:val="Título 1 Car1"/>
    <w:aliases w:val="e Car1,a Car1,Part Car1,H1 Car1,Part1 Car1,H11 Car1,Part2 Car1,H12 Car1,Part11 Car1,H111 Car1"/>
    <w:basedOn w:val="Fuentedeprrafopredeter"/>
    <w:rsid w:val="003C56B3"/>
    <w:rPr>
      <w:rFonts w:asciiTheme="majorHAnsi" w:eastAsiaTheme="majorEastAsia" w:hAnsiTheme="majorHAnsi" w:cstheme="majorBidi"/>
      <w:color w:val="2F5496" w:themeColor="accent1" w:themeShade="BF"/>
      <w:sz w:val="32"/>
      <w:szCs w:val="32"/>
      <w:lang w:eastAsia="es-ES"/>
    </w:rPr>
  </w:style>
  <w:style w:type="character" w:customStyle="1" w:styleId="Ttulo2Car1">
    <w:name w:val="Título 2 Car1"/>
    <w:aliases w:val="H2 Car1,R2 Car1,H21 Car1,H22 Car1,H211 Car1,H23 Car1,H212 Car1,H24 Car1,H213 Car1,H25 Car1,H214 Car1,H26 Car1,H215 Car1,H27 Car1,H216 Car1,H28 Car1,H217 Car1,H29 Car1,H218 Car1,H210 Car1,H219 Car1,H220 Car1,H2110 Car1,H221 Car1,H2111 Car1"/>
    <w:basedOn w:val="Fuentedeprrafopredeter"/>
    <w:semiHidden/>
    <w:rsid w:val="003C56B3"/>
    <w:rPr>
      <w:rFonts w:asciiTheme="majorHAnsi" w:eastAsiaTheme="majorEastAsia" w:hAnsiTheme="majorHAnsi" w:cstheme="majorBidi"/>
      <w:color w:val="2F5496" w:themeColor="accent1" w:themeShade="BF"/>
      <w:sz w:val="26"/>
      <w:szCs w:val="26"/>
      <w:lang w:eastAsia="es-ES"/>
    </w:rPr>
  </w:style>
  <w:style w:type="character" w:customStyle="1" w:styleId="Ttulo3Car1">
    <w:name w:val="Título 3 Car1"/>
    <w:aliases w:val="H3 Car1"/>
    <w:semiHidden/>
    <w:locked/>
    <w:rsid w:val="003C56B3"/>
    <w:rPr>
      <w:rFonts w:ascii="Arial" w:hAnsi="Arial" w:cs="Arial" w:hint="default"/>
      <w:b/>
      <w:bCs w:val="0"/>
      <w:i/>
      <w:iCs w:val="0"/>
      <w:sz w:val="24"/>
      <w:lang w:eastAsia="ar-SA"/>
    </w:rPr>
  </w:style>
  <w:style w:type="character" w:customStyle="1" w:styleId="Ttulo4Car1">
    <w:name w:val="Título 4 Car1"/>
    <w:aliases w:val="Heading 4 Char Char Car1"/>
    <w:semiHidden/>
    <w:rsid w:val="003C56B3"/>
    <w:rPr>
      <w:rFonts w:ascii="Cambria" w:eastAsia="Times New Roman" w:hAnsi="Cambria" w:cs="Times New Roman" w:hint="default"/>
      <w:b/>
      <w:bCs/>
      <w:i/>
      <w:iCs/>
      <w:color w:val="4F81BD"/>
      <w:sz w:val="22"/>
      <w:szCs w:val="22"/>
    </w:rPr>
  </w:style>
  <w:style w:type="character" w:styleId="MquinadeescribirHTML">
    <w:name w:val="HTML Typewriter"/>
    <w:semiHidden/>
    <w:unhideWhenUsed/>
    <w:rsid w:val="003C56B3"/>
    <w:rPr>
      <w:rFonts w:ascii="Courier New" w:eastAsia="Times New Roman" w:hAnsi="Courier New" w:cs="Courier New" w:hint="default"/>
      <w:sz w:val="20"/>
      <w:szCs w:val="20"/>
    </w:rPr>
  </w:style>
  <w:style w:type="paragraph" w:customStyle="1" w:styleId="msonormal0">
    <w:name w:val="msonormal"/>
    <w:basedOn w:val="Normal"/>
    <w:uiPriority w:val="99"/>
    <w:rsid w:val="003C56B3"/>
    <w:pPr>
      <w:suppressAutoHyphens/>
      <w:spacing w:before="100" w:after="100"/>
    </w:pPr>
    <w:rPr>
      <w:rFonts w:eastAsia="SimSun"/>
      <w:lang w:val="es-ES" w:eastAsia="ar-SA"/>
    </w:rPr>
  </w:style>
  <w:style w:type="paragraph" w:styleId="ndice1">
    <w:name w:val="index 1"/>
    <w:basedOn w:val="Normal"/>
    <w:next w:val="Normal"/>
    <w:autoRedefine/>
    <w:uiPriority w:val="99"/>
    <w:semiHidden/>
    <w:unhideWhenUsed/>
    <w:rsid w:val="003C56B3"/>
    <w:pPr>
      <w:spacing w:after="200" w:line="276" w:lineRule="auto"/>
      <w:ind w:left="220" w:hanging="220"/>
    </w:pPr>
    <w:rPr>
      <w:rFonts w:ascii="Arial" w:eastAsia="Calibri" w:hAnsi="Arial"/>
      <w:sz w:val="20"/>
      <w:szCs w:val="20"/>
      <w:lang w:eastAsia="es-MX"/>
    </w:rPr>
  </w:style>
  <w:style w:type="paragraph" w:styleId="ndice2">
    <w:name w:val="index 2"/>
    <w:basedOn w:val="Normal"/>
    <w:next w:val="Normal"/>
    <w:autoRedefine/>
    <w:uiPriority w:val="99"/>
    <w:semiHidden/>
    <w:unhideWhenUsed/>
    <w:rsid w:val="003C56B3"/>
    <w:pPr>
      <w:suppressAutoHyphens/>
      <w:ind w:left="283"/>
    </w:pPr>
    <w:rPr>
      <w:rFonts w:ascii="Arial" w:hAnsi="Arial"/>
      <w:szCs w:val="20"/>
      <w:lang w:val="es-ES_tradnl" w:eastAsia="ar-SA"/>
    </w:rPr>
  </w:style>
  <w:style w:type="paragraph" w:styleId="ndice3">
    <w:name w:val="index 3"/>
    <w:basedOn w:val="Normal"/>
    <w:next w:val="Normal"/>
    <w:autoRedefine/>
    <w:uiPriority w:val="99"/>
    <w:semiHidden/>
    <w:unhideWhenUsed/>
    <w:rsid w:val="003C56B3"/>
    <w:pPr>
      <w:suppressAutoHyphens/>
      <w:ind w:left="566"/>
    </w:pPr>
    <w:rPr>
      <w:rFonts w:ascii="Arial" w:hAnsi="Arial"/>
      <w:szCs w:val="20"/>
      <w:lang w:val="es-ES_tradnl" w:eastAsia="ar-SA"/>
    </w:rPr>
  </w:style>
  <w:style w:type="character" w:customStyle="1" w:styleId="EncabezadoCar1">
    <w:name w:val="Encabezado Car1"/>
    <w:aliases w:val="*Header Car1,Encabezado Car Car Car1,h Car1,logomai Car1,even Car1,Header/Footer Car1,header odd Car1,Hyphen Car1,body Car1,Chapter Name Car1,base Car1,APNSHEADER2 Car1,L1 Header Car1,encabezado Car1,En-tête SQ Car1"/>
    <w:basedOn w:val="Fuentedeprrafopredeter"/>
    <w:uiPriority w:val="99"/>
    <w:semiHidden/>
    <w:rsid w:val="003C56B3"/>
    <w:rPr>
      <w:lang w:eastAsia="es-ES"/>
    </w:rPr>
  </w:style>
  <w:style w:type="paragraph" w:styleId="Ttulodendice">
    <w:name w:val="index heading"/>
    <w:basedOn w:val="Normal"/>
    <w:next w:val="ndice1"/>
    <w:uiPriority w:val="99"/>
    <w:semiHidden/>
    <w:unhideWhenUsed/>
    <w:rsid w:val="003C56B3"/>
    <w:pPr>
      <w:suppressAutoHyphens/>
    </w:pPr>
    <w:rPr>
      <w:rFonts w:ascii="Arial" w:hAnsi="Arial"/>
      <w:szCs w:val="20"/>
      <w:lang w:val="es-ES_tradnl" w:eastAsia="ar-SA"/>
    </w:rPr>
  </w:style>
  <w:style w:type="paragraph" w:styleId="Textonotaalfinal">
    <w:name w:val="endnote text"/>
    <w:basedOn w:val="Normal"/>
    <w:link w:val="TextonotaalfinalCar"/>
    <w:uiPriority w:val="99"/>
    <w:semiHidden/>
    <w:unhideWhenUsed/>
    <w:rsid w:val="003C56B3"/>
    <w:rPr>
      <w:sz w:val="20"/>
      <w:szCs w:val="20"/>
    </w:rPr>
  </w:style>
  <w:style w:type="character" w:customStyle="1" w:styleId="TextonotaalfinalCar">
    <w:name w:val="Texto nota al final Car"/>
    <w:basedOn w:val="Fuentedeprrafopredeter"/>
    <w:link w:val="Textonotaalfinal"/>
    <w:uiPriority w:val="99"/>
    <w:semiHidden/>
    <w:rsid w:val="003C56B3"/>
    <w:rPr>
      <w:sz w:val="20"/>
      <w:szCs w:val="20"/>
      <w:lang w:eastAsia="es-ES"/>
    </w:rPr>
  </w:style>
  <w:style w:type="paragraph" w:styleId="Lista">
    <w:name w:val="List"/>
    <w:basedOn w:val="Textoindependiente"/>
    <w:uiPriority w:val="99"/>
    <w:semiHidden/>
    <w:unhideWhenUsed/>
    <w:rsid w:val="003C56B3"/>
    <w:pPr>
      <w:widowControl/>
      <w:spacing w:line="360" w:lineRule="auto"/>
      <w:jc w:val="center"/>
    </w:pPr>
    <w:rPr>
      <w:rFonts w:cs="Tahoma"/>
      <w:lang w:val="es-ES_tradnl"/>
    </w:rPr>
  </w:style>
  <w:style w:type="paragraph" w:styleId="Lista2">
    <w:name w:val="List 2"/>
    <w:basedOn w:val="Normal"/>
    <w:uiPriority w:val="99"/>
    <w:semiHidden/>
    <w:unhideWhenUsed/>
    <w:rsid w:val="003C56B3"/>
    <w:pPr>
      <w:widowControl w:val="0"/>
      <w:suppressAutoHyphens/>
      <w:ind w:left="566" w:hanging="283"/>
      <w:contextualSpacing/>
      <w:jc w:val="both"/>
    </w:pPr>
    <w:rPr>
      <w:rFonts w:ascii="Arial" w:hAnsi="Arial"/>
      <w:szCs w:val="20"/>
      <w:lang w:eastAsia="ar-SA"/>
    </w:rPr>
  </w:style>
  <w:style w:type="paragraph" w:styleId="Listaconvietas3">
    <w:name w:val="List Bullet 3"/>
    <w:basedOn w:val="Normal"/>
    <w:uiPriority w:val="99"/>
    <w:semiHidden/>
    <w:unhideWhenUsed/>
    <w:rsid w:val="003C56B3"/>
    <w:pPr>
      <w:widowControl w:val="0"/>
      <w:numPr>
        <w:numId w:val="9"/>
      </w:numPr>
      <w:suppressAutoHyphens/>
      <w:contextualSpacing/>
      <w:jc w:val="both"/>
    </w:pPr>
    <w:rPr>
      <w:rFonts w:ascii="Arial" w:hAnsi="Arial"/>
      <w:szCs w:val="20"/>
      <w:lang w:eastAsia="ar-SA"/>
    </w:rPr>
  </w:style>
  <w:style w:type="paragraph" w:styleId="Listaconnmeros3">
    <w:name w:val="List Number 3"/>
    <w:basedOn w:val="Normal"/>
    <w:uiPriority w:val="99"/>
    <w:semiHidden/>
    <w:unhideWhenUsed/>
    <w:rsid w:val="003C56B3"/>
    <w:pPr>
      <w:numPr>
        <w:numId w:val="10"/>
      </w:numPr>
      <w:tabs>
        <w:tab w:val="clear" w:pos="926"/>
        <w:tab w:val="num" w:pos="1080"/>
      </w:tabs>
      <w:spacing w:before="60" w:after="60"/>
      <w:ind w:left="1080"/>
      <w:jc w:val="both"/>
    </w:pPr>
    <w:rPr>
      <w:rFonts w:ascii="Arial" w:hAnsi="Arial" w:cs="Arial"/>
      <w:lang w:val="es-ES_tradnl" w:eastAsia="en-US"/>
    </w:rPr>
  </w:style>
  <w:style w:type="character" w:customStyle="1" w:styleId="SangradetextonormalCar">
    <w:name w:val="Sangría de texto normal Car"/>
    <w:aliases w:val="Sangría de t. independiente Car"/>
    <w:basedOn w:val="Fuentedeprrafopredeter"/>
    <w:link w:val="Sangradetextonormal"/>
    <w:uiPriority w:val="99"/>
    <w:semiHidden/>
    <w:locked/>
    <w:rsid w:val="003C56B3"/>
    <w:rPr>
      <w:rFonts w:ascii="Arial" w:hAnsi="Arial" w:cs="Arial"/>
      <w:b/>
      <w:lang w:val="es-ES" w:eastAsia="ar-SA"/>
    </w:rPr>
  </w:style>
  <w:style w:type="paragraph" w:styleId="Sangradetextonormal">
    <w:name w:val="Body Text Indent"/>
    <w:aliases w:val="Sangría de t. independiente"/>
    <w:basedOn w:val="Normal"/>
    <w:link w:val="SangradetextonormalCar"/>
    <w:uiPriority w:val="99"/>
    <w:semiHidden/>
    <w:unhideWhenUsed/>
    <w:rsid w:val="003C56B3"/>
    <w:pPr>
      <w:suppressAutoHyphens/>
      <w:ind w:left="284"/>
      <w:jc w:val="both"/>
    </w:pPr>
    <w:rPr>
      <w:rFonts w:ascii="Arial" w:hAnsi="Arial" w:cs="Arial"/>
      <w:b/>
      <w:lang w:val="es-ES" w:eastAsia="ar-SA"/>
    </w:rPr>
  </w:style>
  <w:style w:type="character" w:customStyle="1" w:styleId="SangradetextonormalCar1">
    <w:name w:val="Sangría de texto normal Car1"/>
    <w:aliases w:val="Sangría de t. independiente Car1"/>
    <w:basedOn w:val="Fuentedeprrafopredeter"/>
    <w:uiPriority w:val="99"/>
    <w:semiHidden/>
    <w:rsid w:val="003C56B3"/>
    <w:rPr>
      <w:lang w:eastAsia="es-ES"/>
    </w:rPr>
  </w:style>
  <w:style w:type="paragraph" w:styleId="Textoindependienteprimerasangra2">
    <w:name w:val="Body Text First Indent 2"/>
    <w:basedOn w:val="Sangradetextonormal"/>
    <w:link w:val="Textoindependienteprimerasangra2Car"/>
    <w:uiPriority w:val="99"/>
    <w:semiHidden/>
    <w:unhideWhenUsed/>
    <w:rsid w:val="003C56B3"/>
    <w:pPr>
      <w:widowControl w:val="0"/>
      <w:spacing w:after="120"/>
      <w:ind w:left="283" w:firstLine="210"/>
    </w:pPr>
    <w:rPr>
      <w:b w:val="0"/>
      <w:lang w:val="es-MX"/>
    </w:rPr>
  </w:style>
  <w:style w:type="character" w:customStyle="1" w:styleId="Textoindependienteprimerasangra2Car">
    <w:name w:val="Texto independiente primera sangría 2 Car"/>
    <w:basedOn w:val="SangradetextonormalCar1"/>
    <w:link w:val="Textoindependienteprimerasangra2"/>
    <w:uiPriority w:val="99"/>
    <w:semiHidden/>
    <w:rsid w:val="003C56B3"/>
    <w:rPr>
      <w:rFonts w:ascii="Arial" w:hAnsi="Arial" w:cs="Arial"/>
      <w:lang w:eastAsia="ar-SA"/>
    </w:rPr>
  </w:style>
  <w:style w:type="paragraph" w:styleId="Textoindependiente3">
    <w:name w:val="Body Text 3"/>
    <w:basedOn w:val="Normal"/>
    <w:link w:val="Textoindependiente3Car"/>
    <w:uiPriority w:val="99"/>
    <w:semiHidden/>
    <w:unhideWhenUsed/>
    <w:rsid w:val="003C56B3"/>
    <w:pPr>
      <w:widowControl w:val="0"/>
      <w:suppressAutoHyphens/>
      <w:spacing w:after="120"/>
      <w:jc w:val="both"/>
    </w:pPr>
    <w:rPr>
      <w:rFonts w:ascii="Arial" w:hAnsi="Arial"/>
      <w:sz w:val="16"/>
      <w:szCs w:val="16"/>
      <w:lang w:eastAsia="ar-SA"/>
    </w:rPr>
  </w:style>
  <w:style w:type="character" w:customStyle="1" w:styleId="Textoindependiente3Car">
    <w:name w:val="Texto independiente 3 Car"/>
    <w:basedOn w:val="Fuentedeprrafopredeter"/>
    <w:link w:val="Textoindependiente3"/>
    <w:uiPriority w:val="99"/>
    <w:semiHidden/>
    <w:rsid w:val="003C56B3"/>
    <w:rPr>
      <w:rFonts w:ascii="Arial" w:hAnsi="Arial"/>
      <w:sz w:val="16"/>
      <w:szCs w:val="16"/>
      <w:lang w:eastAsia="ar-SA"/>
    </w:rPr>
  </w:style>
  <w:style w:type="paragraph" w:styleId="Sangra2detindependiente">
    <w:name w:val="Body Text Indent 2"/>
    <w:basedOn w:val="Normal"/>
    <w:link w:val="Sangra2detindependienteCar"/>
    <w:uiPriority w:val="99"/>
    <w:semiHidden/>
    <w:unhideWhenUsed/>
    <w:rsid w:val="003C56B3"/>
    <w:pPr>
      <w:widowControl w:val="0"/>
      <w:suppressAutoHyphens/>
      <w:spacing w:after="120" w:line="480" w:lineRule="auto"/>
      <w:ind w:left="283"/>
      <w:jc w:val="both"/>
    </w:pPr>
    <w:rPr>
      <w:rFonts w:ascii="Arial" w:hAnsi="Arial"/>
      <w:szCs w:val="20"/>
      <w:lang w:eastAsia="ar-SA"/>
    </w:rPr>
  </w:style>
  <w:style w:type="character" w:customStyle="1" w:styleId="Sangra2detindependienteCar">
    <w:name w:val="Sangría 2 de t. independiente Car"/>
    <w:basedOn w:val="Fuentedeprrafopredeter"/>
    <w:link w:val="Sangra2detindependiente"/>
    <w:uiPriority w:val="99"/>
    <w:semiHidden/>
    <w:rsid w:val="003C56B3"/>
    <w:rPr>
      <w:rFonts w:ascii="Arial" w:hAnsi="Arial"/>
      <w:szCs w:val="20"/>
      <w:lang w:eastAsia="ar-SA"/>
    </w:rPr>
  </w:style>
  <w:style w:type="paragraph" w:styleId="Sangra3detindependiente">
    <w:name w:val="Body Text Indent 3"/>
    <w:basedOn w:val="Normal"/>
    <w:link w:val="Sangra3detindependienteCar1"/>
    <w:uiPriority w:val="99"/>
    <w:semiHidden/>
    <w:unhideWhenUsed/>
    <w:rsid w:val="003C56B3"/>
    <w:pPr>
      <w:spacing w:after="120" w:line="276" w:lineRule="auto"/>
      <w:ind w:left="283"/>
    </w:pPr>
    <w:rPr>
      <w:rFonts w:ascii="Calibri" w:eastAsia="Calibri" w:hAnsi="Calibri"/>
      <w:sz w:val="16"/>
      <w:szCs w:val="16"/>
      <w:lang w:eastAsia="en-US"/>
    </w:rPr>
  </w:style>
  <w:style w:type="character" w:customStyle="1" w:styleId="Sangra3detindependienteCar">
    <w:name w:val="Sangría 3 de t. independiente Car"/>
    <w:basedOn w:val="Fuentedeprrafopredeter"/>
    <w:link w:val="Sangra3detindependiente2"/>
    <w:uiPriority w:val="99"/>
    <w:semiHidden/>
    <w:rsid w:val="003C56B3"/>
    <w:rPr>
      <w:sz w:val="16"/>
      <w:szCs w:val="16"/>
      <w:lang w:eastAsia="es-ES"/>
    </w:rPr>
  </w:style>
  <w:style w:type="paragraph" w:styleId="Textodebloque">
    <w:name w:val="Block Text"/>
    <w:basedOn w:val="Normal"/>
    <w:uiPriority w:val="99"/>
    <w:semiHidden/>
    <w:unhideWhenUsed/>
    <w:rsid w:val="003C56B3"/>
    <w:pPr>
      <w:widowControl w:val="0"/>
      <w:spacing w:before="100" w:after="100"/>
      <w:ind w:left="360" w:right="964"/>
      <w:jc w:val="both"/>
    </w:pPr>
    <w:rPr>
      <w:rFonts w:ascii="Arial" w:hAnsi="Arial" w:cs="Arial"/>
      <w:szCs w:val="20"/>
    </w:rPr>
  </w:style>
  <w:style w:type="paragraph" w:styleId="Mapadeldocumento">
    <w:name w:val="Document Map"/>
    <w:basedOn w:val="Normal"/>
    <w:link w:val="MapadeldocumentoCar"/>
    <w:uiPriority w:val="99"/>
    <w:semiHidden/>
    <w:unhideWhenUsed/>
    <w:rsid w:val="003C56B3"/>
    <w:pPr>
      <w:spacing w:after="120"/>
      <w:jc w:val="both"/>
    </w:pPr>
    <w:rPr>
      <w:rFonts w:ascii="Lucida Grande" w:eastAsia="Calibri" w:hAnsi="Lucida Grande"/>
      <w:lang w:val="es-ES_tradnl" w:eastAsia="en-US"/>
    </w:rPr>
  </w:style>
  <w:style w:type="character" w:customStyle="1" w:styleId="MapadeldocumentoCar">
    <w:name w:val="Mapa del documento Car"/>
    <w:basedOn w:val="Fuentedeprrafopredeter"/>
    <w:link w:val="Mapadeldocumento"/>
    <w:uiPriority w:val="99"/>
    <w:semiHidden/>
    <w:rsid w:val="003C56B3"/>
    <w:rPr>
      <w:rFonts w:ascii="Lucida Grande" w:eastAsia="Calibri" w:hAnsi="Lucida Grande"/>
      <w:lang w:val="es-ES_tradnl" w:eastAsia="en-US"/>
    </w:rPr>
  </w:style>
  <w:style w:type="paragraph" w:styleId="Textosinformato">
    <w:name w:val="Plain Text"/>
    <w:basedOn w:val="Normal"/>
    <w:link w:val="TextosinformatoCar"/>
    <w:uiPriority w:val="99"/>
    <w:semiHidden/>
    <w:unhideWhenUsed/>
    <w:rsid w:val="003C56B3"/>
    <w:pPr>
      <w:suppressAutoHyphens/>
    </w:pPr>
    <w:rPr>
      <w:rFonts w:ascii="Courier New" w:hAnsi="Courier New" w:cs="Courier New"/>
      <w:sz w:val="20"/>
      <w:szCs w:val="20"/>
      <w:lang w:val="es-ES" w:eastAsia="ar-SA"/>
    </w:rPr>
  </w:style>
  <w:style w:type="character" w:customStyle="1" w:styleId="TextosinformatoCar">
    <w:name w:val="Texto sin formato Car"/>
    <w:basedOn w:val="Fuentedeprrafopredeter"/>
    <w:link w:val="Textosinformato"/>
    <w:uiPriority w:val="99"/>
    <w:semiHidden/>
    <w:rsid w:val="003C56B3"/>
    <w:rPr>
      <w:rFonts w:ascii="Courier New" w:hAnsi="Courier New" w:cs="Courier New"/>
      <w:sz w:val="20"/>
      <w:szCs w:val="20"/>
      <w:lang w:val="es-ES" w:eastAsia="ar-SA"/>
    </w:rPr>
  </w:style>
  <w:style w:type="paragraph" w:customStyle="1" w:styleId="Contents">
    <w:name w:val="Contents"/>
    <w:uiPriority w:val="99"/>
    <w:rsid w:val="003C56B3"/>
    <w:pPr>
      <w:spacing w:after="360"/>
    </w:pPr>
    <w:rPr>
      <w:rFonts w:ascii="Verdana" w:hAnsi="Verdana"/>
      <w:b/>
      <w:color w:val="000080"/>
      <w:sz w:val="30"/>
      <w:szCs w:val="30"/>
      <w:lang w:val="en-GB" w:eastAsia="en-US"/>
    </w:rPr>
  </w:style>
  <w:style w:type="paragraph" w:customStyle="1" w:styleId="Prrafodelista1">
    <w:name w:val="Párrafo de lista1"/>
    <w:basedOn w:val="Normal"/>
    <w:uiPriority w:val="99"/>
    <w:qFormat/>
    <w:rsid w:val="003C56B3"/>
    <w:pPr>
      <w:widowControl w:val="0"/>
      <w:spacing w:line="240" w:lineRule="atLeast"/>
      <w:ind w:left="720"/>
    </w:pPr>
    <w:rPr>
      <w:sz w:val="20"/>
      <w:szCs w:val="20"/>
      <w:lang w:eastAsia="es-MX"/>
    </w:rPr>
  </w:style>
  <w:style w:type="paragraph" w:customStyle="1" w:styleId="Tabladelista1clara-nfasis11">
    <w:name w:val="Tabla de lista 1 clara - Énfasis 11"/>
    <w:basedOn w:val="Ttulo1"/>
    <w:next w:val="Normal"/>
    <w:uiPriority w:val="39"/>
    <w:qFormat/>
    <w:rsid w:val="003C56B3"/>
    <w:pPr>
      <w:spacing w:after="0" w:line="276" w:lineRule="auto"/>
      <w:outlineLvl w:val="9"/>
    </w:pPr>
    <w:rPr>
      <w:rFonts w:ascii="Cambria" w:hAnsi="Cambria"/>
      <w:bCs/>
      <w:color w:val="365F91"/>
      <w:sz w:val="28"/>
      <w:szCs w:val="28"/>
      <w:lang w:val="es-ES" w:eastAsia="es-MX"/>
    </w:rPr>
  </w:style>
  <w:style w:type="paragraph" w:customStyle="1" w:styleId="Encabezado1">
    <w:name w:val="Encabezado1"/>
    <w:basedOn w:val="Normal"/>
    <w:next w:val="Textoindependiente"/>
    <w:uiPriority w:val="99"/>
    <w:rsid w:val="003C56B3"/>
    <w:pPr>
      <w:keepNext/>
      <w:widowControl w:val="0"/>
      <w:suppressAutoHyphens/>
      <w:spacing w:before="240" w:after="120"/>
      <w:jc w:val="both"/>
    </w:pPr>
    <w:rPr>
      <w:rFonts w:ascii="Arial" w:eastAsia="SimSun" w:hAnsi="Arial" w:cs="Mangal"/>
      <w:sz w:val="28"/>
      <w:szCs w:val="28"/>
      <w:lang w:eastAsia="ar-SA"/>
    </w:rPr>
  </w:style>
  <w:style w:type="paragraph" w:customStyle="1" w:styleId="Etiqueta">
    <w:name w:val="Etiqueta"/>
    <w:basedOn w:val="Normal"/>
    <w:uiPriority w:val="99"/>
    <w:rsid w:val="003C56B3"/>
    <w:pPr>
      <w:suppressLineNumbers/>
      <w:suppressAutoHyphens/>
      <w:spacing w:before="120" w:after="120" w:line="360" w:lineRule="atLeast"/>
    </w:pPr>
    <w:rPr>
      <w:rFonts w:cs="Tahoma"/>
      <w:i/>
      <w:iCs/>
      <w:lang w:val="es-ES" w:eastAsia="ar-SA"/>
    </w:rPr>
  </w:style>
  <w:style w:type="paragraph" w:customStyle="1" w:styleId="ndice">
    <w:name w:val="Índice"/>
    <w:basedOn w:val="Normal"/>
    <w:uiPriority w:val="99"/>
    <w:rsid w:val="003C56B3"/>
    <w:pPr>
      <w:suppressLineNumbers/>
      <w:suppressAutoHyphens/>
      <w:spacing w:line="360" w:lineRule="atLeast"/>
    </w:pPr>
    <w:rPr>
      <w:rFonts w:cs="Tahoma"/>
      <w:lang w:val="es-ES" w:eastAsia="ar-SA"/>
    </w:rPr>
  </w:style>
  <w:style w:type="paragraph" w:customStyle="1" w:styleId="CarCarCarCar">
    <w:name w:val="Car Car Car Car"/>
    <w:basedOn w:val="Normal"/>
    <w:uiPriority w:val="99"/>
    <w:rsid w:val="003C56B3"/>
    <w:pPr>
      <w:suppressAutoHyphens/>
      <w:spacing w:after="160" w:line="240" w:lineRule="exact"/>
    </w:pPr>
    <w:rPr>
      <w:rFonts w:ascii="Tahoma" w:hAnsi="Tahoma"/>
      <w:sz w:val="20"/>
      <w:szCs w:val="20"/>
      <w:lang w:val="en-US" w:eastAsia="ar-SA"/>
    </w:rPr>
  </w:style>
  <w:style w:type="paragraph" w:customStyle="1" w:styleId="Fraccin">
    <w:name w:val="Fracción"/>
    <w:basedOn w:val="Normal"/>
    <w:uiPriority w:val="99"/>
    <w:rsid w:val="003C56B3"/>
    <w:pPr>
      <w:widowControl w:val="0"/>
      <w:tabs>
        <w:tab w:val="left" w:pos="851"/>
      </w:tabs>
      <w:suppressAutoHyphens/>
      <w:ind w:left="851" w:hanging="624"/>
      <w:jc w:val="both"/>
    </w:pPr>
    <w:rPr>
      <w:rFonts w:ascii="Arial" w:hAnsi="Arial"/>
      <w:szCs w:val="20"/>
      <w:lang w:eastAsia="ar-SA"/>
    </w:rPr>
  </w:style>
  <w:style w:type="paragraph" w:customStyle="1" w:styleId="Textoindependiente33">
    <w:name w:val="Texto independiente 33"/>
    <w:basedOn w:val="Normal"/>
    <w:uiPriority w:val="99"/>
    <w:rsid w:val="003C56B3"/>
    <w:pPr>
      <w:suppressAutoHyphens/>
      <w:jc w:val="both"/>
    </w:pPr>
    <w:rPr>
      <w:rFonts w:ascii="Arial" w:hAnsi="Arial"/>
      <w:b/>
      <w:bCs/>
      <w:i/>
      <w:szCs w:val="20"/>
      <w:lang w:val="es-ES" w:eastAsia="ar-SA"/>
    </w:rPr>
  </w:style>
  <w:style w:type="paragraph" w:customStyle="1" w:styleId="Textoindependiente23">
    <w:name w:val="Texto independiente 23"/>
    <w:basedOn w:val="Normal"/>
    <w:uiPriority w:val="99"/>
    <w:rsid w:val="003C56B3"/>
    <w:pPr>
      <w:suppressAutoHyphens/>
      <w:jc w:val="both"/>
    </w:pPr>
    <w:rPr>
      <w:rFonts w:ascii="Arial" w:hAnsi="Arial"/>
      <w:bCs/>
      <w:color w:val="FF6600"/>
      <w:szCs w:val="20"/>
      <w:lang w:val="es-ES" w:eastAsia="ar-SA"/>
    </w:rPr>
  </w:style>
  <w:style w:type="paragraph" w:customStyle="1" w:styleId="Sangra2detindependiente4">
    <w:name w:val="Sangría 2 de t. independiente4"/>
    <w:basedOn w:val="Normal"/>
    <w:uiPriority w:val="99"/>
    <w:rsid w:val="003C56B3"/>
    <w:pPr>
      <w:suppressAutoHyphens/>
      <w:ind w:left="1702" w:hanging="1134"/>
      <w:jc w:val="both"/>
    </w:pPr>
    <w:rPr>
      <w:rFonts w:ascii="Arial" w:hAnsi="Arial"/>
      <w:bCs/>
      <w:szCs w:val="20"/>
      <w:lang w:val="es-ES" w:eastAsia="ar-SA"/>
    </w:rPr>
  </w:style>
  <w:style w:type="paragraph" w:customStyle="1" w:styleId="Textodeglobo1">
    <w:name w:val="Texto de globo1"/>
    <w:basedOn w:val="Normal"/>
    <w:uiPriority w:val="99"/>
    <w:rsid w:val="003C56B3"/>
    <w:pPr>
      <w:widowControl w:val="0"/>
      <w:suppressAutoHyphens/>
      <w:jc w:val="both"/>
    </w:pPr>
    <w:rPr>
      <w:rFonts w:ascii="Tahoma" w:hAnsi="Tahoma" w:cs="Tahoma"/>
      <w:sz w:val="16"/>
      <w:szCs w:val="16"/>
      <w:lang w:eastAsia="ar-SA"/>
    </w:rPr>
  </w:style>
  <w:style w:type="paragraph" w:customStyle="1" w:styleId="Textocomentario1">
    <w:name w:val="Texto comentario1"/>
    <w:basedOn w:val="Normal"/>
    <w:uiPriority w:val="99"/>
    <w:rsid w:val="003C56B3"/>
    <w:pPr>
      <w:suppressAutoHyphens/>
    </w:pPr>
    <w:rPr>
      <w:b/>
      <w:sz w:val="20"/>
      <w:szCs w:val="20"/>
      <w:lang w:val="es-ES" w:eastAsia="ar-SA"/>
    </w:rPr>
  </w:style>
  <w:style w:type="paragraph" w:customStyle="1" w:styleId="texto0">
    <w:name w:val="texto"/>
    <w:basedOn w:val="Normal"/>
    <w:uiPriority w:val="99"/>
    <w:rsid w:val="003C56B3"/>
    <w:pPr>
      <w:suppressAutoHyphens/>
      <w:overflowPunct w:val="0"/>
      <w:autoSpaceDE w:val="0"/>
      <w:spacing w:after="101"/>
      <w:jc w:val="both"/>
    </w:pPr>
    <w:rPr>
      <w:rFonts w:ascii="Arial" w:hAnsi="Arial"/>
      <w:szCs w:val="20"/>
      <w:lang w:val="es-ES_tradnl" w:eastAsia="ar-SA"/>
    </w:rPr>
  </w:style>
  <w:style w:type="paragraph" w:customStyle="1" w:styleId="Sangra3detindependiente1">
    <w:name w:val="Sangría 3 de t. independiente1"/>
    <w:basedOn w:val="Normal"/>
    <w:uiPriority w:val="99"/>
    <w:rsid w:val="003C56B3"/>
    <w:pPr>
      <w:suppressAutoHyphens/>
      <w:spacing w:line="240" w:lineRule="atLeast"/>
      <w:ind w:left="1065" w:firstLine="3"/>
      <w:jc w:val="both"/>
    </w:pPr>
    <w:rPr>
      <w:rFonts w:ascii="Arial" w:hAnsi="Arial" w:cs="Arial"/>
      <w:color w:val="FF0000"/>
      <w:w w:val="90"/>
      <w:kern w:val="2"/>
      <w:szCs w:val="20"/>
      <w:lang w:eastAsia="ar-SA"/>
    </w:rPr>
  </w:style>
  <w:style w:type="paragraph" w:customStyle="1" w:styleId="Textodebloque1">
    <w:name w:val="Texto de bloque1"/>
    <w:basedOn w:val="Normal"/>
    <w:uiPriority w:val="99"/>
    <w:rsid w:val="003C56B3"/>
    <w:pPr>
      <w:widowControl w:val="0"/>
      <w:suppressAutoHyphens/>
      <w:spacing w:before="100" w:after="100"/>
      <w:ind w:left="360" w:right="964"/>
      <w:jc w:val="both"/>
    </w:pPr>
    <w:rPr>
      <w:rFonts w:ascii="Arial" w:hAnsi="Arial" w:cs="Arial"/>
      <w:szCs w:val="20"/>
      <w:lang w:eastAsia="ar-SA"/>
    </w:rPr>
  </w:style>
  <w:style w:type="paragraph" w:customStyle="1" w:styleId="Sangranormal1">
    <w:name w:val="Sangría normal1"/>
    <w:basedOn w:val="Normal"/>
    <w:uiPriority w:val="99"/>
    <w:rsid w:val="003C56B3"/>
    <w:pPr>
      <w:suppressAutoHyphens/>
      <w:ind w:left="708"/>
    </w:pPr>
    <w:rPr>
      <w:rFonts w:ascii="Arial" w:hAnsi="Arial"/>
      <w:bCs/>
      <w:sz w:val="20"/>
      <w:szCs w:val="20"/>
      <w:lang w:val="es-ES_tradnl" w:eastAsia="ar-SA"/>
    </w:rPr>
  </w:style>
  <w:style w:type="paragraph" w:customStyle="1" w:styleId="Textoindependiente21">
    <w:name w:val="Texto independiente 21"/>
    <w:basedOn w:val="Normal"/>
    <w:uiPriority w:val="99"/>
    <w:rsid w:val="003C56B3"/>
    <w:pPr>
      <w:suppressAutoHyphens/>
      <w:overflowPunct w:val="0"/>
      <w:autoSpaceDE w:val="0"/>
      <w:jc w:val="both"/>
    </w:pPr>
    <w:rPr>
      <w:rFonts w:ascii="Arial" w:hAnsi="Arial"/>
      <w:i/>
      <w:sz w:val="18"/>
      <w:szCs w:val="20"/>
      <w:lang w:val="es-ES" w:eastAsia="ar-SA"/>
    </w:rPr>
  </w:style>
  <w:style w:type="paragraph" w:customStyle="1" w:styleId="Textoindependiente31">
    <w:name w:val="Texto independiente 31"/>
    <w:basedOn w:val="Normal"/>
    <w:uiPriority w:val="99"/>
    <w:rsid w:val="003C56B3"/>
    <w:pPr>
      <w:suppressAutoHyphens/>
      <w:overflowPunct w:val="0"/>
      <w:autoSpaceDE w:val="0"/>
    </w:pPr>
    <w:rPr>
      <w:rFonts w:ascii="Arial" w:hAnsi="Arial"/>
      <w:sz w:val="16"/>
      <w:szCs w:val="20"/>
      <w:lang w:val="es-ES" w:eastAsia="ar-SA"/>
    </w:rPr>
  </w:style>
  <w:style w:type="paragraph" w:customStyle="1" w:styleId="TextoCarCar">
    <w:name w:val="Texto Car Car"/>
    <w:basedOn w:val="Normal"/>
    <w:uiPriority w:val="99"/>
    <w:rsid w:val="003C56B3"/>
    <w:pPr>
      <w:suppressAutoHyphens/>
      <w:spacing w:after="101" w:line="216" w:lineRule="exact"/>
      <w:ind w:firstLine="288"/>
      <w:jc w:val="both"/>
    </w:pPr>
    <w:rPr>
      <w:rFonts w:ascii="Arial" w:hAnsi="Arial" w:cs="Arial"/>
      <w:sz w:val="18"/>
      <w:szCs w:val="18"/>
      <w:lang w:val="es-ES" w:eastAsia="ar-SA"/>
    </w:rPr>
  </w:style>
  <w:style w:type="paragraph" w:customStyle="1" w:styleId="WW-Contenidodelatabla111">
    <w:name w:val="WW-Contenido de la tabla111"/>
    <w:basedOn w:val="Textoindependiente"/>
    <w:uiPriority w:val="99"/>
    <w:rsid w:val="003C56B3"/>
    <w:pPr>
      <w:suppressLineNumbers/>
      <w:autoSpaceDE/>
      <w:spacing w:after="120"/>
      <w:jc w:val="left"/>
    </w:pPr>
    <w:rPr>
      <w:rFonts w:ascii="Times New Roman" w:eastAsia="Lucida Sans Unicode" w:hAnsi="Times New Roman"/>
      <w:b w:val="0"/>
      <w:bCs w:val="0"/>
      <w:szCs w:val="20"/>
      <w:lang w:val="es-MX"/>
    </w:rPr>
  </w:style>
  <w:style w:type="paragraph" w:customStyle="1" w:styleId="xl37">
    <w:name w:val="xl37"/>
    <w:basedOn w:val="Normal"/>
    <w:uiPriority w:val="99"/>
    <w:rsid w:val="003C56B3"/>
    <w:pPr>
      <w:pBdr>
        <w:left w:val="double" w:sz="2" w:space="0" w:color="000000"/>
        <w:bottom w:val="single" w:sz="4" w:space="0" w:color="000000"/>
        <w:right w:val="single" w:sz="4" w:space="0" w:color="000000"/>
      </w:pBdr>
      <w:suppressAutoHyphens/>
      <w:spacing w:before="100" w:after="100"/>
      <w:jc w:val="center"/>
    </w:pPr>
    <w:rPr>
      <w:rFonts w:ascii="Arial" w:hAnsi="Arial" w:cs="Arial"/>
      <w:sz w:val="18"/>
      <w:szCs w:val="18"/>
      <w:lang w:val="es-ES" w:eastAsia="ar-SA"/>
    </w:rPr>
  </w:style>
  <w:style w:type="paragraph" w:customStyle="1" w:styleId="WW-Encabezadodelatabla111">
    <w:name w:val="WW-Encabezado de la tabla111"/>
    <w:basedOn w:val="WW-Contenidodelatabla111"/>
    <w:uiPriority w:val="99"/>
    <w:rsid w:val="003C56B3"/>
    <w:pPr>
      <w:jc w:val="center"/>
    </w:pPr>
    <w:rPr>
      <w:b/>
      <w:bCs/>
      <w:i/>
      <w:iCs/>
    </w:rPr>
  </w:style>
  <w:style w:type="paragraph" w:customStyle="1" w:styleId="WW-Sangra2detindependiente">
    <w:name w:val="WW-Sangría 2 de t. independiente"/>
    <w:basedOn w:val="Normal"/>
    <w:uiPriority w:val="99"/>
    <w:rsid w:val="003C56B3"/>
    <w:pPr>
      <w:widowControl w:val="0"/>
      <w:suppressAutoHyphens/>
      <w:ind w:left="213" w:hanging="426"/>
      <w:jc w:val="both"/>
    </w:pPr>
    <w:rPr>
      <w:rFonts w:ascii="Arial" w:eastAsia="Lucida Sans Unicode" w:hAnsi="Arial"/>
      <w:sz w:val="12"/>
      <w:szCs w:val="20"/>
      <w:lang w:eastAsia="ar-SA"/>
    </w:rPr>
  </w:style>
  <w:style w:type="paragraph" w:customStyle="1" w:styleId="WW-Textoindependiente2">
    <w:name w:val="WW-Texto independiente 2"/>
    <w:basedOn w:val="Normal"/>
    <w:uiPriority w:val="99"/>
    <w:rsid w:val="003C56B3"/>
    <w:pPr>
      <w:widowControl w:val="0"/>
      <w:suppressAutoHyphens/>
      <w:jc w:val="both"/>
    </w:pPr>
    <w:rPr>
      <w:rFonts w:ascii="Arial" w:eastAsia="Lucida Sans Unicode" w:hAnsi="Arial"/>
      <w:sz w:val="12"/>
      <w:szCs w:val="20"/>
      <w:lang w:eastAsia="ar-SA"/>
    </w:rPr>
  </w:style>
  <w:style w:type="paragraph" w:customStyle="1" w:styleId="WW-Sangra3detindependiente">
    <w:name w:val="WW-Sangría 3 de t. independiente"/>
    <w:basedOn w:val="Normal"/>
    <w:uiPriority w:val="99"/>
    <w:rsid w:val="003C56B3"/>
    <w:pPr>
      <w:widowControl w:val="0"/>
      <w:suppressAutoHyphens/>
      <w:ind w:left="213"/>
      <w:jc w:val="both"/>
    </w:pPr>
    <w:rPr>
      <w:rFonts w:ascii="Arial" w:eastAsia="Lucida Sans Unicode" w:hAnsi="Arial"/>
      <w:sz w:val="11"/>
      <w:szCs w:val="20"/>
      <w:lang w:eastAsia="ar-SA"/>
    </w:rPr>
  </w:style>
  <w:style w:type="paragraph" w:customStyle="1" w:styleId="xl24">
    <w:name w:val="xl24"/>
    <w:basedOn w:val="Normal"/>
    <w:uiPriority w:val="99"/>
    <w:rsid w:val="003C56B3"/>
    <w:pPr>
      <w:pBdr>
        <w:top w:val="single" w:sz="4" w:space="0" w:color="000000"/>
        <w:left w:val="single" w:sz="4" w:space="0" w:color="000000"/>
        <w:bottom w:val="single" w:sz="4" w:space="0" w:color="000000"/>
        <w:right w:val="single" w:sz="4" w:space="0" w:color="000000"/>
      </w:pBdr>
      <w:shd w:val="clear" w:color="auto" w:fill="CCFFCC"/>
      <w:suppressAutoHyphens/>
      <w:spacing w:before="100" w:after="100"/>
      <w:jc w:val="center"/>
    </w:pPr>
    <w:rPr>
      <w:rFonts w:ascii="Arial" w:hAnsi="Arial" w:cs="Arial"/>
      <w:b/>
      <w:bCs/>
      <w:lang w:eastAsia="ar-SA"/>
    </w:rPr>
  </w:style>
  <w:style w:type="paragraph" w:customStyle="1" w:styleId="xl25">
    <w:name w:val="xl25"/>
    <w:basedOn w:val="Normal"/>
    <w:uiPriority w:val="99"/>
    <w:rsid w:val="003C56B3"/>
    <w:pPr>
      <w:pBdr>
        <w:top w:val="single" w:sz="4" w:space="0" w:color="000000"/>
        <w:left w:val="single" w:sz="4" w:space="0" w:color="000000"/>
        <w:bottom w:val="single" w:sz="4" w:space="0" w:color="000000"/>
        <w:right w:val="single" w:sz="4" w:space="0" w:color="000000"/>
      </w:pBdr>
      <w:shd w:val="clear" w:color="auto" w:fill="FF99CC"/>
      <w:suppressAutoHyphens/>
      <w:spacing w:before="100" w:after="100"/>
      <w:jc w:val="center"/>
    </w:pPr>
    <w:rPr>
      <w:rFonts w:ascii="Arial" w:hAnsi="Arial" w:cs="Arial"/>
      <w:b/>
      <w:bCs/>
      <w:lang w:eastAsia="ar-SA"/>
    </w:rPr>
  </w:style>
  <w:style w:type="paragraph" w:customStyle="1" w:styleId="xl26">
    <w:name w:val="xl26"/>
    <w:basedOn w:val="Normal"/>
    <w:uiPriority w:val="99"/>
    <w:rsid w:val="003C56B3"/>
    <w:pPr>
      <w:pBdr>
        <w:top w:val="single" w:sz="4" w:space="0" w:color="000000"/>
        <w:left w:val="single" w:sz="4" w:space="0" w:color="000000"/>
        <w:bottom w:val="single" w:sz="4" w:space="0" w:color="000000"/>
        <w:right w:val="single" w:sz="4" w:space="0" w:color="000000"/>
      </w:pBdr>
      <w:suppressAutoHyphens/>
      <w:spacing w:before="100" w:after="100"/>
      <w:jc w:val="center"/>
    </w:pPr>
    <w:rPr>
      <w:rFonts w:ascii="Arial" w:hAnsi="Arial" w:cs="Arial"/>
      <w:b/>
      <w:bCs/>
      <w:lang w:eastAsia="ar-SA"/>
    </w:rPr>
  </w:style>
  <w:style w:type="paragraph" w:customStyle="1" w:styleId="xl27">
    <w:name w:val="xl27"/>
    <w:basedOn w:val="Normal"/>
    <w:uiPriority w:val="99"/>
    <w:rsid w:val="003C56B3"/>
    <w:pPr>
      <w:pBdr>
        <w:top w:val="single" w:sz="4" w:space="0" w:color="000000"/>
        <w:left w:val="single" w:sz="4" w:space="0" w:color="000000"/>
        <w:bottom w:val="single" w:sz="4" w:space="0" w:color="000000"/>
        <w:right w:val="single" w:sz="4" w:space="0" w:color="000000"/>
      </w:pBdr>
      <w:suppressAutoHyphens/>
      <w:spacing w:before="100" w:after="100"/>
    </w:pPr>
    <w:rPr>
      <w:lang w:eastAsia="ar-SA"/>
    </w:rPr>
  </w:style>
  <w:style w:type="paragraph" w:customStyle="1" w:styleId="xl28">
    <w:name w:val="xl28"/>
    <w:basedOn w:val="Normal"/>
    <w:uiPriority w:val="99"/>
    <w:rsid w:val="003C56B3"/>
    <w:pPr>
      <w:pBdr>
        <w:top w:val="single" w:sz="4" w:space="0" w:color="000000"/>
        <w:left w:val="single" w:sz="4" w:space="0" w:color="000000"/>
        <w:bottom w:val="single" w:sz="4" w:space="0" w:color="000000"/>
      </w:pBdr>
      <w:suppressAutoHyphens/>
      <w:spacing w:before="100" w:after="100"/>
      <w:jc w:val="center"/>
    </w:pPr>
    <w:rPr>
      <w:rFonts w:ascii="Arial" w:hAnsi="Arial" w:cs="Arial"/>
      <w:color w:val="000000"/>
      <w:sz w:val="16"/>
      <w:szCs w:val="16"/>
      <w:lang w:eastAsia="ar-SA"/>
    </w:rPr>
  </w:style>
  <w:style w:type="paragraph" w:customStyle="1" w:styleId="xl29">
    <w:name w:val="xl29"/>
    <w:basedOn w:val="Normal"/>
    <w:uiPriority w:val="99"/>
    <w:rsid w:val="003C56B3"/>
    <w:pPr>
      <w:pBdr>
        <w:top w:val="single" w:sz="4" w:space="0" w:color="000000"/>
        <w:left w:val="single" w:sz="4" w:space="0" w:color="000000"/>
        <w:bottom w:val="single" w:sz="4" w:space="0" w:color="000000"/>
      </w:pBdr>
      <w:suppressAutoHyphens/>
      <w:spacing w:before="100" w:after="100"/>
      <w:jc w:val="center"/>
    </w:pPr>
    <w:rPr>
      <w:rFonts w:ascii="Arial" w:hAnsi="Arial" w:cs="Arial"/>
      <w:sz w:val="16"/>
      <w:szCs w:val="16"/>
      <w:lang w:eastAsia="ar-SA"/>
    </w:rPr>
  </w:style>
  <w:style w:type="paragraph" w:customStyle="1" w:styleId="xl30">
    <w:name w:val="xl30"/>
    <w:basedOn w:val="Normal"/>
    <w:uiPriority w:val="99"/>
    <w:rsid w:val="003C56B3"/>
    <w:pPr>
      <w:pBdr>
        <w:top w:val="single" w:sz="4" w:space="0" w:color="000000"/>
        <w:left w:val="single" w:sz="4" w:space="0" w:color="000000"/>
        <w:bottom w:val="single" w:sz="4" w:space="0" w:color="000000"/>
        <w:right w:val="single" w:sz="4" w:space="0" w:color="000000"/>
      </w:pBdr>
      <w:suppressAutoHyphens/>
      <w:spacing w:before="100" w:after="100"/>
      <w:jc w:val="center"/>
    </w:pPr>
    <w:rPr>
      <w:rFonts w:ascii="Arial" w:hAnsi="Arial" w:cs="Arial"/>
      <w:b/>
      <w:bCs/>
      <w:lang w:eastAsia="ar-SA"/>
    </w:rPr>
  </w:style>
  <w:style w:type="paragraph" w:customStyle="1" w:styleId="xl31">
    <w:name w:val="xl31"/>
    <w:basedOn w:val="Normal"/>
    <w:uiPriority w:val="99"/>
    <w:rsid w:val="003C56B3"/>
    <w:pPr>
      <w:pBdr>
        <w:top w:val="single" w:sz="4" w:space="0" w:color="000000"/>
        <w:left w:val="single" w:sz="4" w:space="0" w:color="000000"/>
        <w:bottom w:val="single" w:sz="4" w:space="0" w:color="000000"/>
        <w:right w:val="single" w:sz="4" w:space="0" w:color="000000"/>
      </w:pBdr>
      <w:shd w:val="clear" w:color="auto" w:fill="FFFFFF"/>
      <w:suppressAutoHyphens/>
      <w:spacing w:before="100" w:after="100"/>
      <w:jc w:val="center"/>
    </w:pPr>
    <w:rPr>
      <w:rFonts w:ascii="Arial" w:hAnsi="Arial" w:cs="Arial"/>
      <w:b/>
      <w:bCs/>
      <w:lang w:eastAsia="ar-SA"/>
    </w:rPr>
  </w:style>
  <w:style w:type="paragraph" w:customStyle="1" w:styleId="xl32">
    <w:name w:val="xl32"/>
    <w:basedOn w:val="Normal"/>
    <w:uiPriority w:val="99"/>
    <w:rsid w:val="003C56B3"/>
    <w:pPr>
      <w:pBdr>
        <w:top w:val="single" w:sz="4" w:space="0" w:color="000000"/>
        <w:left w:val="single" w:sz="4" w:space="0" w:color="000000"/>
        <w:bottom w:val="single" w:sz="4" w:space="0" w:color="000000"/>
        <w:right w:val="single" w:sz="4" w:space="0" w:color="000000"/>
      </w:pBdr>
      <w:suppressAutoHyphens/>
      <w:spacing w:before="100" w:after="100"/>
      <w:jc w:val="center"/>
    </w:pPr>
    <w:rPr>
      <w:rFonts w:ascii="Arial" w:hAnsi="Arial" w:cs="Arial"/>
      <w:b/>
      <w:bCs/>
      <w:color w:val="000000"/>
      <w:lang w:eastAsia="ar-SA"/>
    </w:rPr>
  </w:style>
  <w:style w:type="paragraph" w:customStyle="1" w:styleId="xl33">
    <w:name w:val="xl33"/>
    <w:basedOn w:val="Normal"/>
    <w:uiPriority w:val="99"/>
    <w:rsid w:val="003C56B3"/>
    <w:pPr>
      <w:pBdr>
        <w:top w:val="single" w:sz="4" w:space="0" w:color="000000"/>
        <w:left w:val="single" w:sz="4" w:space="0" w:color="000000"/>
        <w:bottom w:val="single" w:sz="4" w:space="0" w:color="000000"/>
        <w:right w:val="single" w:sz="4" w:space="0" w:color="000000"/>
      </w:pBdr>
      <w:shd w:val="clear" w:color="auto" w:fill="FFFFFF"/>
      <w:suppressAutoHyphens/>
      <w:spacing w:before="100" w:after="100"/>
      <w:jc w:val="center"/>
    </w:pPr>
    <w:rPr>
      <w:rFonts w:ascii="Arial" w:hAnsi="Arial" w:cs="Arial"/>
      <w:b/>
      <w:bCs/>
      <w:color w:val="000000"/>
      <w:lang w:eastAsia="ar-SA"/>
    </w:rPr>
  </w:style>
  <w:style w:type="paragraph" w:customStyle="1" w:styleId="xl34">
    <w:name w:val="xl34"/>
    <w:basedOn w:val="Normal"/>
    <w:uiPriority w:val="99"/>
    <w:rsid w:val="003C56B3"/>
    <w:pPr>
      <w:pBdr>
        <w:top w:val="single" w:sz="4" w:space="0" w:color="000000"/>
        <w:left w:val="single" w:sz="4" w:space="0" w:color="000000"/>
        <w:bottom w:val="single" w:sz="4" w:space="0" w:color="000000"/>
        <w:right w:val="single" w:sz="4" w:space="0" w:color="000000"/>
      </w:pBdr>
      <w:shd w:val="clear" w:color="auto" w:fill="FFFF00"/>
      <w:suppressAutoHyphens/>
      <w:spacing w:before="100" w:after="100"/>
      <w:jc w:val="center"/>
    </w:pPr>
    <w:rPr>
      <w:rFonts w:ascii="Arial" w:hAnsi="Arial" w:cs="Arial"/>
      <w:b/>
      <w:bCs/>
      <w:lang w:eastAsia="ar-SA"/>
    </w:rPr>
  </w:style>
  <w:style w:type="paragraph" w:customStyle="1" w:styleId="xl35">
    <w:name w:val="xl35"/>
    <w:basedOn w:val="Normal"/>
    <w:uiPriority w:val="99"/>
    <w:rsid w:val="003C56B3"/>
    <w:pPr>
      <w:pBdr>
        <w:top w:val="single" w:sz="4" w:space="0" w:color="000000"/>
        <w:left w:val="single" w:sz="4" w:space="0" w:color="000000"/>
        <w:bottom w:val="single" w:sz="4" w:space="0" w:color="000000"/>
        <w:right w:val="single" w:sz="4" w:space="0" w:color="000000"/>
      </w:pBdr>
      <w:shd w:val="clear" w:color="auto" w:fill="00FFFF"/>
      <w:suppressAutoHyphens/>
      <w:spacing w:before="100" w:after="100"/>
      <w:jc w:val="center"/>
    </w:pPr>
    <w:rPr>
      <w:rFonts w:ascii="Arial" w:hAnsi="Arial" w:cs="Arial"/>
      <w:b/>
      <w:bCs/>
      <w:lang w:eastAsia="ar-SA"/>
    </w:rPr>
  </w:style>
  <w:style w:type="paragraph" w:customStyle="1" w:styleId="xl36">
    <w:name w:val="xl36"/>
    <w:basedOn w:val="Normal"/>
    <w:uiPriority w:val="99"/>
    <w:rsid w:val="003C56B3"/>
    <w:pPr>
      <w:pBdr>
        <w:top w:val="single" w:sz="4" w:space="0" w:color="000000"/>
        <w:left w:val="single" w:sz="4" w:space="0" w:color="000000"/>
        <w:bottom w:val="single" w:sz="4" w:space="0" w:color="000000"/>
        <w:right w:val="single" w:sz="4" w:space="0" w:color="000000"/>
      </w:pBdr>
      <w:suppressAutoHyphens/>
      <w:spacing w:before="100" w:after="100"/>
      <w:jc w:val="center"/>
    </w:pPr>
    <w:rPr>
      <w:rFonts w:ascii="Arial" w:hAnsi="Arial" w:cs="Arial"/>
      <w:b/>
      <w:bCs/>
      <w:i/>
      <w:iCs/>
      <w:color w:val="000000"/>
      <w:lang w:eastAsia="ar-SA"/>
    </w:rPr>
  </w:style>
  <w:style w:type="paragraph" w:customStyle="1" w:styleId="xl38">
    <w:name w:val="xl38"/>
    <w:basedOn w:val="Normal"/>
    <w:uiPriority w:val="99"/>
    <w:rsid w:val="003C56B3"/>
    <w:pPr>
      <w:pBdr>
        <w:top w:val="single" w:sz="4" w:space="0" w:color="000000"/>
        <w:left w:val="single" w:sz="4" w:space="0" w:color="000000"/>
        <w:bottom w:val="single" w:sz="4" w:space="0" w:color="000000"/>
        <w:right w:val="single" w:sz="4" w:space="0" w:color="000000"/>
      </w:pBdr>
      <w:suppressAutoHyphens/>
      <w:spacing w:before="100" w:after="100"/>
      <w:jc w:val="center"/>
    </w:pPr>
    <w:rPr>
      <w:rFonts w:ascii="Arial" w:hAnsi="Arial" w:cs="Arial"/>
      <w:color w:val="000000"/>
      <w:sz w:val="18"/>
      <w:szCs w:val="18"/>
      <w:lang w:eastAsia="ar-SA"/>
    </w:rPr>
  </w:style>
  <w:style w:type="paragraph" w:customStyle="1" w:styleId="xl39">
    <w:name w:val="xl39"/>
    <w:basedOn w:val="Normal"/>
    <w:uiPriority w:val="99"/>
    <w:rsid w:val="003C56B3"/>
    <w:pPr>
      <w:pBdr>
        <w:top w:val="single" w:sz="4" w:space="0" w:color="000000"/>
        <w:bottom w:val="single" w:sz="4" w:space="0" w:color="000000"/>
        <w:right w:val="single" w:sz="4" w:space="0" w:color="000000"/>
      </w:pBdr>
      <w:suppressAutoHyphens/>
      <w:spacing w:before="100" w:after="100"/>
      <w:jc w:val="center"/>
    </w:pPr>
    <w:rPr>
      <w:rFonts w:ascii="Arial" w:hAnsi="Arial" w:cs="Arial"/>
      <w:sz w:val="18"/>
      <w:szCs w:val="18"/>
      <w:lang w:eastAsia="ar-SA"/>
    </w:rPr>
  </w:style>
  <w:style w:type="paragraph" w:customStyle="1" w:styleId="xl40">
    <w:name w:val="xl40"/>
    <w:basedOn w:val="Normal"/>
    <w:uiPriority w:val="99"/>
    <w:rsid w:val="003C56B3"/>
    <w:pPr>
      <w:pBdr>
        <w:top w:val="single" w:sz="4" w:space="0" w:color="000000"/>
        <w:left w:val="single" w:sz="4" w:space="0" w:color="000000"/>
        <w:bottom w:val="single" w:sz="4" w:space="0" w:color="000000"/>
      </w:pBdr>
      <w:suppressAutoHyphens/>
      <w:spacing w:before="100" w:after="100"/>
      <w:jc w:val="center"/>
    </w:pPr>
    <w:rPr>
      <w:rFonts w:ascii="Arial" w:hAnsi="Arial" w:cs="Arial"/>
      <w:color w:val="000000"/>
      <w:sz w:val="18"/>
      <w:szCs w:val="18"/>
      <w:lang w:eastAsia="ar-SA"/>
    </w:rPr>
  </w:style>
  <w:style w:type="paragraph" w:customStyle="1" w:styleId="xl41">
    <w:name w:val="xl41"/>
    <w:basedOn w:val="Normal"/>
    <w:uiPriority w:val="99"/>
    <w:rsid w:val="003C56B3"/>
    <w:pPr>
      <w:pBdr>
        <w:top w:val="single" w:sz="4" w:space="0" w:color="000000"/>
        <w:bottom w:val="single" w:sz="4" w:space="0" w:color="000000"/>
        <w:right w:val="single" w:sz="4" w:space="0" w:color="000000"/>
      </w:pBdr>
      <w:suppressAutoHyphens/>
      <w:spacing w:before="100" w:after="100"/>
      <w:jc w:val="center"/>
    </w:pPr>
    <w:rPr>
      <w:rFonts w:ascii="Arial" w:hAnsi="Arial" w:cs="Arial"/>
      <w:color w:val="000000"/>
      <w:sz w:val="18"/>
      <w:szCs w:val="18"/>
      <w:lang w:eastAsia="ar-SA"/>
    </w:rPr>
  </w:style>
  <w:style w:type="paragraph" w:customStyle="1" w:styleId="xl42">
    <w:name w:val="xl42"/>
    <w:basedOn w:val="Normal"/>
    <w:uiPriority w:val="99"/>
    <w:rsid w:val="003C56B3"/>
    <w:pPr>
      <w:pBdr>
        <w:top w:val="single" w:sz="4" w:space="0" w:color="000000"/>
        <w:bottom w:val="single" w:sz="4" w:space="0" w:color="000000"/>
        <w:right w:val="single" w:sz="4" w:space="0" w:color="000000"/>
      </w:pBdr>
      <w:suppressAutoHyphens/>
      <w:spacing w:before="100" w:after="100"/>
      <w:jc w:val="center"/>
    </w:pPr>
    <w:rPr>
      <w:rFonts w:ascii="Arial" w:hAnsi="Arial" w:cs="Arial"/>
      <w:sz w:val="18"/>
      <w:szCs w:val="18"/>
      <w:lang w:eastAsia="ar-SA"/>
    </w:rPr>
  </w:style>
  <w:style w:type="paragraph" w:customStyle="1" w:styleId="xl43">
    <w:name w:val="xl43"/>
    <w:basedOn w:val="Normal"/>
    <w:uiPriority w:val="99"/>
    <w:rsid w:val="003C56B3"/>
    <w:pPr>
      <w:pBdr>
        <w:top w:val="single" w:sz="4" w:space="0" w:color="000000"/>
        <w:left w:val="single" w:sz="4" w:space="0" w:color="000000"/>
        <w:bottom w:val="single" w:sz="4" w:space="0" w:color="000000"/>
        <w:right w:val="single" w:sz="4" w:space="0" w:color="000000"/>
      </w:pBdr>
      <w:suppressAutoHyphens/>
      <w:spacing w:before="100" w:after="100"/>
      <w:jc w:val="center"/>
    </w:pPr>
    <w:rPr>
      <w:rFonts w:ascii="Arial" w:hAnsi="Arial" w:cs="Arial"/>
      <w:color w:val="000000"/>
      <w:sz w:val="18"/>
      <w:szCs w:val="18"/>
      <w:lang w:eastAsia="ar-SA"/>
    </w:rPr>
  </w:style>
  <w:style w:type="paragraph" w:customStyle="1" w:styleId="xl44">
    <w:name w:val="xl44"/>
    <w:basedOn w:val="Normal"/>
    <w:uiPriority w:val="99"/>
    <w:rsid w:val="003C56B3"/>
    <w:pPr>
      <w:pBdr>
        <w:top w:val="single" w:sz="4" w:space="0" w:color="000000"/>
        <w:left w:val="single" w:sz="4" w:space="0" w:color="000000"/>
        <w:bottom w:val="single" w:sz="4" w:space="0" w:color="000000"/>
        <w:right w:val="single" w:sz="4" w:space="0" w:color="000000"/>
      </w:pBdr>
      <w:shd w:val="clear" w:color="auto" w:fill="CCFFCC"/>
      <w:suppressAutoHyphens/>
      <w:spacing w:before="100" w:after="100"/>
    </w:pPr>
    <w:rPr>
      <w:lang w:eastAsia="ar-SA"/>
    </w:rPr>
  </w:style>
  <w:style w:type="paragraph" w:customStyle="1" w:styleId="xl45">
    <w:name w:val="xl45"/>
    <w:basedOn w:val="Normal"/>
    <w:uiPriority w:val="99"/>
    <w:rsid w:val="003C56B3"/>
    <w:pPr>
      <w:pBdr>
        <w:top w:val="single" w:sz="4" w:space="0" w:color="000000"/>
        <w:left w:val="single" w:sz="4" w:space="0" w:color="000000"/>
        <w:bottom w:val="single" w:sz="4" w:space="0" w:color="000000"/>
        <w:right w:val="single" w:sz="4" w:space="0" w:color="000000"/>
      </w:pBdr>
      <w:shd w:val="clear" w:color="auto" w:fill="CCFFFF"/>
      <w:suppressAutoHyphens/>
      <w:spacing w:before="100" w:after="100"/>
    </w:pPr>
    <w:rPr>
      <w:lang w:eastAsia="ar-SA"/>
    </w:rPr>
  </w:style>
  <w:style w:type="paragraph" w:customStyle="1" w:styleId="xl46">
    <w:name w:val="xl46"/>
    <w:basedOn w:val="Normal"/>
    <w:uiPriority w:val="99"/>
    <w:rsid w:val="003C56B3"/>
    <w:pPr>
      <w:pBdr>
        <w:top w:val="single" w:sz="4" w:space="0" w:color="000000"/>
        <w:left w:val="single" w:sz="4" w:space="0" w:color="000000"/>
        <w:bottom w:val="single" w:sz="4" w:space="0" w:color="000000"/>
        <w:right w:val="single" w:sz="4" w:space="0" w:color="000000"/>
      </w:pBdr>
      <w:shd w:val="clear" w:color="auto" w:fill="FF99CC"/>
      <w:suppressAutoHyphens/>
      <w:spacing w:before="100" w:after="100"/>
    </w:pPr>
    <w:rPr>
      <w:lang w:eastAsia="ar-SA"/>
    </w:rPr>
  </w:style>
  <w:style w:type="paragraph" w:customStyle="1" w:styleId="xl47">
    <w:name w:val="xl47"/>
    <w:basedOn w:val="Normal"/>
    <w:uiPriority w:val="99"/>
    <w:rsid w:val="003C56B3"/>
    <w:pPr>
      <w:pBdr>
        <w:top w:val="single" w:sz="4" w:space="0" w:color="000000"/>
        <w:left w:val="single" w:sz="4" w:space="0" w:color="000000"/>
        <w:bottom w:val="single" w:sz="4" w:space="0" w:color="000000"/>
      </w:pBdr>
      <w:shd w:val="clear" w:color="auto" w:fill="FFFF00"/>
      <w:suppressAutoHyphens/>
      <w:spacing w:before="100" w:after="100"/>
      <w:jc w:val="center"/>
    </w:pPr>
    <w:rPr>
      <w:rFonts w:ascii="Arial" w:hAnsi="Arial" w:cs="Arial"/>
      <w:b/>
      <w:bCs/>
      <w:lang w:eastAsia="ar-SA"/>
    </w:rPr>
  </w:style>
  <w:style w:type="paragraph" w:customStyle="1" w:styleId="xl48">
    <w:name w:val="xl48"/>
    <w:basedOn w:val="Normal"/>
    <w:uiPriority w:val="99"/>
    <w:rsid w:val="003C56B3"/>
    <w:pPr>
      <w:pBdr>
        <w:top w:val="single" w:sz="4" w:space="0" w:color="000000"/>
        <w:bottom w:val="single" w:sz="4" w:space="0" w:color="000000"/>
      </w:pBdr>
      <w:shd w:val="clear" w:color="auto" w:fill="FFFF00"/>
      <w:suppressAutoHyphens/>
      <w:spacing w:before="100" w:after="100"/>
      <w:jc w:val="center"/>
    </w:pPr>
    <w:rPr>
      <w:rFonts w:ascii="Arial" w:hAnsi="Arial" w:cs="Arial"/>
      <w:b/>
      <w:bCs/>
      <w:lang w:eastAsia="ar-SA"/>
    </w:rPr>
  </w:style>
  <w:style w:type="paragraph" w:customStyle="1" w:styleId="xl49">
    <w:name w:val="xl49"/>
    <w:basedOn w:val="Normal"/>
    <w:uiPriority w:val="99"/>
    <w:rsid w:val="003C56B3"/>
    <w:pPr>
      <w:pBdr>
        <w:top w:val="single" w:sz="4" w:space="0" w:color="000000"/>
        <w:bottom w:val="single" w:sz="4" w:space="0" w:color="000000"/>
        <w:right w:val="single" w:sz="4" w:space="0" w:color="000000"/>
      </w:pBdr>
      <w:shd w:val="clear" w:color="auto" w:fill="FFFF00"/>
      <w:suppressAutoHyphens/>
      <w:spacing w:before="100" w:after="100"/>
      <w:jc w:val="center"/>
    </w:pPr>
    <w:rPr>
      <w:rFonts w:ascii="Arial" w:hAnsi="Arial" w:cs="Arial"/>
      <w:b/>
      <w:bCs/>
      <w:lang w:eastAsia="ar-SA"/>
    </w:rPr>
  </w:style>
  <w:style w:type="paragraph" w:customStyle="1" w:styleId="WW-Textoindependiente21">
    <w:name w:val="WW-Texto independiente 21"/>
    <w:basedOn w:val="Normal"/>
    <w:uiPriority w:val="99"/>
    <w:rsid w:val="003C56B3"/>
    <w:pPr>
      <w:suppressAutoHyphens/>
      <w:ind w:right="141"/>
      <w:jc w:val="both"/>
    </w:pPr>
    <w:rPr>
      <w:rFonts w:ascii="Arial" w:hAnsi="Arial"/>
      <w:sz w:val="22"/>
      <w:szCs w:val="20"/>
      <w:lang w:eastAsia="ar-SA"/>
    </w:rPr>
  </w:style>
  <w:style w:type="paragraph" w:customStyle="1" w:styleId="CarCarCarCarCarCarCarCarCarCarCarCarCarCarCarCarCarCarCarCarCar1CarCarCarCar">
    <w:name w:val="Car Car Car Car Car Car Car Car Car Car Car Car Car Car Car Car Car Car Car Car Car1 Car Car Car Car"/>
    <w:basedOn w:val="Normal"/>
    <w:uiPriority w:val="99"/>
    <w:rsid w:val="003C56B3"/>
    <w:pPr>
      <w:suppressAutoHyphens/>
      <w:spacing w:after="160" w:line="240" w:lineRule="exact"/>
    </w:pPr>
    <w:rPr>
      <w:rFonts w:ascii="Tahoma" w:hAnsi="Tahoma"/>
      <w:sz w:val="20"/>
      <w:szCs w:val="20"/>
      <w:lang w:val="en-US" w:eastAsia="ar-SA"/>
    </w:rPr>
  </w:style>
  <w:style w:type="paragraph" w:customStyle="1" w:styleId="WW-Contenidodelatabla11">
    <w:name w:val="WW-Contenido de la tabla11"/>
    <w:basedOn w:val="Textoindependiente"/>
    <w:uiPriority w:val="99"/>
    <w:rsid w:val="003C56B3"/>
    <w:pPr>
      <w:suppressLineNumbers/>
      <w:autoSpaceDE/>
      <w:spacing w:after="120"/>
      <w:jc w:val="left"/>
    </w:pPr>
    <w:rPr>
      <w:rFonts w:ascii="Times New Roman" w:eastAsia="Lucida Sans Unicode" w:hAnsi="Times New Roman"/>
      <w:b w:val="0"/>
      <w:bCs w:val="0"/>
      <w:szCs w:val="20"/>
      <w:lang w:val="es-MX"/>
    </w:rPr>
  </w:style>
  <w:style w:type="paragraph" w:customStyle="1" w:styleId="WW-Contenidodelatabla11111111111111111111111">
    <w:name w:val="WW-Contenido de la tabla11111111111111111111111"/>
    <w:basedOn w:val="Textoindependiente"/>
    <w:uiPriority w:val="99"/>
    <w:rsid w:val="003C56B3"/>
    <w:pPr>
      <w:suppressLineNumbers/>
      <w:autoSpaceDE/>
      <w:spacing w:after="120"/>
      <w:jc w:val="left"/>
    </w:pPr>
    <w:rPr>
      <w:rFonts w:ascii="Times New Roman" w:eastAsia="Lucida Sans Unicode" w:hAnsi="Times New Roman"/>
      <w:b w:val="0"/>
      <w:bCs w:val="0"/>
      <w:szCs w:val="20"/>
      <w:lang w:val="es-MX"/>
    </w:rPr>
  </w:style>
  <w:style w:type="paragraph" w:customStyle="1" w:styleId="WW-Encabezadodelatabla11">
    <w:name w:val="WW-Encabezado de la tabla11"/>
    <w:basedOn w:val="WW-Contenidodelatabla11"/>
    <w:uiPriority w:val="99"/>
    <w:rsid w:val="003C56B3"/>
    <w:pPr>
      <w:jc w:val="center"/>
    </w:pPr>
    <w:rPr>
      <w:b/>
      <w:bCs/>
      <w:i/>
      <w:iCs/>
    </w:rPr>
  </w:style>
  <w:style w:type="paragraph" w:customStyle="1" w:styleId="WW-Encabezadodelatabla11111111111111111111111">
    <w:name w:val="WW-Encabezado de la tabla11111111111111111111111"/>
    <w:basedOn w:val="WW-Contenidodelatabla11111111111111111111111"/>
    <w:uiPriority w:val="99"/>
    <w:rsid w:val="003C56B3"/>
    <w:pPr>
      <w:jc w:val="center"/>
    </w:pPr>
    <w:rPr>
      <w:b/>
      <w:bCs/>
      <w:i/>
      <w:iCs/>
    </w:rPr>
  </w:style>
  <w:style w:type="paragraph" w:customStyle="1" w:styleId="CarCarCarCarCarCarCar">
    <w:name w:val="Car Car Car Car Car Car Car"/>
    <w:basedOn w:val="Normal"/>
    <w:uiPriority w:val="99"/>
    <w:rsid w:val="003C56B3"/>
    <w:pPr>
      <w:suppressAutoHyphens/>
      <w:spacing w:after="160" w:line="240" w:lineRule="exact"/>
    </w:pPr>
    <w:rPr>
      <w:rFonts w:ascii="Tahoma" w:hAnsi="Tahoma"/>
      <w:sz w:val="20"/>
      <w:szCs w:val="20"/>
      <w:lang w:val="en-US" w:eastAsia="ar-SA"/>
    </w:rPr>
  </w:style>
  <w:style w:type="paragraph" w:customStyle="1" w:styleId="BodyText21Car">
    <w:name w:val="Body Text 21 Car"/>
    <w:basedOn w:val="Normal"/>
    <w:uiPriority w:val="99"/>
    <w:rsid w:val="003C56B3"/>
    <w:pPr>
      <w:widowControl w:val="0"/>
      <w:suppressAutoHyphens/>
      <w:overflowPunct w:val="0"/>
      <w:autoSpaceDE w:val="0"/>
      <w:spacing w:before="60" w:after="60"/>
      <w:jc w:val="both"/>
    </w:pPr>
    <w:rPr>
      <w:rFonts w:ascii="Arial" w:hAnsi="Arial"/>
      <w:sz w:val="22"/>
      <w:szCs w:val="20"/>
      <w:lang w:val="es-ES_tradnl" w:eastAsia="ar-SA"/>
    </w:rPr>
  </w:style>
  <w:style w:type="paragraph" w:customStyle="1" w:styleId="WW-Textoindependiente3">
    <w:name w:val="WW-Texto independiente 3"/>
    <w:basedOn w:val="Normal"/>
    <w:uiPriority w:val="99"/>
    <w:rsid w:val="003C56B3"/>
    <w:pPr>
      <w:suppressAutoHyphens/>
      <w:jc w:val="both"/>
    </w:pPr>
    <w:rPr>
      <w:rFonts w:ascii="Arial" w:hAnsi="Arial"/>
      <w:b/>
      <w:bCs/>
      <w:i/>
      <w:szCs w:val="20"/>
      <w:lang w:val="es-ES" w:eastAsia="ar-SA"/>
    </w:rPr>
  </w:style>
  <w:style w:type="paragraph" w:customStyle="1" w:styleId="Interclau">
    <w:name w:val="Interclau"/>
    <w:basedOn w:val="Normal"/>
    <w:uiPriority w:val="99"/>
    <w:rsid w:val="003C56B3"/>
    <w:pPr>
      <w:widowControl w:val="0"/>
      <w:suppressAutoHyphens/>
      <w:ind w:left="1985"/>
      <w:jc w:val="both"/>
    </w:pPr>
    <w:rPr>
      <w:rFonts w:ascii="Arial" w:hAnsi="Arial"/>
      <w:sz w:val="22"/>
      <w:szCs w:val="20"/>
      <w:lang w:val="es-ES_tradnl" w:eastAsia="ar-SA"/>
    </w:rPr>
  </w:style>
  <w:style w:type="paragraph" w:customStyle="1" w:styleId="WW-Textodebloque">
    <w:name w:val="WW-Texto de bloque"/>
    <w:basedOn w:val="Normal"/>
    <w:uiPriority w:val="99"/>
    <w:rsid w:val="003C56B3"/>
    <w:pPr>
      <w:suppressAutoHyphens/>
      <w:ind w:left="-567" w:right="1807"/>
      <w:jc w:val="both"/>
    </w:pPr>
    <w:rPr>
      <w:sz w:val="20"/>
      <w:szCs w:val="20"/>
      <w:lang w:val="es-ES" w:eastAsia="ar-SA"/>
    </w:rPr>
  </w:style>
  <w:style w:type="paragraph" w:customStyle="1" w:styleId="centrada">
    <w:name w:val="centrada"/>
    <w:basedOn w:val="Normal"/>
    <w:uiPriority w:val="99"/>
    <w:rsid w:val="003C56B3"/>
    <w:pPr>
      <w:widowControl w:val="0"/>
      <w:suppressAutoHyphens/>
      <w:jc w:val="center"/>
    </w:pPr>
    <w:rPr>
      <w:rFonts w:ascii="Century Gothic" w:hAnsi="Century Gothic"/>
      <w:b/>
      <w:sz w:val="36"/>
      <w:szCs w:val="20"/>
      <w:lang w:val="es-ES_tradnl" w:eastAsia="ar-SA"/>
    </w:rPr>
  </w:style>
  <w:style w:type="paragraph" w:customStyle="1" w:styleId="Normal12pt">
    <w:name w:val="Normal + 12 pt"/>
    <w:aliases w:val="Negrita"/>
    <w:basedOn w:val="Normal"/>
    <w:uiPriority w:val="99"/>
    <w:rsid w:val="003C56B3"/>
    <w:pPr>
      <w:suppressAutoHyphens/>
      <w:jc w:val="both"/>
    </w:pPr>
    <w:rPr>
      <w:rFonts w:ascii="Arial" w:hAnsi="Arial"/>
      <w:b/>
      <w:szCs w:val="20"/>
      <w:lang w:eastAsia="ar-SA"/>
    </w:rPr>
  </w:style>
  <w:style w:type="paragraph" w:customStyle="1" w:styleId="p3">
    <w:name w:val="p3"/>
    <w:basedOn w:val="Normal"/>
    <w:uiPriority w:val="99"/>
    <w:rsid w:val="003C56B3"/>
    <w:pPr>
      <w:widowControl w:val="0"/>
      <w:tabs>
        <w:tab w:val="left" w:pos="720"/>
      </w:tabs>
      <w:suppressAutoHyphens/>
      <w:autoSpaceDE w:val="0"/>
      <w:spacing w:line="220" w:lineRule="atLeast"/>
    </w:pPr>
    <w:rPr>
      <w:sz w:val="20"/>
      <w:szCs w:val="20"/>
      <w:lang w:val="en-US" w:eastAsia="he-IL" w:bidi="he-IL"/>
    </w:rPr>
  </w:style>
  <w:style w:type="paragraph" w:customStyle="1" w:styleId="Car2CarCarCar">
    <w:name w:val="Car2 Car Car Car"/>
    <w:basedOn w:val="Normal"/>
    <w:uiPriority w:val="99"/>
    <w:rsid w:val="003C56B3"/>
    <w:pPr>
      <w:suppressAutoHyphens/>
      <w:spacing w:after="160" w:line="240" w:lineRule="exact"/>
    </w:pPr>
    <w:rPr>
      <w:rFonts w:ascii="Tahoma" w:hAnsi="Tahoma"/>
      <w:sz w:val="20"/>
      <w:szCs w:val="20"/>
      <w:lang w:val="en-US" w:eastAsia="ar-SA"/>
    </w:rPr>
  </w:style>
  <w:style w:type="paragraph" w:customStyle="1" w:styleId="Estilo1x">
    <w:name w:val="Estilo1x"/>
    <w:basedOn w:val="Texto"/>
    <w:uiPriority w:val="99"/>
    <w:rsid w:val="003C56B3"/>
    <w:pPr>
      <w:suppressAutoHyphens/>
      <w:ind w:left="1670" w:hanging="432"/>
    </w:pPr>
    <w:rPr>
      <w:szCs w:val="18"/>
      <w:lang w:val="es-MX" w:eastAsia="ar-SA"/>
    </w:rPr>
  </w:style>
  <w:style w:type="paragraph" w:customStyle="1" w:styleId="Textoindependiente211">
    <w:name w:val="Texto independiente 211"/>
    <w:basedOn w:val="Normal"/>
    <w:uiPriority w:val="99"/>
    <w:rsid w:val="003C56B3"/>
    <w:pPr>
      <w:suppressAutoHyphens/>
      <w:jc w:val="both"/>
    </w:pPr>
    <w:rPr>
      <w:rFonts w:ascii="Arial" w:hAnsi="Arial"/>
      <w:bCs/>
      <w:color w:val="FF6600"/>
      <w:szCs w:val="20"/>
      <w:lang w:val="es-ES" w:eastAsia="ar-SA"/>
    </w:rPr>
  </w:style>
  <w:style w:type="paragraph" w:customStyle="1" w:styleId="Epgrafe2">
    <w:name w:val="Epígrafe2"/>
    <w:basedOn w:val="Normal"/>
    <w:next w:val="Normal"/>
    <w:uiPriority w:val="99"/>
    <w:rsid w:val="003C56B3"/>
    <w:pPr>
      <w:widowControl w:val="0"/>
      <w:suppressAutoHyphens/>
      <w:jc w:val="both"/>
    </w:pPr>
    <w:rPr>
      <w:rFonts w:ascii="Arial" w:hAnsi="Arial"/>
      <w:b/>
      <w:bCs/>
      <w:sz w:val="20"/>
      <w:szCs w:val="20"/>
      <w:lang w:eastAsia="ar-SA"/>
    </w:rPr>
  </w:style>
  <w:style w:type="paragraph" w:customStyle="1" w:styleId="Tabladeilustraciones1">
    <w:name w:val="Tabla de ilustraciones1"/>
    <w:basedOn w:val="Normal"/>
    <w:next w:val="Normal"/>
    <w:uiPriority w:val="99"/>
    <w:rsid w:val="003C56B3"/>
    <w:pPr>
      <w:widowControl w:val="0"/>
      <w:suppressAutoHyphens/>
      <w:jc w:val="both"/>
    </w:pPr>
    <w:rPr>
      <w:rFonts w:ascii="Arial" w:hAnsi="Arial"/>
      <w:szCs w:val="20"/>
      <w:lang w:eastAsia="ar-SA"/>
    </w:rPr>
  </w:style>
  <w:style w:type="paragraph" w:customStyle="1" w:styleId="CarCarCarCarCarCarCarCarCarCarCarCarCar">
    <w:name w:val="Car Car Car Car Car Car Car Car Car Car Car Car Car"/>
    <w:basedOn w:val="Normal"/>
    <w:uiPriority w:val="99"/>
    <w:rsid w:val="003C56B3"/>
    <w:pPr>
      <w:suppressAutoHyphens/>
      <w:spacing w:after="160" w:line="240" w:lineRule="exact"/>
    </w:pPr>
    <w:rPr>
      <w:rFonts w:ascii="Tahoma" w:hAnsi="Tahoma"/>
      <w:sz w:val="20"/>
      <w:szCs w:val="20"/>
      <w:lang w:val="en-US" w:eastAsia="ar-SA"/>
    </w:rPr>
  </w:style>
  <w:style w:type="paragraph" w:customStyle="1" w:styleId="BalloonText1">
    <w:name w:val="Balloon Text1"/>
    <w:basedOn w:val="Normal"/>
    <w:uiPriority w:val="99"/>
    <w:rsid w:val="003C56B3"/>
    <w:pPr>
      <w:widowControl w:val="0"/>
      <w:suppressAutoHyphens/>
      <w:jc w:val="both"/>
    </w:pPr>
    <w:rPr>
      <w:rFonts w:ascii="Tahoma" w:hAnsi="Tahoma" w:cs="Tahoma"/>
      <w:sz w:val="16"/>
      <w:szCs w:val="16"/>
      <w:lang w:eastAsia="ar-SA"/>
    </w:rPr>
  </w:style>
  <w:style w:type="paragraph" w:customStyle="1" w:styleId="xl22">
    <w:name w:val="xl22"/>
    <w:basedOn w:val="Normal"/>
    <w:uiPriority w:val="99"/>
    <w:rsid w:val="003C56B3"/>
    <w:pPr>
      <w:pBdr>
        <w:top w:val="single" w:sz="4" w:space="0" w:color="000000"/>
        <w:left w:val="single" w:sz="4" w:space="0" w:color="000000"/>
        <w:bottom w:val="single" w:sz="4" w:space="0" w:color="000000"/>
        <w:right w:val="single" w:sz="4" w:space="0" w:color="000000"/>
      </w:pBdr>
      <w:suppressAutoHyphens/>
      <w:spacing w:before="100" w:after="100"/>
      <w:jc w:val="center"/>
    </w:pPr>
    <w:rPr>
      <w:rFonts w:ascii="Arial" w:hAnsi="Arial" w:cs="Arial"/>
      <w:sz w:val="16"/>
      <w:szCs w:val="16"/>
      <w:lang w:val="es-ES" w:eastAsia="ar-SA"/>
    </w:rPr>
  </w:style>
  <w:style w:type="paragraph" w:customStyle="1" w:styleId="xl23">
    <w:name w:val="xl23"/>
    <w:basedOn w:val="Normal"/>
    <w:uiPriority w:val="99"/>
    <w:rsid w:val="003C56B3"/>
    <w:pPr>
      <w:pBdr>
        <w:top w:val="single" w:sz="4" w:space="0" w:color="000000"/>
        <w:left w:val="single" w:sz="4" w:space="0" w:color="000000"/>
        <w:bottom w:val="single" w:sz="4" w:space="0" w:color="000000"/>
        <w:right w:val="single" w:sz="4" w:space="0" w:color="000000"/>
      </w:pBdr>
      <w:suppressAutoHyphens/>
      <w:spacing w:before="100" w:after="100"/>
      <w:jc w:val="center"/>
    </w:pPr>
    <w:rPr>
      <w:rFonts w:ascii="Arial" w:hAnsi="Arial" w:cs="Arial"/>
      <w:sz w:val="16"/>
      <w:szCs w:val="16"/>
      <w:lang w:val="es-ES" w:eastAsia="ar-SA"/>
    </w:rPr>
  </w:style>
  <w:style w:type="paragraph" w:customStyle="1" w:styleId="WW-NormalWeb">
    <w:name w:val="WW-Normal (Web)"/>
    <w:basedOn w:val="Normal"/>
    <w:uiPriority w:val="99"/>
    <w:rsid w:val="003C56B3"/>
    <w:pPr>
      <w:suppressAutoHyphens/>
      <w:spacing w:before="280" w:after="119"/>
    </w:pPr>
    <w:rPr>
      <w:lang w:val="es-ES" w:eastAsia="ar-SA"/>
    </w:rPr>
  </w:style>
  <w:style w:type="paragraph" w:customStyle="1" w:styleId="BodyText21">
    <w:name w:val="Body Text 21"/>
    <w:basedOn w:val="Normal"/>
    <w:uiPriority w:val="99"/>
    <w:rsid w:val="003C56B3"/>
    <w:pPr>
      <w:widowControl w:val="0"/>
      <w:suppressAutoHyphens/>
      <w:overflowPunct w:val="0"/>
      <w:autoSpaceDE w:val="0"/>
      <w:spacing w:before="60" w:after="60"/>
      <w:jc w:val="both"/>
    </w:pPr>
    <w:rPr>
      <w:rFonts w:ascii="Arial" w:hAnsi="Arial"/>
      <w:sz w:val="22"/>
      <w:szCs w:val="20"/>
      <w:lang w:val="es-ES_tradnl" w:eastAsia="ar-SA"/>
    </w:rPr>
  </w:style>
  <w:style w:type="paragraph" w:customStyle="1" w:styleId="declaracion">
    <w:name w:val="declaracion"/>
    <w:basedOn w:val="Normal"/>
    <w:uiPriority w:val="99"/>
    <w:rsid w:val="003C56B3"/>
    <w:pPr>
      <w:widowControl w:val="0"/>
      <w:suppressAutoHyphens/>
      <w:overflowPunct w:val="0"/>
      <w:autoSpaceDE w:val="0"/>
      <w:ind w:left="851" w:hanging="851"/>
      <w:jc w:val="both"/>
    </w:pPr>
    <w:rPr>
      <w:rFonts w:ascii="Arial" w:hAnsi="Arial"/>
      <w:szCs w:val="20"/>
      <w:lang w:val="es-ES_tradnl" w:eastAsia="ar-SA"/>
    </w:rPr>
  </w:style>
  <w:style w:type="paragraph" w:customStyle="1" w:styleId="BodyText31">
    <w:name w:val="Body Text 31"/>
    <w:basedOn w:val="Normal"/>
    <w:uiPriority w:val="99"/>
    <w:rsid w:val="003C56B3"/>
    <w:pPr>
      <w:tabs>
        <w:tab w:val="left" w:pos="360"/>
        <w:tab w:val="left" w:pos="705"/>
      </w:tabs>
      <w:suppressAutoHyphens/>
      <w:jc w:val="both"/>
    </w:pPr>
    <w:rPr>
      <w:rFonts w:ascii="Arial" w:hAnsi="Arial"/>
      <w:b/>
      <w:i/>
      <w:lang w:val="es-ES_tradnl" w:eastAsia="ar-SA"/>
    </w:rPr>
  </w:style>
  <w:style w:type="paragraph" w:customStyle="1" w:styleId="BodyText22">
    <w:name w:val="Body Text 22"/>
    <w:basedOn w:val="Normal"/>
    <w:uiPriority w:val="99"/>
    <w:rsid w:val="003C56B3"/>
    <w:pPr>
      <w:suppressAutoHyphens/>
      <w:ind w:left="709" w:hanging="709"/>
      <w:jc w:val="both"/>
    </w:pPr>
    <w:rPr>
      <w:rFonts w:ascii="Arial" w:hAnsi="Arial"/>
      <w:color w:val="000000"/>
      <w:sz w:val="20"/>
      <w:lang w:val="es-ES_tradnl" w:eastAsia="ar-SA"/>
    </w:rPr>
  </w:style>
  <w:style w:type="paragraph" w:customStyle="1" w:styleId="INIFIN">
    <w:name w:val="INIFIN"/>
    <w:basedOn w:val="Normal"/>
    <w:uiPriority w:val="99"/>
    <w:rsid w:val="003C56B3"/>
    <w:pPr>
      <w:widowControl w:val="0"/>
      <w:suppressAutoHyphens/>
      <w:jc w:val="both"/>
    </w:pPr>
    <w:rPr>
      <w:rFonts w:ascii="Bookman Old Style" w:hAnsi="Bookman Old Style"/>
      <w:szCs w:val="20"/>
      <w:lang w:val="es-ES_tradnl" w:eastAsia="ar-SA"/>
    </w:rPr>
  </w:style>
  <w:style w:type="paragraph" w:customStyle="1" w:styleId="clausulado">
    <w:name w:val="clausulado"/>
    <w:basedOn w:val="Normal"/>
    <w:uiPriority w:val="99"/>
    <w:rsid w:val="003C56B3"/>
    <w:pPr>
      <w:widowControl w:val="0"/>
      <w:suppressAutoHyphens/>
      <w:ind w:left="1985" w:hanging="1985"/>
      <w:jc w:val="both"/>
    </w:pPr>
    <w:rPr>
      <w:rFonts w:ascii="Arial" w:hAnsi="Arial"/>
      <w:sz w:val="22"/>
      <w:szCs w:val="20"/>
      <w:lang w:val="es-ES_tradnl" w:eastAsia="ar-SA"/>
    </w:rPr>
  </w:style>
  <w:style w:type="paragraph" w:customStyle="1" w:styleId="Decima">
    <w:name w:val="Decima"/>
    <w:basedOn w:val="Normal"/>
    <w:uiPriority w:val="99"/>
    <w:rsid w:val="003C56B3"/>
    <w:pPr>
      <w:widowControl w:val="0"/>
      <w:suppressAutoHyphens/>
    </w:pPr>
    <w:rPr>
      <w:rFonts w:ascii="Arial" w:hAnsi="Arial"/>
      <w:b/>
      <w:szCs w:val="20"/>
      <w:lang w:val="es-ES_tradnl" w:eastAsia="ar-SA"/>
    </w:rPr>
  </w:style>
  <w:style w:type="paragraph" w:customStyle="1" w:styleId="rollo">
    <w:name w:val="rollo"/>
    <w:basedOn w:val="Normal"/>
    <w:uiPriority w:val="99"/>
    <w:rsid w:val="003C56B3"/>
    <w:pPr>
      <w:widowControl w:val="0"/>
      <w:suppressAutoHyphens/>
      <w:spacing w:after="120"/>
      <w:jc w:val="both"/>
    </w:pPr>
    <w:rPr>
      <w:rFonts w:ascii="Arial" w:hAnsi="Arial"/>
      <w:spacing w:val="6"/>
      <w:sz w:val="18"/>
      <w:szCs w:val="20"/>
      <w:lang w:val="es-ES_tradnl" w:eastAsia="ar-SA"/>
    </w:rPr>
  </w:style>
  <w:style w:type="paragraph" w:customStyle="1" w:styleId="Inciso">
    <w:name w:val="Inciso"/>
    <w:basedOn w:val="Interclau"/>
    <w:uiPriority w:val="99"/>
    <w:rsid w:val="003C56B3"/>
    <w:pPr>
      <w:overflowPunct w:val="0"/>
      <w:autoSpaceDE w:val="0"/>
      <w:ind w:left="2410" w:hanging="425"/>
    </w:pPr>
  </w:style>
  <w:style w:type="paragraph" w:customStyle="1" w:styleId="font1">
    <w:name w:val="font1"/>
    <w:basedOn w:val="Normal"/>
    <w:uiPriority w:val="99"/>
    <w:rsid w:val="003C56B3"/>
    <w:pPr>
      <w:suppressAutoHyphens/>
      <w:spacing w:before="100" w:after="100"/>
    </w:pPr>
    <w:rPr>
      <w:rFonts w:ascii="Arial" w:hAnsi="Arial"/>
      <w:sz w:val="20"/>
      <w:szCs w:val="20"/>
      <w:lang w:val="es-ES_tradnl" w:eastAsia="ar-SA"/>
    </w:rPr>
  </w:style>
  <w:style w:type="paragraph" w:customStyle="1" w:styleId="TEXTO-PUNTEADO">
    <w:name w:val="TEXTO-PUNTEADO"/>
    <w:basedOn w:val="Normal"/>
    <w:uiPriority w:val="99"/>
    <w:rsid w:val="003C56B3"/>
    <w:pPr>
      <w:widowControl w:val="0"/>
      <w:tabs>
        <w:tab w:val="left" w:pos="360"/>
      </w:tabs>
      <w:suppressAutoHyphens/>
      <w:overflowPunct w:val="0"/>
      <w:autoSpaceDE w:val="0"/>
      <w:ind w:left="360" w:hanging="360"/>
      <w:jc w:val="both"/>
    </w:pPr>
    <w:rPr>
      <w:rFonts w:ascii="Arial" w:hAnsi="Arial"/>
      <w:szCs w:val="20"/>
      <w:lang w:eastAsia="ar-SA"/>
    </w:rPr>
  </w:style>
  <w:style w:type="paragraph" w:customStyle="1" w:styleId="font5">
    <w:name w:val="font5"/>
    <w:basedOn w:val="Normal"/>
    <w:uiPriority w:val="99"/>
    <w:rsid w:val="003C56B3"/>
    <w:pPr>
      <w:suppressAutoHyphens/>
      <w:spacing w:before="100" w:after="100"/>
    </w:pPr>
    <w:rPr>
      <w:rFonts w:ascii="Tahoma" w:hAnsi="Tahoma" w:cs="Tahoma"/>
      <w:b/>
      <w:bCs/>
      <w:color w:val="000000"/>
      <w:sz w:val="16"/>
      <w:szCs w:val="16"/>
      <w:lang w:val="es-ES" w:eastAsia="ar-SA"/>
    </w:rPr>
  </w:style>
  <w:style w:type="paragraph" w:customStyle="1" w:styleId="font6">
    <w:name w:val="font6"/>
    <w:basedOn w:val="Normal"/>
    <w:uiPriority w:val="99"/>
    <w:rsid w:val="003C56B3"/>
    <w:pPr>
      <w:suppressAutoHyphens/>
      <w:spacing w:before="100" w:after="100"/>
    </w:pPr>
    <w:rPr>
      <w:rFonts w:ascii="Tahoma" w:hAnsi="Tahoma" w:cs="Tahoma"/>
      <w:color w:val="000000"/>
      <w:sz w:val="16"/>
      <w:szCs w:val="16"/>
      <w:lang w:val="es-ES" w:eastAsia="ar-SA"/>
    </w:rPr>
  </w:style>
  <w:style w:type="paragraph" w:customStyle="1" w:styleId="Encabezadodemensaje1">
    <w:name w:val="Encabezado de mensaje1"/>
    <w:basedOn w:val="Textoindependiente"/>
    <w:uiPriority w:val="99"/>
    <w:rsid w:val="003C56B3"/>
    <w:pPr>
      <w:keepLines/>
      <w:widowControl/>
      <w:autoSpaceDE/>
      <w:spacing w:line="415" w:lineRule="atLeast"/>
      <w:ind w:left="1560" w:hanging="720"/>
      <w:jc w:val="left"/>
    </w:pPr>
    <w:rPr>
      <w:rFonts w:ascii="Times New Roman" w:eastAsia="Batang" w:hAnsi="Times New Roman"/>
      <w:b w:val="0"/>
      <w:bCs w:val="0"/>
      <w:sz w:val="20"/>
      <w:szCs w:val="20"/>
    </w:rPr>
  </w:style>
  <w:style w:type="paragraph" w:customStyle="1" w:styleId="WW-Contenidodelatabla1">
    <w:name w:val="WW-Contenido de la tabla1"/>
    <w:basedOn w:val="Textoindependiente"/>
    <w:uiPriority w:val="99"/>
    <w:rsid w:val="003C56B3"/>
    <w:pPr>
      <w:widowControl/>
      <w:suppressLineNumbers/>
      <w:autoSpaceDE/>
      <w:ind w:right="356"/>
    </w:pPr>
    <w:rPr>
      <w:b w:val="0"/>
      <w:bCs w:val="0"/>
      <w:szCs w:val="20"/>
      <w:lang w:val="es-ES_tradnl"/>
    </w:rPr>
  </w:style>
  <w:style w:type="paragraph" w:customStyle="1" w:styleId="CarCar1Car">
    <w:name w:val="Car Car1 Car"/>
    <w:basedOn w:val="Normal"/>
    <w:uiPriority w:val="99"/>
    <w:rsid w:val="003C56B3"/>
    <w:pPr>
      <w:suppressAutoHyphens/>
      <w:autoSpaceDE w:val="0"/>
      <w:spacing w:after="160" w:line="240" w:lineRule="exact"/>
      <w:jc w:val="right"/>
    </w:pPr>
    <w:rPr>
      <w:rFonts w:ascii="Verdana" w:eastAsia="MS Mincho" w:hAnsi="Verdana" w:cs="Arial"/>
      <w:sz w:val="20"/>
      <w:szCs w:val="20"/>
      <w:lang w:eastAsia="ar-SA"/>
    </w:rPr>
  </w:style>
  <w:style w:type="paragraph" w:customStyle="1" w:styleId="Car">
    <w:name w:val="Car"/>
    <w:basedOn w:val="Normal"/>
    <w:uiPriority w:val="99"/>
    <w:rsid w:val="003C56B3"/>
    <w:pPr>
      <w:suppressAutoHyphens/>
      <w:autoSpaceDE w:val="0"/>
      <w:spacing w:after="160" w:line="240" w:lineRule="exact"/>
      <w:jc w:val="right"/>
    </w:pPr>
    <w:rPr>
      <w:rFonts w:ascii="Verdana" w:eastAsia="MS Mincho" w:hAnsi="Verdana" w:cs="Arial"/>
      <w:sz w:val="20"/>
      <w:szCs w:val="20"/>
      <w:lang w:eastAsia="ar-SA"/>
    </w:rPr>
  </w:style>
  <w:style w:type="paragraph" w:customStyle="1" w:styleId="CarCarCarCar1">
    <w:name w:val="Car Car Car Car1"/>
    <w:basedOn w:val="Normal"/>
    <w:uiPriority w:val="99"/>
    <w:rsid w:val="003C56B3"/>
    <w:pPr>
      <w:suppressAutoHyphens/>
      <w:spacing w:after="160" w:line="240" w:lineRule="exact"/>
    </w:pPr>
    <w:rPr>
      <w:rFonts w:ascii="Tahoma" w:hAnsi="Tahoma"/>
      <w:sz w:val="20"/>
      <w:szCs w:val="20"/>
      <w:lang w:val="en-US" w:eastAsia="ar-SA"/>
    </w:rPr>
  </w:style>
  <w:style w:type="paragraph" w:customStyle="1" w:styleId="CarCarCarCarCarCarCar1">
    <w:name w:val="Car Car Car Car Car Car Car1"/>
    <w:basedOn w:val="Normal"/>
    <w:uiPriority w:val="99"/>
    <w:rsid w:val="003C56B3"/>
    <w:pPr>
      <w:suppressAutoHyphens/>
      <w:spacing w:after="160" w:line="240" w:lineRule="exact"/>
    </w:pPr>
    <w:rPr>
      <w:rFonts w:ascii="Tahoma" w:hAnsi="Tahoma"/>
      <w:sz w:val="20"/>
      <w:szCs w:val="20"/>
      <w:lang w:val="en-US" w:eastAsia="ar-SA"/>
    </w:rPr>
  </w:style>
  <w:style w:type="paragraph" w:customStyle="1" w:styleId="CarCarCarCarCarCarCarCarCarCarCarCarCarCarCarCarCarCarCarCarCar1CarCarCarCar1">
    <w:name w:val="Car Car Car Car Car Car Car Car Car Car Car Car Car Car Car Car Car Car Car Car Car1 Car Car Car Car1"/>
    <w:basedOn w:val="Normal"/>
    <w:uiPriority w:val="99"/>
    <w:rsid w:val="003C56B3"/>
    <w:pPr>
      <w:suppressAutoHyphens/>
      <w:spacing w:after="160" w:line="240" w:lineRule="exact"/>
    </w:pPr>
    <w:rPr>
      <w:rFonts w:ascii="Tahoma" w:hAnsi="Tahoma"/>
      <w:sz w:val="20"/>
      <w:szCs w:val="20"/>
      <w:lang w:val="en-US" w:eastAsia="ar-SA"/>
    </w:rPr>
  </w:style>
  <w:style w:type="paragraph" w:customStyle="1" w:styleId="CarCar1CarCarCarCar">
    <w:name w:val="Car Car1 Car Car Car Car"/>
    <w:basedOn w:val="Normal"/>
    <w:uiPriority w:val="99"/>
    <w:rsid w:val="003C56B3"/>
    <w:pPr>
      <w:suppressAutoHyphens/>
      <w:autoSpaceDE w:val="0"/>
      <w:spacing w:after="160" w:line="240" w:lineRule="exact"/>
      <w:jc w:val="right"/>
    </w:pPr>
    <w:rPr>
      <w:rFonts w:ascii="Verdana" w:eastAsia="MS Mincho" w:hAnsi="Verdana" w:cs="Arial"/>
      <w:sz w:val="20"/>
      <w:szCs w:val="20"/>
      <w:lang w:eastAsia="ar-SA"/>
    </w:rPr>
  </w:style>
  <w:style w:type="paragraph" w:customStyle="1" w:styleId="CarCarCarCarCarCarCarCarCarCarCarCar">
    <w:name w:val="Car Car Car Car Car Car Car Car Car Car Car Car"/>
    <w:basedOn w:val="Normal"/>
    <w:uiPriority w:val="99"/>
    <w:rsid w:val="003C56B3"/>
    <w:pPr>
      <w:suppressAutoHyphens/>
      <w:spacing w:after="160" w:line="240" w:lineRule="exact"/>
    </w:pPr>
    <w:rPr>
      <w:rFonts w:ascii="Tahoma" w:hAnsi="Tahoma"/>
      <w:sz w:val="20"/>
      <w:szCs w:val="20"/>
      <w:lang w:val="en-US" w:eastAsia="ar-SA"/>
    </w:rPr>
  </w:style>
  <w:style w:type="paragraph" w:customStyle="1" w:styleId="TDC71">
    <w:name w:val="TDC 71"/>
    <w:basedOn w:val="Normal"/>
    <w:next w:val="Normal"/>
    <w:uiPriority w:val="99"/>
    <w:rsid w:val="003C56B3"/>
    <w:pPr>
      <w:suppressAutoHyphens/>
      <w:ind w:left="1440"/>
    </w:pPr>
    <w:rPr>
      <w:lang w:val="es-ES" w:eastAsia="ar-SA"/>
    </w:rPr>
  </w:style>
  <w:style w:type="paragraph" w:customStyle="1" w:styleId="TDC81">
    <w:name w:val="TDC 81"/>
    <w:basedOn w:val="Normal"/>
    <w:next w:val="Normal"/>
    <w:uiPriority w:val="99"/>
    <w:rsid w:val="003C56B3"/>
    <w:pPr>
      <w:suppressAutoHyphens/>
      <w:ind w:left="1680"/>
    </w:pPr>
    <w:rPr>
      <w:lang w:val="es-ES" w:eastAsia="ar-SA"/>
    </w:rPr>
  </w:style>
  <w:style w:type="paragraph" w:customStyle="1" w:styleId="Lista22">
    <w:name w:val="Lista 22"/>
    <w:basedOn w:val="Normal"/>
    <w:uiPriority w:val="99"/>
    <w:rsid w:val="003C56B3"/>
    <w:pPr>
      <w:widowControl w:val="0"/>
      <w:suppressAutoHyphens/>
      <w:ind w:left="566" w:hanging="283"/>
      <w:jc w:val="both"/>
    </w:pPr>
    <w:rPr>
      <w:rFonts w:ascii="Arial" w:hAnsi="Arial"/>
      <w:szCs w:val="20"/>
      <w:lang w:eastAsia="ar-SA"/>
    </w:rPr>
  </w:style>
  <w:style w:type="paragraph" w:customStyle="1" w:styleId="Textoindependienteprimerasangra21">
    <w:name w:val="Texto independiente primera sangría 21"/>
    <w:basedOn w:val="Sangradetextonormal"/>
    <w:uiPriority w:val="99"/>
    <w:rsid w:val="003C56B3"/>
    <w:pPr>
      <w:widowControl w:val="0"/>
      <w:spacing w:after="120"/>
      <w:ind w:left="283" w:firstLine="210"/>
    </w:pPr>
    <w:rPr>
      <w:b w:val="0"/>
      <w:lang w:val="es-MX"/>
    </w:rPr>
  </w:style>
  <w:style w:type="paragraph" w:customStyle="1" w:styleId="ecmsonormal">
    <w:name w:val="ec_msonormal"/>
    <w:basedOn w:val="Normal"/>
    <w:uiPriority w:val="99"/>
    <w:rsid w:val="003C56B3"/>
    <w:pPr>
      <w:suppressAutoHyphens/>
      <w:spacing w:after="324"/>
    </w:pPr>
    <w:rPr>
      <w:lang w:val="es-ES" w:eastAsia="ar-SA"/>
    </w:rPr>
  </w:style>
  <w:style w:type="paragraph" w:customStyle="1" w:styleId="WW-ndice6">
    <w:name w:val="WW-Índice 6"/>
    <w:basedOn w:val="Normal"/>
    <w:next w:val="Normal"/>
    <w:uiPriority w:val="99"/>
    <w:rsid w:val="003C56B3"/>
    <w:pPr>
      <w:suppressAutoHyphens/>
      <w:ind w:left="1415"/>
    </w:pPr>
    <w:rPr>
      <w:rFonts w:ascii="Arial" w:hAnsi="Arial"/>
      <w:szCs w:val="20"/>
      <w:lang w:val="es-ES_tradnl" w:eastAsia="ar-SA"/>
    </w:rPr>
  </w:style>
  <w:style w:type="paragraph" w:customStyle="1" w:styleId="WW-ndice5">
    <w:name w:val="WW-Índice 5"/>
    <w:basedOn w:val="Normal"/>
    <w:next w:val="Normal"/>
    <w:uiPriority w:val="99"/>
    <w:rsid w:val="003C56B3"/>
    <w:pPr>
      <w:suppressAutoHyphens/>
      <w:ind w:left="1132"/>
    </w:pPr>
    <w:rPr>
      <w:rFonts w:ascii="Arial" w:hAnsi="Arial"/>
      <w:szCs w:val="20"/>
      <w:lang w:val="es-ES_tradnl" w:eastAsia="ar-SA"/>
    </w:rPr>
  </w:style>
  <w:style w:type="paragraph" w:customStyle="1" w:styleId="WW-ndice4">
    <w:name w:val="WW-Índice 4"/>
    <w:basedOn w:val="Normal"/>
    <w:next w:val="Normal"/>
    <w:uiPriority w:val="99"/>
    <w:rsid w:val="003C56B3"/>
    <w:pPr>
      <w:suppressAutoHyphens/>
      <w:ind w:left="849"/>
    </w:pPr>
    <w:rPr>
      <w:rFonts w:ascii="Arial" w:hAnsi="Arial"/>
      <w:szCs w:val="20"/>
      <w:lang w:val="es-ES_tradnl" w:eastAsia="ar-SA"/>
    </w:rPr>
  </w:style>
  <w:style w:type="paragraph" w:customStyle="1" w:styleId="Mapadeldocumento1">
    <w:name w:val="Mapa del documento1"/>
    <w:basedOn w:val="Normal"/>
    <w:uiPriority w:val="99"/>
    <w:rsid w:val="003C56B3"/>
    <w:pPr>
      <w:shd w:val="clear" w:color="auto" w:fill="000080"/>
      <w:suppressAutoHyphens/>
    </w:pPr>
    <w:rPr>
      <w:rFonts w:ascii="Tahoma" w:hAnsi="Tahoma"/>
      <w:szCs w:val="20"/>
      <w:lang w:val="es-ES_tradnl" w:eastAsia="ar-SA"/>
    </w:rPr>
  </w:style>
  <w:style w:type="paragraph" w:customStyle="1" w:styleId="Textoindependiente311">
    <w:name w:val="Texto independiente 311"/>
    <w:basedOn w:val="Normal"/>
    <w:uiPriority w:val="99"/>
    <w:rsid w:val="003C56B3"/>
    <w:pPr>
      <w:suppressAutoHyphens/>
      <w:overflowPunct w:val="0"/>
      <w:autoSpaceDE w:val="0"/>
      <w:jc w:val="both"/>
    </w:pPr>
    <w:rPr>
      <w:rFonts w:ascii="Arial" w:eastAsia="SimSun" w:hAnsi="Arial"/>
      <w:szCs w:val="20"/>
      <w:lang w:val="es-ES" w:eastAsia="ar-SA"/>
    </w:rPr>
  </w:style>
  <w:style w:type="paragraph" w:customStyle="1" w:styleId="Sangra2detindependiente1">
    <w:name w:val="Sangría 2 de t. independiente1"/>
    <w:basedOn w:val="Normal"/>
    <w:uiPriority w:val="99"/>
    <w:rsid w:val="003C56B3"/>
    <w:pPr>
      <w:suppressAutoHyphens/>
      <w:spacing w:after="120" w:line="480" w:lineRule="auto"/>
      <w:ind w:left="283"/>
    </w:pPr>
    <w:rPr>
      <w:rFonts w:cs="Calibri"/>
      <w:lang w:val="es-ES" w:eastAsia="ar-SA"/>
    </w:rPr>
  </w:style>
  <w:style w:type="paragraph" w:customStyle="1" w:styleId="Sangra2detindependiente2">
    <w:name w:val="Sangría 2 de t. independiente2"/>
    <w:basedOn w:val="Normal"/>
    <w:uiPriority w:val="99"/>
    <w:rsid w:val="003C56B3"/>
    <w:pPr>
      <w:suppressAutoHyphens/>
      <w:overflowPunct w:val="0"/>
      <w:autoSpaceDE w:val="0"/>
      <w:spacing w:before="100"/>
      <w:ind w:left="1985"/>
      <w:jc w:val="both"/>
    </w:pPr>
    <w:rPr>
      <w:rFonts w:ascii="Arial" w:hAnsi="Arial" w:cs="Calibri"/>
      <w:sz w:val="22"/>
      <w:szCs w:val="20"/>
      <w:lang w:val="es-ES" w:eastAsia="ar-SA"/>
    </w:rPr>
  </w:style>
  <w:style w:type="paragraph" w:customStyle="1" w:styleId="Sangra2detindependiente3">
    <w:name w:val="Sangría 2 de t. independiente3"/>
    <w:basedOn w:val="Normal"/>
    <w:uiPriority w:val="99"/>
    <w:rsid w:val="003C56B3"/>
    <w:pPr>
      <w:widowControl w:val="0"/>
      <w:suppressAutoHyphens/>
      <w:spacing w:after="120" w:line="480" w:lineRule="auto"/>
      <w:ind w:left="283"/>
      <w:jc w:val="both"/>
    </w:pPr>
    <w:rPr>
      <w:rFonts w:ascii="Arial" w:hAnsi="Arial" w:cs="Calibri"/>
      <w:szCs w:val="20"/>
      <w:lang w:eastAsia="ar-SA"/>
    </w:rPr>
  </w:style>
  <w:style w:type="paragraph" w:customStyle="1" w:styleId="Textoindependiente32">
    <w:name w:val="Texto independiente 32"/>
    <w:basedOn w:val="Normal"/>
    <w:uiPriority w:val="99"/>
    <w:rsid w:val="003C56B3"/>
    <w:pPr>
      <w:suppressAutoHyphens/>
      <w:overflowPunct w:val="0"/>
      <w:autoSpaceDE w:val="0"/>
    </w:pPr>
    <w:rPr>
      <w:rFonts w:ascii="Arial" w:hAnsi="Arial" w:cs="Calibri"/>
      <w:sz w:val="16"/>
      <w:szCs w:val="20"/>
      <w:lang w:val="es-ES" w:eastAsia="ar-SA"/>
    </w:rPr>
  </w:style>
  <w:style w:type="paragraph" w:customStyle="1" w:styleId="Textoindependiente22">
    <w:name w:val="Texto independiente 22"/>
    <w:basedOn w:val="Normal"/>
    <w:uiPriority w:val="99"/>
    <w:rsid w:val="003C56B3"/>
    <w:pPr>
      <w:widowControl w:val="0"/>
      <w:suppressAutoHyphens/>
      <w:spacing w:after="120" w:line="480" w:lineRule="auto"/>
      <w:jc w:val="both"/>
    </w:pPr>
    <w:rPr>
      <w:rFonts w:ascii="Arial" w:hAnsi="Arial" w:cs="Calibri"/>
      <w:szCs w:val="20"/>
      <w:lang w:eastAsia="ar-SA"/>
    </w:rPr>
  </w:style>
  <w:style w:type="paragraph" w:customStyle="1" w:styleId="msolistparagraph0">
    <w:name w:val="msolistparagraph"/>
    <w:basedOn w:val="Normal"/>
    <w:uiPriority w:val="99"/>
    <w:rsid w:val="003C56B3"/>
    <w:pPr>
      <w:suppressAutoHyphens/>
      <w:ind w:left="720"/>
    </w:pPr>
    <w:rPr>
      <w:lang w:val="es-ES" w:eastAsia="ar-SA"/>
    </w:rPr>
  </w:style>
  <w:style w:type="paragraph" w:customStyle="1" w:styleId="ecxmsonormal">
    <w:name w:val="ecxmsonormal"/>
    <w:basedOn w:val="Normal"/>
    <w:uiPriority w:val="99"/>
    <w:rsid w:val="003C56B3"/>
    <w:pPr>
      <w:suppressAutoHyphens/>
      <w:spacing w:after="324"/>
    </w:pPr>
    <w:rPr>
      <w:lang w:val="es-ES" w:eastAsia="ar-SA"/>
    </w:rPr>
  </w:style>
  <w:style w:type="paragraph" w:customStyle="1" w:styleId="ecxmsobodytext">
    <w:name w:val="ecxmsobodytext"/>
    <w:basedOn w:val="Normal"/>
    <w:uiPriority w:val="99"/>
    <w:rsid w:val="003C56B3"/>
    <w:pPr>
      <w:suppressAutoHyphens/>
      <w:spacing w:after="324"/>
    </w:pPr>
    <w:rPr>
      <w:lang w:val="es-ES" w:eastAsia="ar-SA"/>
    </w:rPr>
  </w:style>
  <w:style w:type="paragraph" w:customStyle="1" w:styleId="Anotacion">
    <w:name w:val="Anotacion"/>
    <w:basedOn w:val="Normal"/>
    <w:uiPriority w:val="99"/>
    <w:rsid w:val="003C56B3"/>
    <w:pPr>
      <w:suppressAutoHyphens/>
      <w:spacing w:before="101" w:after="101"/>
      <w:jc w:val="center"/>
    </w:pPr>
    <w:rPr>
      <w:b/>
      <w:sz w:val="18"/>
      <w:szCs w:val="20"/>
      <w:lang w:val="es-ES" w:eastAsia="ar-SA"/>
    </w:rPr>
  </w:style>
  <w:style w:type="paragraph" w:customStyle="1" w:styleId="Textoindependienteprimerasangra1">
    <w:name w:val="Texto independiente primera sangría1"/>
    <w:basedOn w:val="Textoindependiente"/>
    <w:uiPriority w:val="99"/>
    <w:rsid w:val="003C56B3"/>
    <w:pPr>
      <w:autoSpaceDE/>
      <w:spacing w:after="120"/>
      <w:ind w:firstLine="210"/>
    </w:pPr>
    <w:rPr>
      <w:b w:val="0"/>
      <w:bCs w:val="0"/>
      <w:szCs w:val="20"/>
      <w:lang w:val="es-MX"/>
    </w:rPr>
  </w:style>
  <w:style w:type="paragraph" w:customStyle="1" w:styleId="Encabezado2">
    <w:name w:val="Encabezado2"/>
    <w:basedOn w:val="Normal"/>
    <w:next w:val="Textoindependiente"/>
    <w:uiPriority w:val="99"/>
    <w:rsid w:val="003C56B3"/>
    <w:pPr>
      <w:suppressAutoHyphens/>
      <w:spacing w:before="60" w:after="60"/>
      <w:jc w:val="center"/>
    </w:pPr>
    <w:rPr>
      <w:rFonts w:ascii="Arial" w:hAnsi="Arial"/>
      <w:color w:val="000000"/>
      <w:sz w:val="16"/>
      <w:szCs w:val="16"/>
      <w:lang w:eastAsia="ar-SA"/>
    </w:rPr>
  </w:style>
  <w:style w:type="paragraph" w:customStyle="1" w:styleId="western">
    <w:name w:val="western"/>
    <w:basedOn w:val="Normal"/>
    <w:uiPriority w:val="99"/>
    <w:rsid w:val="003C56B3"/>
    <w:pPr>
      <w:suppressAutoHyphens/>
      <w:spacing w:before="100" w:line="360" w:lineRule="auto"/>
      <w:jc w:val="center"/>
    </w:pPr>
    <w:rPr>
      <w:rFonts w:ascii="Arial" w:hAnsi="Arial" w:cs="Arial"/>
      <w:b/>
      <w:bCs/>
      <w:lang w:val="es-ES" w:eastAsia="ar-SA"/>
    </w:rPr>
  </w:style>
  <w:style w:type="paragraph" w:customStyle="1" w:styleId="WW-ndice">
    <w:name w:val="WW-Índice"/>
    <w:basedOn w:val="Normal"/>
    <w:uiPriority w:val="99"/>
    <w:rsid w:val="003C56B3"/>
    <w:pPr>
      <w:widowControl w:val="0"/>
      <w:suppressLineNumbers/>
      <w:suppressAutoHyphens/>
    </w:pPr>
    <w:rPr>
      <w:szCs w:val="20"/>
      <w:lang w:eastAsia="ar-SA"/>
    </w:rPr>
  </w:style>
  <w:style w:type="paragraph" w:customStyle="1" w:styleId="Contenidodelatabla">
    <w:name w:val="Contenido de la tabla"/>
    <w:basedOn w:val="Normal"/>
    <w:uiPriority w:val="99"/>
    <w:rsid w:val="003C56B3"/>
    <w:pPr>
      <w:suppressLineNumbers/>
      <w:suppressAutoHyphens/>
      <w:spacing w:line="360" w:lineRule="atLeast"/>
    </w:pPr>
    <w:rPr>
      <w:lang w:val="es-ES" w:eastAsia="ar-SA"/>
    </w:rPr>
  </w:style>
  <w:style w:type="paragraph" w:customStyle="1" w:styleId="Encabezadodelatabla">
    <w:name w:val="Encabezado de la tabla"/>
    <w:basedOn w:val="Contenidodelatabla"/>
    <w:uiPriority w:val="99"/>
    <w:rsid w:val="003C56B3"/>
    <w:pPr>
      <w:jc w:val="center"/>
    </w:pPr>
    <w:rPr>
      <w:b/>
      <w:bCs/>
    </w:rPr>
  </w:style>
  <w:style w:type="paragraph" w:customStyle="1" w:styleId="WW-Textocomentario">
    <w:name w:val="WW-Texto comentario"/>
    <w:basedOn w:val="Normal"/>
    <w:uiPriority w:val="99"/>
    <w:rsid w:val="003C56B3"/>
    <w:pPr>
      <w:suppressAutoHyphens/>
    </w:pPr>
    <w:rPr>
      <w:rFonts w:ascii="Arial" w:hAnsi="Arial"/>
      <w:sz w:val="20"/>
      <w:szCs w:val="20"/>
      <w:lang w:val="es-ES" w:eastAsia="ar-SA"/>
    </w:rPr>
  </w:style>
  <w:style w:type="paragraph" w:customStyle="1" w:styleId="WW-Asuntodelcomentario">
    <w:name w:val="WW-Asunto del comentario"/>
    <w:basedOn w:val="WW-Textocomentario"/>
    <w:next w:val="WW-Textocomentario"/>
    <w:uiPriority w:val="99"/>
    <w:rsid w:val="003C56B3"/>
    <w:rPr>
      <w:b/>
      <w:bCs/>
    </w:rPr>
  </w:style>
  <w:style w:type="paragraph" w:customStyle="1" w:styleId="WW-Textodeglobo">
    <w:name w:val="WW-Texto de globo"/>
    <w:basedOn w:val="Normal"/>
    <w:uiPriority w:val="99"/>
    <w:rsid w:val="003C56B3"/>
    <w:pPr>
      <w:suppressAutoHyphens/>
    </w:pPr>
    <w:rPr>
      <w:rFonts w:ascii="Tahoma" w:hAnsi="Tahoma" w:cs="Tahoma"/>
      <w:sz w:val="16"/>
      <w:szCs w:val="16"/>
      <w:lang w:val="es-ES" w:eastAsia="ar-SA"/>
    </w:rPr>
  </w:style>
  <w:style w:type="paragraph" w:customStyle="1" w:styleId="Contenidodelmarco">
    <w:name w:val="Contenido del marco"/>
    <w:basedOn w:val="Textoindependiente"/>
    <w:uiPriority w:val="99"/>
    <w:rsid w:val="003C56B3"/>
    <w:pPr>
      <w:widowControl/>
      <w:autoSpaceDE/>
      <w:spacing w:after="120"/>
      <w:jc w:val="left"/>
    </w:pPr>
    <w:rPr>
      <w:b w:val="0"/>
      <w:bCs w:val="0"/>
    </w:rPr>
  </w:style>
  <w:style w:type="paragraph" w:customStyle="1" w:styleId="BT1">
    <w:name w:val="B_T_1"/>
    <w:uiPriority w:val="99"/>
    <w:rsid w:val="003C56B3"/>
    <w:pPr>
      <w:tabs>
        <w:tab w:val="left" w:pos="567"/>
        <w:tab w:val="left" w:pos="720"/>
      </w:tabs>
      <w:suppressAutoHyphens/>
      <w:spacing w:before="120"/>
      <w:jc w:val="both"/>
    </w:pPr>
    <w:rPr>
      <w:rFonts w:ascii="Arial" w:eastAsia="ヒラギノ角ゴ Pro W3" w:hAnsi="Arial"/>
      <w:color w:val="000000"/>
      <w:szCs w:val="20"/>
      <w:lang w:val="es-ES_tradnl" w:eastAsia="ar-SA"/>
    </w:rPr>
  </w:style>
  <w:style w:type="paragraph" w:customStyle="1" w:styleId="INCISO0">
    <w:name w:val="INCISO"/>
    <w:uiPriority w:val="99"/>
    <w:rsid w:val="003C56B3"/>
    <w:pPr>
      <w:tabs>
        <w:tab w:val="left" w:pos="1152"/>
      </w:tabs>
      <w:suppressAutoHyphens/>
      <w:spacing w:after="101" w:line="216" w:lineRule="atLeast"/>
      <w:ind w:left="1152" w:hanging="432"/>
      <w:jc w:val="both"/>
    </w:pPr>
    <w:rPr>
      <w:rFonts w:ascii="Arial" w:eastAsia="ヒラギノ角ゴ Pro W3" w:hAnsi="Arial"/>
      <w:color w:val="000000"/>
      <w:sz w:val="18"/>
      <w:szCs w:val="20"/>
      <w:lang w:val="es-ES_tradnl" w:eastAsia="ar-SA"/>
    </w:rPr>
  </w:style>
  <w:style w:type="paragraph" w:customStyle="1" w:styleId="Textonotapie1">
    <w:name w:val="Texto nota pie1"/>
    <w:uiPriority w:val="99"/>
    <w:rsid w:val="003C56B3"/>
    <w:pPr>
      <w:suppressAutoHyphens/>
    </w:pPr>
    <w:rPr>
      <w:rFonts w:eastAsia="ヒラギノ角ゴ Pro W3"/>
      <w:color w:val="000000"/>
      <w:sz w:val="20"/>
      <w:szCs w:val="20"/>
      <w:lang w:val="es-ES_tradnl" w:eastAsia="ar-SA"/>
    </w:rPr>
  </w:style>
  <w:style w:type="paragraph" w:customStyle="1" w:styleId="-Textonotapie">
    <w:name w:val="-Texto nota pie"/>
    <w:basedOn w:val="Normal"/>
    <w:uiPriority w:val="99"/>
    <w:rsid w:val="003C56B3"/>
    <w:pPr>
      <w:tabs>
        <w:tab w:val="left" w:pos="284"/>
      </w:tabs>
      <w:suppressAutoHyphens/>
      <w:spacing w:before="40" w:after="40"/>
      <w:ind w:left="567" w:firstLine="567"/>
      <w:jc w:val="both"/>
    </w:pPr>
    <w:rPr>
      <w:rFonts w:ascii="Arial" w:eastAsia="ヒラギノ角ゴ Pro W3" w:hAnsi="Arial"/>
      <w:color w:val="000000"/>
      <w:szCs w:val="20"/>
      <w:lang w:val="es-ES_tradnl" w:eastAsia="ar-SA"/>
    </w:rPr>
  </w:style>
  <w:style w:type="paragraph" w:customStyle="1" w:styleId="Lista21">
    <w:name w:val="Lista 21"/>
    <w:uiPriority w:val="99"/>
    <w:rsid w:val="003C56B3"/>
    <w:pPr>
      <w:suppressAutoHyphens/>
      <w:ind w:left="566" w:hanging="283"/>
    </w:pPr>
    <w:rPr>
      <w:rFonts w:ascii="Lucida Grande" w:eastAsia="ヒラギノ角ゴ Pro W3" w:hAnsi="Lucida Grande"/>
      <w:color w:val="000000"/>
      <w:sz w:val="20"/>
      <w:szCs w:val="20"/>
      <w:lang w:val="es-ES_tradnl" w:eastAsia="ar-SA"/>
    </w:rPr>
  </w:style>
  <w:style w:type="paragraph" w:customStyle="1" w:styleId="fraccion">
    <w:name w:val="fraccion"/>
    <w:uiPriority w:val="99"/>
    <w:rsid w:val="003C56B3"/>
    <w:pPr>
      <w:tabs>
        <w:tab w:val="left" w:pos="1276"/>
      </w:tabs>
      <w:suppressAutoHyphens/>
      <w:ind w:left="1134" w:hanging="567"/>
      <w:jc w:val="both"/>
    </w:pPr>
    <w:rPr>
      <w:rFonts w:ascii="Arial" w:eastAsia="ヒラギノ角ゴ Pro W3" w:hAnsi="Arial"/>
      <w:color w:val="000000"/>
      <w:szCs w:val="20"/>
      <w:lang w:val="es-ES_tradnl" w:eastAsia="ar-SA"/>
    </w:rPr>
  </w:style>
  <w:style w:type="paragraph" w:customStyle="1" w:styleId="CarCar1Car1">
    <w:name w:val="Car Car1 Car1"/>
    <w:basedOn w:val="Normal"/>
    <w:uiPriority w:val="99"/>
    <w:rsid w:val="003C56B3"/>
    <w:pPr>
      <w:suppressAutoHyphens/>
      <w:autoSpaceDE w:val="0"/>
      <w:spacing w:after="160" w:line="240" w:lineRule="exact"/>
      <w:jc w:val="right"/>
    </w:pPr>
    <w:rPr>
      <w:rFonts w:ascii="Verdana" w:eastAsia="MS Mincho" w:hAnsi="Verdana" w:cs="Arial"/>
      <w:sz w:val="20"/>
      <w:szCs w:val="20"/>
      <w:lang w:eastAsia="ar-SA"/>
    </w:rPr>
  </w:style>
  <w:style w:type="paragraph" w:customStyle="1" w:styleId="content1">
    <w:name w:val="content1"/>
    <w:basedOn w:val="Normal"/>
    <w:uiPriority w:val="99"/>
    <w:rsid w:val="003C56B3"/>
    <w:pPr>
      <w:suppressAutoHyphens/>
      <w:spacing w:before="100" w:after="100"/>
    </w:pPr>
    <w:rPr>
      <w:lang w:val="es-ES" w:eastAsia="ar-SA"/>
    </w:rPr>
  </w:style>
  <w:style w:type="paragraph" w:customStyle="1" w:styleId="WW-Sangranormal">
    <w:name w:val="WW-Sangría normal"/>
    <w:basedOn w:val="Normal"/>
    <w:uiPriority w:val="99"/>
    <w:rsid w:val="003C56B3"/>
    <w:pPr>
      <w:suppressAutoHyphens/>
      <w:ind w:left="708"/>
    </w:pPr>
    <w:rPr>
      <w:rFonts w:ascii="Arial" w:hAnsi="Arial"/>
      <w:bCs/>
      <w:sz w:val="20"/>
      <w:szCs w:val="20"/>
      <w:lang w:val="es-ES_tradnl" w:eastAsia="ar-SA"/>
    </w:rPr>
  </w:style>
  <w:style w:type="paragraph" w:customStyle="1" w:styleId="WW-Sangra2detindependiente1">
    <w:name w:val="WW-Sangría 2 de t. independiente1"/>
    <w:basedOn w:val="Normal"/>
    <w:uiPriority w:val="99"/>
    <w:rsid w:val="003C56B3"/>
    <w:pPr>
      <w:widowControl w:val="0"/>
      <w:suppressAutoHyphens/>
      <w:ind w:left="213" w:hanging="426"/>
      <w:jc w:val="both"/>
    </w:pPr>
    <w:rPr>
      <w:rFonts w:ascii="Arial" w:eastAsia="Lucida Sans Unicode" w:hAnsi="Arial"/>
      <w:sz w:val="12"/>
      <w:szCs w:val="20"/>
      <w:lang w:eastAsia="ar-SA"/>
    </w:rPr>
  </w:style>
  <w:style w:type="paragraph" w:customStyle="1" w:styleId="WW-Sangra3detindependiente1">
    <w:name w:val="WW-Sangría 3 de t. independiente1"/>
    <w:basedOn w:val="Normal"/>
    <w:uiPriority w:val="99"/>
    <w:rsid w:val="003C56B3"/>
    <w:pPr>
      <w:widowControl w:val="0"/>
      <w:suppressAutoHyphens/>
      <w:ind w:left="213"/>
      <w:jc w:val="both"/>
    </w:pPr>
    <w:rPr>
      <w:rFonts w:ascii="Arial" w:eastAsia="Lucida Sans Unicode" w:hAnsi="Arial"/>
      <w:sz w:val="11"/>
      <w:szCs w:val="20"/>
      <w:lang w:eastAsia="ar-SA"/>
    </w:rPr>
  </w:style>
  <w:style w:type="paragraph" w:customStyle="1" w:styleId="xl64">
    <w:name w:val="xl64"/>
    <w:basedOn w:val="Normal"/>
    <w:uiPriority w:val="99"/>
    <w:rsid w:val="003C56B3"/>
    <w:pPr>
      <w:pBdr>
        <w:left w:val="double" w:sz="2" w:space="0" w:color="000000"/>
        <w:right w:val="single" w:sz="2" w:space="0" w:color="000000"/>
      </w:pBdr>
      <w:suppressAutoHyphens/>
      <w:spacing w:before="280" w:after="280"/>
    </w:pPr>
    <w:rPr>
      <w:rFonts w:ascii="Arial Unicode MS" w:eastAsia="Arial Unicode MS" w:hAnsi="Arial Unicode MS" w:cs="Arial Unicode MS"/>
      <w:lang w:val="es-ES" w:eastAsia="ar-SA"/>
    </w:rPr>
  </w:style>
  <w:style w:type="paragraph" w:customStyle="1" w:styleId="WW-Textoindependiente31">
    <w:name w:val="WW-Texto independiente 31"/>
    <w:basedOn w:val="Normal"/>
    <w:uiPriority w:val="99"/>
    <w:rsid w:val="003C56B3"/>
    <w:pPr>
      <w:suppressAutoHyphens/>
      <w:jc w:val="both"/>
    </w:pPr>
    <w:rPr>
      <w:rFonts w:ascii="Arial" w:hAnsi="Arial"/>
      <w:b/>
      <w:bCs/>
      <w:i/>
      <w:szCs w:val="20"/>
      <w:lang w:val="es-ES" w:eastAsia="ar-SA"/>
    </w:rPr>
  </w:style>
  <w:style w:type="paragraph" w:customStyle="1" w:styleId="WW-Textodebloque1">
    <w:name w:val="WW-Texto de bloque1"/>
    <w:basedOn w:val="Normal"/>
    <w:uiPriority w:val="99"/>
    <w:rsid w:val="003C56B3"/>
    <w:pPr>
      <w:suppressAutoHyphens/>
      <w:ind w:left="-567" w:right="1807"/>
      <w:jc w:val="both"/>
    </w:pPr>
    <w:rPr>
      <w:sz w:val="20"/>
      <w:szCs w:val="20"/>
      <w:lang w:val="es-ES" w:eastAsia="ar-SA"/>
    </w:rPr>
  </w:style>
  <w:style w:type="paragraph" w:customStyle="1" w:styleId="ndicel10">
    <w:name w:val="Índicel 10"/>
    <w:basedOn w:val="ndice"/>
    <w:uiPriority w:val="99"/>
    <w:rsid w:val="003C56B3"/>
    <w:pPr>
      <w:widowControl w:val="0"/>
      <w:tabs>
        <w:tab w:val="right" w:leader="dot" w:pos="9972"/>
      </w:tabs>
      <w:spacing w:line="240" w:lineRule="auto"/>
      <w:ind w:left="2547"/>
      <w:jc w:val="both"/>
    </w:pPr>
    <w:rPr>
      <w:rFonts w:ascii="Arial" w:hAnsi="Arial"/>
      <w:szCs w:val="20"/>
      <w:lang w:val="es-MX"/>
    </w:rPr>
  </w:style>
  <w:style w:type="paragraph" w:customStyle="1" w:styleId="Textopredeterminado">
    <w:name w:val="Texto predeterminado"/>
    <w:basedOn w:val="Normal"/>
    <w:uiPriority w:val="99"/>
    <w:rsid w:val="003C56B3"/>
    <w:pPr>
      <w:widowControl w:val="0"/>
      <w:suppressAutoHyphens/>
      <w:autoSpaceDE w:val="0"/>
    </w:pPr>
    <w:rPr>
      <w:rFonts w:ascii="Arial" w:hAnsi="Arial" w:cs="Arial"/>
      <w:lang w:val="en-US" w:eastAsia="ar-SA"/>
    </w:rPr>
  </w:style>
  <w:style w:type="paragraph" w:customStyle="1" w:styleId="ANOTACION0">
    <w:name w:val="ANOTACION"/>
    <w:basedOn w:val="Normal"/>
    <w:uiPriority w:val="99"/>
    <w:rsid w:val="003C56B3"/>
    <w:pPr>
      <w:spacing w:before="101" w:after="101" w:line="216" w:lineRule="atLeast"/>
      <w:jc w:val="center"/>
    </w:pPr>
    <w:rPr>
      <w:b/>
      <w:sz w:val="18"/>
      <w:szCs w:val="20"/>
      <w:lang w:val="es-ES_tradnl"/>
    </w:rPr>
  </w:style>
  <w:style w:type="paragraph" w:customStyle="1" w:styleId="CarCarCarCarCarCar">
    <w:name w:val="Car Car Car Car Car Car"/>
    <w:basedOn w:val="Normal"/>
    <w:uiPriority w:val="99"/>
    <w:rsid w:val="003C56B3"/>
    <w:pPr>
      <w:autoSpaceDE w:val="0"/>
      <w:autoSpaceDN w:val="0"/>
      <w:adjustRightInd w:val="0"/>
      <w:spacing w:after="160" w:line="240" w:lineRule="exact"/>
      <w:jc w:val="right"/>
    </w:pPr>
    <w:rPr>
      <w:rFonts w:ascii="Verdana" w:eastAsia="MS Mincho" w:hAnsi="Verdana" w:cs="Verdana"/>
      <w:sz w:val="20"/>
      <w:szCs w:val="20"/>
      <w:lang w:eastAsia="en-US"/>
    </w:rPr>
  </w:style>
  <w:style w:type="paragraph" w:customStyle="1" w:styleId="plaintext0">
    <w:name w:val="plaintext0"/>
    <w:basedOn w:val="Normal"/>
    <w:uiPriority w:val="99"/>
    <w:rsid w:val="003C56B3"/>
    <w:pPr>
      <w:overflowPunct w:val="0"/>
      <w:autoSpaceDE w:val="0"/>
      <w:autoSpaceDN w:val="0"/>
    </w:pPr>
    <w:rPr>
      <w:rFonts w:ascii="Courier New" w:hAnsi="Courier New" w:cs="Courier New"/>
      <w:sz w:val="20"/>
      <w:szCs w:val="20"/>
      <w:lang w:val="es-ES"/>
    </w:rPr>
  </w:style>
  <w:style w:type="paragraph" w:customStyle="1" w:styleId="plaintext">
    <w:name w:val="plaintext"/>
    <w:basedOn w:val="Normal"/>
    <w:uiPriority w:val="99"/>
    <w:rsid w:val="003C56B3"/>
    <w:pPr>
      <w:overflowPunct w:val="0"/>
      <w:autoSpaceDE w:val="0"/>
      <w:autoSpaceDN w:val="0"/>
    </w:pPr>
    <w:rPr>
      <w:rFonts w:ascii="Courier New" w:hAnsi="Courier New" w:cs="Courier New"/>
      <w:sz w:val="20"/>
      <w:szCs w:val="20"/>
      <w:lang w:val="es-ES"/>
    </w:rPr>
  </w:style>
  <w:style w:type="paragraph" w:customStyle="1" w:styleId="bodytext2">
    <w:name w:val="bodytext2"/>
    <w:basedOn w:val="Normal"/>
    <w:uiPriority w:val="99"/>
    <w:rsid w:val="003C56B3"/>
    <w:pPr>
      <w:overflowPunct w:val="0"/>
      <w:autoSpaceDE w:val="0"/>
      <w:autoSpaceDN w:val="0"/>
      <w:jc w:val="both"/>
    </w:pPr>
    <w:rPr>
      <w:rFonts w:ascii="Arial" w:hAnsi="Arial" w:cs="Arial"/>
      <w:sz w:val="20"/>
      <w:szCs w:val="20"/>
      <w:lang w:val="es-ES"/>
    </w:rPr>
  </w:style>
  <w:style w:type="paragraph" w:customStyle="1" w:styleId="Textosinformato1">
    <w:name w:val="Texto sin formato1"/>
    <w:basedOn w:val="Normal"/>
    <w:uiPriority w:val="99"/>
    <w:rsid w:val="003C56B3"/>
    <w:pPr>
      <w:widowControl w:val="0"/>
      <w:overflowPunct w:val="0"/>
      <w:autoSpaceDE w:val="0"/>
      <w:autoSpaceDN w:val="0"/>
      <w:adjustRightInd w:val="0"/>
    </w:pPr>
    <w:rPr>
      <w:rFonts w:ascii="Courier New" w:hAnsi="Courier New"/>
      <w:sz w:val="20"/>
      <w:szCs w:val="20"/>
      <w:lang w:val="es-ES"/>
    </w:rPr>
  </w:style>
  <w:style w:type="paragraph" w:customStyle="1" w:styleId="Prrafodelista2">
    <w:name w:val="Párrafo de lista2"/>
    <w:basedOn w:val="Normal"/>
    <w:uiPriority w:val="99"/>
    <w:qFormat/>
    <w:rsid w:val="003C56B3"/>
    <w:pPr>
      <w:ind w:left="720"/>
    </w:pPr>
    <w:rPr>
      <w:rFonts w:ascii="Arial" w:hAnsi="Arial"/>
      <w:szCs w:val="20"/>
      <w:lang w:val="es-ES_tradnl"/>
    </w:rPr>
  </w:style>
  <w:style w:type="paragraph" w:customStyle="1" w:styleId="CarCarCarCar2">
    <w:name w:val="Car Car Car Car2"/>
    <w:basedOn w:val="Normal"/>
    <w:uiPriority w:val="99"/>
    <w:rsid w:val="003C56B3"/>
    <w:pPr>
      <w:suppressAutoHyphens/>
      <w:spacing w:after="160" w:line="240" w:lineRule="exact"/>
    </w:pPr>
    <w:rPr>
      <w:rFonts w:ascii="Tahoma" w:hAnsi="Tahoma"/>
      <w:sz w:val="20"/>
      <w:szCs w:val="20"/>
      <w:lang w:val="en-US" w:eastAsia="ar-SA"/>
    </w:rPr>
  </w:style>
  <w:style w:type="paragraph" w:customStyle="1" w:styleId="Textodeglobo2">
    <w:name w:val="Texto de globo2"/>
    <w:basedOn w:val="Normal"/>
    <w:uiPriority w:val="99"/>
    <w:rsid w:val="003C56B3"/>
    <w:pPr>
      <w:widowControl w:val="0"/>
      <w:suppressAutoHyphens/>
      <w:jc w:val="both"/>
    </w:pPr>
    <w:rPr>
      <w:rFonts w:ascii="Tahoma" w:hAnsi="Tahoma" w:cs="Tahoma"/>
      <w:sz w:val="16"/>
      <w:szCs w:val="16"/>
      <w:lang w:eastAsia="ar-SA"/>
    </w:rPr>
  </w:style>
  <w:style w:type="paragraph" w:customStyle="1" w:styleId="Textoindependiente24">
    <w:name w:val="Texto independiente 24"/>
    <w:basedOn w:val="Normal"/>
    <w:uiPriority w:val="99"/>
    <w:rsid w:val="003C56B3"/>
    <w:pPr>
      <w:suppressAutoHyphens/>
      <w:overflowPunct w:val="0"/>
      <w:autoSpaceDE w:val="0"/>
      <w:jc w:val="both"/>
    </w:pPr>
  </w:style>
  <w:style w:type="paragraph" w:customStyle="1" w:styleId="Textoindependiente34">
    <w:name w:val="Texto independiente 34"/>
    <w:basedOn w:val="Normal"/>
    <w:uiPriority w:val="99"/>
    <w:rsid w:val="003C56B3"/>
    <w:pPr>
      <w:suppressAutoHyphens/>
      <w:overflowPunct w:val="0"/>
      <w:autoSpaceDE w:val="0"/>
    </w:pPr>
    <w:rPr>
      <w:rFonts w:ascii="Arial" w:hAnsi="Arial"/>
      <w:sz w:val="16"/>
      <w:szCs w:val="20"/>
      <w:lang w:val="es-ES" w:eastAsia="ar-SA"/>
    </w:rPr>
  </w:style>
  <w:style w:type="paragraph" w:customStyle="1" w:styleId="CarCarCarCarCarCarCarCarCarCarCarCarCarCarCarCarCarCarCarCarCar1CarCarCarCar2">
    <w:name w:val="Car Car Car Car Car Car Car Car Car Car Car Car Car Car Car Car Car Car Car Car Car1 Car Car Car Car2"/>
    <w:basedOn w:val="Normal"/>
    <w:uiPriority w:val="99"/>
    <w:rsid w:val="003C56B3"/>
    <w:pPr>
      <w:suppressAutoHyphens/>
      <w:spacing w:after="160" w:line="240" w:lineRule="exact"/>
    </w:pPr>
    <w:rPr>
      <w:rFonts w:ascii="Tahoma" w:hAnsi="Tahoma"/>
      <w:sz w:val="20"/>
      <w:szCs w:val="20"/>
      <w:lang w:val="en-US" w:eastAsia="ar-SA"/>
    </w:rPr>
  </w:style>
  <w:style w:type="paragraph" w:customStyle="1" w:styleId="CarCarCarCarCarCarCar2">
    <w:name w:val="Car Car Car Car Car Car Car2"/>
    <w:basedOn w:val="Normal"/>
    <w:uiPriority w:val="99"/>
    <w:rsid w:val="003C56B3"/>
    <w:pPr>
      <w:suppressAutoHyphens/>
      <w:spacing w:after="160" w:line="240" w:lineRule="exact"/>
    </w:pPr>
    <w:rPr>
      <w:rFonts w:ascii="Tahoma" w:hAnsi="Tahoma"/>
      <w:sz w:val="20"/>
      <w:szCs w:val="20"/>
      <w:lang w:val="en-US" w:eastAsia="ar-SA"/>
    </w:rPr>
  </w:style>
  <w:style w:type="paragraph" w:customStyle="1" w:styleId="Car2CarCarCar1">
    <w:name w:val="Car2 Car Car Car1"/>
    <w:basedOn w:val="Normal"/>
    <w:uiPriority w:val="99"/>
    <w:rsid w:val="003C56B3"/>
    <w:pPr>
      <w:suppressAutoHyphens/>
      <w:spacing w:after="160" w:line="240" w:lineRule="exact"/>
    </w:pPr>
    <w:rPr>
      <w:rFonts w:ascii="Tahoma" w:hAnsi="Tahoma"/>
      <w:sz w:val="20"/>
      <w:szCs w:val="20"/>
      <w:lang w:val="en-US" w:eastAsia="ar-SA"/>
    </w:rPr>
  </w:style>
  <w:style w:type="paragraph" w:customStyle="1" w:styleId="CarCarCarCarCarCarCarCarCarCarCarCarCar1">
    <w:name w:val="Car Car Car Car Car Car Car Car Car Car Car Car Car1"/>
    <w:basedOn w:val="Normal"/>
    <w:uiPriority w:val="99"/>
    <w:rsid w:val="003C56B3"/>
    <w:pPr>
      <w:suppressAutoHyphens/>
      <w:spacing w:after="160" w:line="240" w:lineRule="exact"/>
    </w:pPr>
    <w:rPr>
      <w:rFonts w:ascii="Tahoma" w:hAnsi="Tahoma"/>
      <w:sz w:val="20"/>
      <w:szCs w:val="20"/>
      <w:lang w:val="en-US" w:eastAsia="ar-SA"/>
    </w:rPr>
  </w:style>
  <w:style w:type="paragraph" w:customStyle="1" w:styleId="Prrafodelista3">
    <w:name w:val="Párrafo de lista3"/>
    <w:basedOn w:val="Normal"/>
    <w:uiPriority w:val="99"/>
    <w:qFormat/>
    <w:rsid w:val="003C56B3"/>
    <w:pPr>
      <w:suppressAutoHyphens/>
      <w:ind w:left="720"/>
    </w:pPr>
    <w:rPr>
      <w:rFonts w:ascii="Arial" w:hAnsi="Arial"/>
      <w:szCs w:val="20"/>
      <w:lang w:val="es-ES_tradnl" w:eastAsia="ar-SA"/>
    </w:rPr>
  </w:style>
  <w:style w:type="paragraph" w:customStyle="1" w:styleId="Normal2">
    <w:name w:val="Normal2"/>
    <w:basedOn w:val="Normal"/>
    <w:uiPriority w:val="99"/>
    <w:rsid w:val="003C56B3"/>
    <w:pPr>
      <w:suppressAutoHyphens/>
      <w:spacing w:before="100" w:after="100"/>
    </w:pPr>
    <w:rPr>
      <w:color w:val="000000"/>
      <w:sz w:val="20"/>
      <w:szCs w:val="20"/>
      <w:lang w:val="es-ES" w:eastAsia="ar-SA"/>
    </w:rPr>
  </w:style>
  <w:style w:type="paragraph" w:customStyle="1" w:styleId="CarCar1Car2">
    <w:name w:val="Car Car1 Car2"/>
    <w:basedOn w:val="Normal"/>
    <w:uiPriority w:val="99"/>
    <w:rsid w:val="003C56B3"/>
    <w:pPr>
      <w:suppressAutoHyphens/>
      <w:autoSpaceDE w:val="0"/>
      <w:spacing w:after="160" w:line="240" w:lineRule="exact"/>
      <w:jc w:val="right"/>
    </w:pPr>
    <w:rPr>
      <w:rFonts w:ascii="Verdana" w:eastAsia="MS Mincho" w:hAnsi="Verdana" w:cs="Arial"/>
      <w:sz w:val="20"/>
      <w:szCs w:val="20"/>
      <w:lang w:eastAsia="ar-SA"/>
    </w:rPr>
  </w:style>
  <w:style w:type="paragraph" w:customStyle="1" w:styleId="Textoindependiente219">
    <w:name w:val="Texto independiente 219"/>
    <w:basedOn w:val="Normal"/>
    <w:uiPriority w:val="99"/>
    <w:rsid w:val="003C56B3"/>
    <w:pPr>
      <w:overflowPunct w:val="0"/>
      <w:autoSpaceDE w:val="0"/>
      <w:autoSpaceDN w:val="0"/>
      <w:adjustRightInd w:val="0"/>
      <w:jc w:val="both"/>
    </w:pPr>
    <w:rPr>
      <w:rFonts w:ascii="Arial" w:hAnsi="Arial"/>
      <w:sz w:val="20"/>
      <w:szCs w:val="20"/>
      <w:lang w:val="es-ES_tradnl"/>
    </w:rPr>
  </w:style>
  <w:style w:type="paragraph" w:customStyle="1" w:styleId="xl63">
    <w:name w:val="xl63"/>
    <w:basedOn w:val="Normal"/>
    <w:uiPriority w:val="99"/>
    <w:rsid w:val="003C56B3"/>
    <w:pPr>
      <w:pBdr>
        <w:top w:val="single" w:sz="4" w:space="0" w:color="auto"/>
        <w:left w:val="single" w:sz="4" w:space="0" w:color="auto"/>
        <w:bottom w:val="single" w:sz="4" w:space="0" w:color="auto"/>
        <w:right w:val="single" w:sz="4" w:space="0" w:color="auto"/>
      </w:pBdr>
      <w:spacing w:before="100" w:beforeAutospacing="1" w:after="100" w:afterAutospacing="1"/>
    </w:pPr>
    <w:rPr>
      <w:lang w:eastAsia="es-MX"/>
    </w:rPr>
  </w:style>
  <w:style w:type="paragraph" w:customStyle="1" w:styleId="xl65">
    <w:name w:val="xl65"/>
    <w:basedOn w:val="Normal"/>
    <w:uiPriority w:val="99"/>
    <w:rsid w:val="003C56B3"/>
    <w:pPr>
      <w:pBdr>
        <w:top w:val="single" w:sz="4" w:space="0" w:color="auto"/>
        <w:left w:val="single" w:sz="4" w:space="0" w:color="auto"/>
        <w:bottom w:val="single" w:sz="4" w:space="0" w:color="auto"/>
        <w:right w:val="single" w:sz="8" w:space="0" w:color="auto"/>
      </w:pBdr>
      <w:spacing w:before="100" w:beforeAutospacing="1" w:after="100" w:afterAutospacing="1"/>
    </w:pPr>
    <w:rPr>
      <w:lang w:eastAsia="es-MX"/>
    </w:rPr>
  </w:style>
  <w:style w:type="paragraph" w:customStyle="1" w:styleId="xl66">
    <w:name w:val="xl66"/>
    <w:basedOn w:val="Normal"/>
    <w:uiPriority w:val="99"/>
    <w:rsid w:val="003C56B3"/>
    <w:pPr>
      <w:pBdr>
        <w:left w:val="single" w:sz="4" w:space="0" w:color="auto"/>
        <w:bottom w:val="single" w:sz="4" w:space="0" w:color="auto"/>
        <w:right w:val="single" w:sz="8" w:space="0" w:color="auto"/>
      </w:pBdr>
      <w:spacing w:before="100" w:beforeAutospacing="1" w:after="100" w:afterAutospacing="1"/>
    </w:pPr>
    <w:rPr>
      <w:lang w:eastAsia="es-MX"/>
    </w:rPr>
  </w:style>
  <w:style w:type="paragraph" w:customStyle="1" w:styleId="xl67">
    <w:name w:val="xl67"/>
    <w:basedOn w:val="Normal"/>
    <w:uiPriority w:val="99"/>
    <w:rsid w:val="003C56B3"/>
    <w:pPr>
      <w:pBdr>
        <w:top w:val="single" w:sz="8" w:space="0" w:color="auto"/>
        <w:left w:val="single" w:sz="8" w:space="0" w:color="auto"/>
        <w:bottom w:val="single" w:sz="8" w:space="0" w:color="auto"/>
        <w:right w:val="single" w:sz="8" w:space="0" w:color="auto"/>
      </w:pBdr>
      <w:shd w:val="clear" w:color="auto" w:fill="C4BD97"/>
      <w:spacing w:before="100" w:beforeAutospacing="1" w:after="100" w:afterAutospacing="1"/>
      <w:jc w:val="center"/>
    </w:pPr>
    <w:rPr>
      <w:rFonts w:ascii="Arial Narrow" w:hAnsi="Arial Narrow"/>
      <w:b/>
      <w:bCs/>
      <w:lang w:eastAsia="es-MX"/>
    </w:rPr>
  </w:style>
  <w:style w:type="paragraph" w:customStyle="1" w:styleId="xl68">
    <w:name w:val="xl68"/>
    <w:basedOn w:val="Normal"/>
    <w:uiPriority w:val="99"/>
    <w:rsid w:val="003C56B3"/>
    <w:pPr>
      <w:pBdr>
        <w:top w:val="single" w:sz="8" w:space="0" w:color="auto"/>
        <w:bottom w:val="single" w:sz="8" w:space="0" w:color="auto"/>
        <w:right w:val="single" w:sz="8" w:space="0" w:color="auto"/>
      </w:pBdr>
      <w:shd w:val="clear" w:color="auto" w:fill="C4BD97"/>
      <w:spacing w:before="100" w:beforeAutospacing="1" w:after="100" w:afterAutospacing="1"/>
      <w:jc w:val="center"/>
    </w:pPr>
    <w:rPr>
      <w:rFonts w:ascii="Arial Narrow" w:hAnsi="Arial Narrow"/>
      <w:b/>
      <w:bCs/>
      <w:lang w:eastAsia="es-MX"/>
    </w:rPr>
  </w:style>
  <w:style w:type="paragraph" w:customStyle="1" w:styleId="xl69">
    <w:name w:val="xl69"/>
    <w:basedOn w:val="Normal"/>
    <w:uiPriority w:val="99"/>
    <w:rsid w:val="003C56B3"/>
    <w:pPr>
      <w:pBdr>
        <w:top w:val="single" w:sz="4" w:space="0" w:color="auto"/>
        <w:left w:val="single" w:sz="8" w:space="0" w:color="auto"/>
        <w:right w:val="single" w:sz="4" w:space="0" w:color="auto"/>
      </w:pBdr>
      <w:spacing w:before="100" w:beforeAutospacing="1" w:after="100" w:afterAutospacing="1"/>
    </w:pPr>
    <w:rPr>
      <w:lang w:eastAsia="es-MX"/>
    </w:rPr>
  </w:style>
  <w:style w:type="paragraph" w:customStyle="1" w:styleId="xl70">
    <w:name w:val="xl70"/>
    <w:basedOn w:val="Normal"/>
    <w:uiPriority w:val="99"/>
    <w:rsid w:val="003C56B3"/>
    <w:pPr>
      <w:pBdr>
        <w:top w:val="single" w:sz="4" w:space="0" w:color="auto"/>
        <w:left w:val="single" w:sz="4" w:space="0" w:color="auto"/>
        <w:right w:val="single" w:sz="4" w:space="0" w:color="auto"/>
      </w:pBdr>
      <w:spacing w:before="100" w:beforeAutospacing="1" w:after="100" w:afterAutospacing="1"/>
    </w:pPr>
    <w:rPr>
      <w:lang w:eastAsia="es-MX"/>
    </w:rPr>
  </w:style>
  <w:style w:type="paragraph" w:customStyle="1" w:styleId="xl71">
    <w:name w:val="xl71"/>
    <w:basedOn w:val="Normal"/>
    <w:uiPriority w:val="99"/>
    <w:rsid w:val="003C56B3"/>
    <w:pPr>
      <w:pBdr>
        <w:top w:val="single" w:sz="4" w:space="0" w:color="auto"/>
        <w:left w:val="single" w:sz="4" w:space="0" w:color="auto"/>
        <w:right w:val="single" w:sz="8" w:space="0" w:color="auto"/>
      </w:pBdr>
      <w:spacing w:before="100" w:beforeAutospacing="1" w:after="100" w:afterAutospacing="1"/>
    </w:pPr>
    <w:rPr>
      <w:lang w:eastAsia="es-MX"/>
    </w:rPr>
  </w:style>
  <w:style w:type="paragraph" w:customStyle="1" w:styleId="xl72">
    <w:name w:val="xl72"/>
    <w:basedOn w:val="Normal"/>
    <w:uiPriority w:val="99"/>
    <w:rsid w:val="003C56B3"/>
    <w:pPr>
      <w:pBdr>
        <w:top w:val="single" w:sz="4" w:space="0" w:color="auto"/>
        <w:left w:val="single" w:sz="4" w:space="0" w:color="auto"/>
        <w:bottom w:val="single" w:sz="4" w:space="0" w:color="auto"/>
        <w:right w:val="single" w:sz="4" w:space="0" w:color="auto"/>
      </w:pBdr>
      <w:spacing w:before="100" w:beforeAutospacing="1" w:after="100" w:afterAutospacing="1"/>
    </w:pPr>
    <w:rPr>
      <w:lang w:eastAsia="es-MX"/>
    </w:rPr>
  </w:style>
  <w:style w:type="paragraph" w:customStyle="1" w:styleId="xl73">
    <w:name w:val="xl73"/>
    <w:basedOn w:val="Normal"/>
    <w:uiPriority w:val="99"/>
    <w:rsid w:val="003C56B3"/>
    <w:pPr>
      <w:pBdr>
        <w:top w:val="single" w:sz="4" w:space="0" w:color="auto"/>
        <w:left w:val="single" w:sz="8" w:space="0" w:color="auto"/>
        <w:bottom w:val="single" w:sz="4" w:space="0" w:color="auto"/>
        <w:right w:val="single" w:sz="4" w:space="0" w:color="auto"/>
      </w:pBdr>
      <w:spacing w:before="100" w:beforeAutospacing="1" w:after="100" w:afterAutospacing="1"/>
      <w:jc w:val="center"/>
    </w:pPr>
    <w:rPr>
      <w:lang w:eastAsia="es-MX"/>
    </w:rPr>
  </w:style>
  <w:style w:type="paragraph" w:customStyle="1" w:styleId="xl74">
    <w:name w:val="xl74"/>
    <w:basedOn w:val="Normal"/>
    <w:uiPriority w:val="99"/>
    <w:rsid w:val="003C56B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lang w:eastAsia="es-MX"/>
    </w:rPr>
  </w:style>
  <w:style w:type="paragraph" w:customStyle="1" w:styleId="xl75">
    <w:name w:val="xl75"/>
    <w:basedOn w:val="Normal"/>
    <w:uiPriority w:val="99"/>
    <w:rsid w:val="003C56B3"/>
    <w:pPr>
      <w:spacing w:before="100" w:beforeAutospacing="1" w:after="100" w:afterAutospacing="1"/>
      <w:jc w:val="center"/>
    </w:pPr>
    <w:rPr>
      <w:lang w:eastAsia="es-MX"/>
    </w:rPr>
  </w:style>
  <w:style w:type="paragraph" w:customStyle="1" w:styleId="xl76">
    <w:name w:val="xl76"/>
    <w:basedOn w:val="Normal"/>
    <w:uiPriority w:val="99"/>
    <w:rsid w:val="003C56B3"/>
    <w:pPr>
      <w:pBdr>
        <w:top w:val="single" w:sz="4" w:space="0" w:color="auto"/>
        <w:left w:val="single" w:sz="4" w:space="0" w:color="auto"/>
        <w:bottom w:val="single" w:sz="4" w:space="0" w:color="auto"/>
        <w:right w:val="single" w:sz="8" w:space="0" w:color="auto"/>
      </w:pBdr>
      <w:spacing w:before="100" w:beforeAutospacing="1" w:after="100" w:afterAutospacing="1"/>
      <w:jc w:val="center"/>
    </w:pPr>
    <w:rPr>
      <w:lang w:eastAsia="es-MX"/>
    </w:rPr>
  </w:style>
  <w:style w:type="paragraph" w:customStyle="1" w:styleId="xl77">
    <w:name w:val="xl77"/>
    <w:basedOn w:val="Normal"/>
    <w:uiPriority w:val="99"/>
    <w:rsid w:val="003C56B3"/>
    <w:pPr>
      <w:pBdr>
        <w:top w:val="single" w:sz="4" w:space="0" w:color="auto"/>
        <w:left w:val="single" w:sz="4" w:space="0" w:color="auto"/>
        <w:right w:val="single" w:sz="4" w:space="0" w:color="auto"/>
      </w:pBdr>
      <w:spacing w:before="100" w:beforeAutospacing="1" w:after="100" w:afterAutospacing="1"/>
      <w:jc w:val="center"/>
    </w:pPr>
    <w:rPr>
      <w:lang w:eastAsia="es-MX"/>
    </w:rPr>
  </w:style>
  <w:style w:type="paragraph" w:customStyle="1" w:styleId="xl78">
    <w:name w:val="xl78"/>
    <w:basedOn w:val="Normal"/>
    <w:uiPriority w:val="99"/>
    <w:rsid w:val="003C56B3"/>
    <w:pPr>
      <w:pBdr>
        <w:top w:val="single" w:sz="4" w:space="0" w:color="auto"/>
        <w:left w:val="single" w:sz="8" w:space="0" w:color="auto"/>
        <w:right w:val="single" w:sz="4" w:space="0" w:color="auto"/>
      </w:pBdr>
      <w:shd w:val="clear" w:color="auto" w:fill="FFC000"/>
      <w:spacing w:before="100" w:beforeAutospacing="1" w:after="100" w:afterAutospacing="1"/>
    </w:pPr>
    <w:rPr>
      <w:b/>
      <w:bCs/>
      <w:lang w:eastAsia="es-MX"/>
    </w:rPr>
  </w:style>
  <w:style w:type="paragraph" w:customStyle="1" w:styleId="xl79">
    <w:name w:val="xl79"/>
    <w:basedOn w:val="Normal"/>
    <w:uiPriority w:val="99"/>
    <w:rsid w:val="003C56B3"/>
    <w:pPr>
      <w:pBdr>
        <w:top w:val="single" w:sz="4" w:space="0" w:color="auto"/>
        <w:left w:val="single" w:sz="4" w:space="0" w:color="auto"/>
        <w:right w:val="single" w:sz="4" w:space="0" w:color="auto"/>
      </w:pBdr>
      <w:shd w:val="clear" w:color="auto" w:fill="FFC000"/>
      <w:spacing w:before="100" w:beforeAutospacing="1" w:after="100" w:afterAutospacing="1"/>
      <w:jc w:val="center"/>
    </w:pPr>
    <w:rPr>
      <w:b/>
      <w:bCs/>
      <w:lang w:eastAsia="es-MX"/>
    </w:rPr>
  </w:style>
  <w:style w:type="paragraph" w:customStyle="1" w:styleId="xl80">
    <w:name w:val="xl80"/>
    <w:basedOn w:val="Normal"/>
    <w:uiPriority w:val="99"/>
    <w:rsid w:val="003C56B3"/>
    <w:pPr>
      <w:pBdr>
        <w:top w:val="single" w:sz="4" w:space="0" w:color="auto"/>
        <w:left w:val="single" w:sz="4" w:space="0" w:color="auto"/>
        <w:right w:val="single" w:sz="4" w:space="0" w:color="auto"/>
      </w:pBdr>
      <w:shd w:val="clear" w:color="auto" w:fill="FFC000"/>
      <w:spacing w:before="100" w:beforeAutospacing="1" w:after="100" w:afterAutospacing="1"/>
    </w:pPr>
    <w:rPr>
      <w:b/>
      <w:bCs/>
      <w:lang w:eastAsia="es-MX"/>
    </w:rPr>
  </w:style>
  <w:style w:type="paragraph" w:customStyle="1" w:styleId="xl81">
    <w:name w:val="xl81"/>
    <w:basedOn w:val="Normal"/>
    <w:uiPriority w:val="99"/>
    <w:rsid w:val="003C56B3"/>
    <w:pPr>
      <w:pBdr>
        <w:top w:val="single" w:sz="4" w:space="0" w:color="auto"/>
        <w:left w:val="single" w:sz="4" w:space="0" w:color="auto"/>
        <w:right w:val="single" w:sz="8" w:space="0" w:color="auto"/>
      </w:pBdr>
      <w:shd w:val="clear" w:color="auto" w:fill="FFC000"/>
      <w:spacing w:before="100" w:beforeAutospacing="1" w:after="100" w:afterAutospacing="1"/>
    </w:pPr>
    <w:rPr>
      <w:b/>
      <w:bCs/>
      <w:lang w:eastAsia="es-MX"/>
    </w:rPr>
  </w:style>
  <w:style w:type="paragraph" w:customStyle="1" w:styleId="xl82">
    <w:name w:val="xl82"/>
    <w:basedOn w:val="Normal"/>
    <w:uiPriority w:val="99"/>
    <w:rsid w:val="003C56B3"/>
    <w:pPr>
      <w:pBdr>
        <w:top w:val="single" w:sz="4" w:space="0" w:color="auto"/>
        <w:left w:val="single" w:sz="8" w:space="0" w:color="auto"/>
        <w:right w:val="single" w:sz="4" w:space="0" w:color="auto"/>
      </w:pBdr>
      <w:spacing w:before="100" w:beforeAutospacing="1" w:after="100" w:afterAutospacing="1"/>
      <w:jc w:val="center"/>
    </w:pPr>
    <w:rPr>
      <w:lang w:eastAsia="es-MX"/>
    </w:rPr>
  </w:style>
  <w:style w:type="paragraph" w:customStyle="1" w:styleId="xl83">
    <w:name w:val="xl83"/>
    <w:basedOn w:val="Normal"/>
    <w:uiPriority w:val="99"/>
    <w:rsid w:val="003C56B3"/>
    <w:pPr>
      <w:pBdr>
        <w:top w:val="single" w:sz="4" w:space="0" w:color="auto"/>
        <w:left w:val="single" w:sz="8" w:space="0" w:color="auto"/>
        <w:right w:val="single" w:sz="4" w:space="0" w:color="auto"/>
      </w:pBdr>
      <w:spacing w:before="100" w:beforeAutospacing="1" w:after="100" w:afterAutospacing="1"/>
      <w:jc w:val="center"/>
    </w:pPr>
    <w:rPr>
      <w:b/>
      <w:bCs/>
      <w:lang w:eastAsia="es-MX"/>
    </w:rPr>
  </w:style>
  <w:style w:type="paragraph" w:customStyle="1" w:styleId="xl84">
    <w:name w:val="xl84"/>
    <w:basedOn w:val="Normal"/>
    <w:uiPriority w:val="99"/>
    <w:rsid w:val="003C56B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lang w:eastAsia="es-MX"/>
    </w:rPr>
  </w:style>
  <w:style w:type="paragraph" w:customStyle="1" w:styleId="xl85">
    <w:name w:val="xl85"/>
    <w:basedOn w:val="Normal"/>
    <w:uiPriority w:val="99"/>
    <w:rsid w:val="003C56B3"/>
    <w:pPr>
      <w:pBdr>
        <w:top w:val="single" w:sz="4" w:space="0" w:color="auto"/>
        <w:left w:val="single" w:sz="8" w:space="0" w:color="auto"/>
        <w:bottom w:val="single" w:sz="4" w:space="0" w:color="auto"/>
        <w:right w:val="single" w:sz="4" w:space="0" w:color="auto"/>
      </w:pBdr>
      <w:spacing w:before="100" w:beforeAutospacing="1" w:after="100" w:afterAutospacing="1"/>
    </w:pPr>
    <w:rPr>
      <w:lang w:eastAsia="es-MX"/>
    </w:rPr>
  </w:style>
  <w:style w:type="paragraph" w:customStyle="1" w:styleId="xl86">
    <w:name w:val="xl86"/>
    <w:basedOn w:val="Normal"/>
    <w:uiPriority w:val="99"/>
    <w:rsid w:val="003C56B3"/>
    <w:pPr>
      <w:pBdr>
        <w:top w:val="single" w:sz="4" w:space="0" w:color="auto"/>
        <w:left w:val="single" w:sz="4" w:space="0" w:color="auto"/>
        <w:bottom w:val="single" w:sz="4" w:space="0" w:color="auto"/>
      </w:pBdr>
      <w:spacing w:before="100" w:beforeAutospacing="1" w:after="100" w:afterAutospacing="1"/>
    </w:pPr>
    <w:rPr>
      <w:lang w:eastAsia="es-MX"/>
    </w:rPr>
  </w:style>
  <w:style w:type="paragraph" w:customStyle="1" w:styleId="xl87">
    <w:name w:val="xl87"/>
    <w:basedOn w:val="Normal"/>
    <w:uiPriority w:val="99"/>
    <w:rsid w:val="003C56B3"/>
    <w:pPr>
      <w:pBdr>
        <w:top w:val="single" w:sz="4" w:space="0" w:color="auto"/>
        <w:bottom w:val="single" w:sz="4" w:space="0" w:color="auto"/>
        <w:right w:val="single" w:sz="4" w:space="0" w:color="auto"/>
      </w:pBdr>
      <w:spacing w:before="100" w:beforeAutospacing="1" w:after="100" w:afterAutospacing="1"/>
    </w:pPr>
    <w:rPr>
      <w:lang w:eastAsia="es-MX"/>
    </w:rPr>
  </w:style>
  <w:style w:type="paragraph" w:customStyle="1" w:styleId="xl88">
    <w:name w:val="xl88"/>
    <w:basedOn w:val="Normal"/>
    <w:uiPriority w:val="99"/>
    <w:rsid w:val="003C56B3"/>
    <w:pPr>
      <w:pBdr>
        <w:top w:val="single" w:sz="4" w:space="0" w:color="auto"/>
        <w:left w:val="single" w:sz="8" w:space="0" w:color="auto"/>
        <w:bottom w:val="single" w:sz="4" w:space="0" w:color="auto"/>
        <w:right w:val="single" w:sz="4" w:space="0" w:color="auto"/>
      </w:pBdr>
      <w:spacing w:before="100" w:beforeAutospacing="1" w:after="100" w:afterAutospacing="1"/>
      <w:jc w:val="center"/>
    </w:pPr>
    <w:rPr>
      <w:lang w:eastAsia="es-MX"/>
    </w:rPr>
  </w:style>
  <w:style w:type="paragraph" w:customStyle="1" w:styleId="xl89">
    <w:name w:val="xl89"/>
    <w:basedOn w:val="Normal"/>
    <w:uiPriority w:val="99"/>
    <w:rsid w:val="003C56B3"/>
    <w:pPr>
      <w:pBdr>
        <w:bottom w:val="single" w:sz="8" w:space="0" w:color="auto"/>
      </w:pBdr>
      <w:spacing w:before="100" w:beforeAutospacing="1" w:after="100" w:afterAutospacing="1"/>
    </w:pPr>
    <w:rPr>
      <w:rFonts w:ascii="Arial Narrow" w:hAnsi="Arial Narrow"/>
      <w:b/>
      <w:bCs/>
      <w:sz w:val="30"/>
      <w:szCs w:val="30"/>
      <w:lang w:eastAsia="es-MX"/>
    </w:rPr>
  </w:style>
  <w:style w:type="paragraph" w:customStyle="1" w:styleId="xl90">
    <w:name w:val="xl90"/>
    <w:basedOn w:val="Normal"/>
    <w:uiPriority w:val="99"/>
    <w:rsid w:val="003C56B3"/>
    <w:pPr>
      <w:pBdr>
        <w:top w:val="single" w:sz="4" w:space="0" w:color="auto"/>
        <w:left w:val="single" w:sz="4" w:space="0" w:color="auto"/>
        <w:right w:val="single" w:sz="4" w:space="0" w:color="auto"/>
      </w:pBdr>
      <w:spacing w:before="100" w:beforeAutospacing="1" w:after="100" w:afterAutospacing="1"/>
      <w:jc w:val="center"/>
    </w:pPr>
    <w:rPr>
      <w:lang w:eastAsia="es-MX"/>
    </w:rPr>
  </w:style>
  <w:style w:type="paragraph" w:customStyle="1" w:styleId="xl91">
    <w:name w:val="xl91"/>
    <w:basedOn w:val="Normal"/>
    <w:uiPriority w:val="99"/>
    <w:rsid w:val="003C56B3"/>
    <w:pPr>
      <w:pBdr>
        <w:left w:val="single" w:sz="4" w:space="0" w:color="auto"/>
        <w:right w:val="single" w:sz="4" w:space="0" w:color="auto"/>
      </w:pBdr>
      <w:spacing w:before="100" w:beforeAutospacing="1" w:after="100" w:afterAutospacing="1"/>
      <w:jc w:val="center"/>
    </w:pPr>
    <w:rPr>
      <w:lang w:eastAsia="es-MX"/>
    </w:rPr>
  </w:style>
  <w:style w:type="paragraph" w:customStyle="1" w:styleId="xl92">
    <w:name w:val="xl92"/>
    <w:basedOn w:val="Normal"/>
    <w:uiPriority w:val="99"/>
    <w:rsid w:val="003C56B3"/>
    <w:pPr>
      <w:pBdr>
        <w:left w:val="single" w:sz="4" w:space="0" w:color="auto"/>
        <w:bottom w:val="single" w:sz="4" w:space="0" w:color="auto"/>
        <w:right w:val="single" w:sz="4" w:space="0" w:color="auto"/>
      </w:pBdr>
      <w:spacing w:before="100" w:beforeAutospacing="1" w:after="100" w:afterAutospacing="1"/>
      <w:jc w:val="center"/>
    </w:pPr>
    <w:rPr>
      <w:lang w:eastAsia="es-MX"/>
    </w:rPr>
  </w:style>
  <w:style w:type="paragraph" w:customStyle="1" w:styleId="xl93">
    <w:name w:val="xl93"/>
    <w:basedOn w:val="Normal"/>
    <w:uiPriority w:val="99"/>
    <w:rsid w:val="003C56B3"/>
    <w:pPr>
      <w:pBdr>
        <w:top w:val="single" w:sz="4" w:space="0" w:color="auto"/>
        <w:left w:val="single" w:sz="8" w:space="0" w:color="auto"/>
        <w:bottom w:val="single" w:sz="4" w:space="0" w:color="auto"/>
      </w:pBdr>
      <w:shd w:val="clear" w:color="auto" w:fill="FFC000"/>
      <w:spacing w:before="100" w:beforeAutospacing="1" w:after="100" w:afterAutospacing="1"/>
      <w:jc w:val="center"/>
    </w:pPr>
    <w:rPr>
      <w:b/>
      <w:bCs/>
      <w:sz w:val="26"/>
      <w:szCs w:val="26"/>
      <w:lang w:eastAsia="es-MX"/>
    </w:rPr>
  </w:style>
  <w:style w:type="paragraph" w:customStyle="1" w:styleId="xl94">
    <w:name w:val="xl94"/>
    <w:basedOn w:val="Normal"/>
    <w:uiPriority w:val="99"/>
    <w:rsid w:val="003C56B3"/>
    <w:pPr>
      <w:pBdr>
        <w:top w:val="single" w:sz="4" w:space="0" w:color="auto"/>
        <w:bottom w:val="single" w:sz="4" w:space="0" w:color="auto"/>
      </w:pBdr>
      <w:shd w:val="clear" w:color="auto" w:fill="FFC000"/>
      <w:spacing w:before="100" w:beforeAutospacing="1" w:after="100" w:afterAutospacing="1"/>
      <w:jc w:val="center"/>
    </w:pPr>
    <w:rPr>
      <w:b/>
      <w:bCs/>
      <w:sz w:val="26"/>
      <w:szCs w:val="26"/>
      <w:lang w:eastAsia="es-MX"/>
    </w:rPr>
  </w:style>
  <w:style w:type="paragraph" w:customStyle="1" w:styleId="xl95">
    <w:name w:val="xl95"/>
    <w:basedOn w:val="Normal"/>
    <w:uiPriority w:val="99"/>
    <w:rsid w:val="003C56B3"/>
    <w:pPr>
      <w:pBdr>
        <w:top w:val="single" w:sz="4" w:space="0" w:color="auto"/>
        <w:bottom w:val="single" w:sz="4" w:space="0" w:color="auto"/>
        <w:right w:val="single" w:sz="8" w:space="0" w:color="auto"/>
      </w:pBdr>
      <w:shd w:val="clear" w:color="auto" w:fill="FFC000"/>
      <w:spacing w:before="100" w:beforeAutospacing="1" w:after="100" w:afterAutospacing="1"/>
      <w:jc w:val="center"/>
    </w:pPr>
    <w:rPr>
      <w:b/>
      <w:bCs/>
      <w:sz w:val="26"/>
      <w:szCs w:val="26"/>
      <w:lang w:eastAsia="es-MX"/>
    </w:rPr>
  </w:style>
  <w:style w:type="paragraph" w:customStyle="1" w:styleId="xl96">
    <w:name w:val="xl96"/>
    <w:basedOn w:val="Normal"/>
    <w:uiPriority w:val="99"/>
    <w:rsid w:val="003C56B3"/>
    <w:pPr>
      <w:pBdr>
        <w:top w:val="single" w:sz="8" w:space="0" w:color="auto"/>
        <w:left w:val="single" w:sz="8" w:space="0" w:color="auto"/>
        <w:bottom w:val="single" w:sz="4" w:space="0" w:color="auto"/>
      </w:pBdr>
      <w:shd w:val="clear" w:color="auto" w:fill="FFC000"/>
      <w:spacing w:before="100" w:beforeAutospacing="1" w:after="100" w:afterAutospacing="1"/>
      <w:jc w:val="center"/>
    </w:pPr>
    <w:rPr>
      <w:b/>
      <w:bCs/>
      <w:sz w:val="26"/>
      <w:szCs w:val="26"/>
      <w:lang w:eastAsia="es-MX"/>
    </w:rPr>
  </w:style>
  <w:style w:type="paragraph" w:customStyle="1" w:styleId="xl97">
    <w:name w:val="xl97"/>
    <w:basedOn w:val="Normal"/>
    <w:uiPriority w:val="99"/>
    <w:rsid w:val="003C56B3"/>
    <w:pPr>
      <w:pBdr>
        <w:top w:val="single" w:sz="8" w:space="0" w:color="auto"/>
        <w:bottom w:val="single" w:sz="4" w:space="0" w:color="auto"/>
      </w:pBdr>
      <w:shd w:val="clear" w:color="auto" w:fill="FFC000"/>
      <w:spacing w:before="100" w:beforeAutospacing="1" w:after="100" w:afterAutospacing="1"/>
      <w:jc w:val="center"/>
    </w:pPr>
    <w:rPr>
      <w:b/>
      <w:bCs/>
      <w:sz w:val="26"/>
      <w:szCs w:val="26"/>
      <w:lang w:eastAsia="es-MX"/>
    </w:rPr>
  </w:style>
  <w:style w:type="paragraph" w:customStyle="1" w:styleId="xl98">
    <w:name w:val="xl98"/>
    <w:basedOn w:val="Normal"/>
    <w:uiPriority w:val="99"/>
    <w:rsid w:val="003C56B3"/>
    <w:pPr>
      <w:pBdr>
        <w:top w:val="single" w:sz="8" w:space="0" w:color="auto"/>
        <w:bottom w:val="single" w:sz="4" w:space="0" w:color="auto"/>
        <w:right w:val="single" w:sz="8" w:space="0" w:color="auto"/>
      </w:pBdr>
      <w:shd w:val="clear" w:color="auto" w:fill="FFC000"/>
      <w:spacing w:before="100" w:beforeAutospacing="1" w:after="100" w:afterAutospacing="1"/>
      <w:jc w:val="center"/>
    </w:pPr>
    <w:rPr>
      <w:b/>
      <w:bCs/>
      <w:sz w:val="26"/>
      <w:szCs w:val="26"/>
      <w:lang w:eastAsia="es-MX"/>
    </w:rPr>
  </w:style>
  <w:style w:type="paragraph" w:customStyle="1" w:styleId="xl99">
    <w:name w:val="xl99"/>
    <w:basedOn w:val="Normal"/>
    <w:uiPriority w:val="99"/>
    <w:rsid w:val="003C56B3"/>
    <w:pPr>
      <w:pBdr>
        <w:top w:val="single" w:sz="4" w:space="0" w:color="auto"/>
        <w:left w:val="single" w:sz="8" w:space="0" w:color="auto"/>
        <w:bottom w:val="single" w:sz="4" w:space="0" w:color="auto"/>
      </w:pBdr>
      <w:shd w:val="clear" w:color="auto" w:fill="FFC000"/>
      <w:spacing w:before="100" w:beforeAutospacing="1" w:after="100" w:afterAutospacing="1"/>
    </w:pPr>
    <w:rPr>
      <w:b/>
      <w:bCs/>
      <w:lang w:eastAsia="es-MX"/>
    </w:rPr>
  </w:style>
  <w:style w:type="paragraph" w:customStyle="1" w:styleId="xl100">
    <w:name w:val="xl100"/>
    <w:basedOn w:val="Normal"/>
    <w:uiPriority w:val="99"/>
    <w:rsid w:val="003C56B3"/>
    <w:pPr>
      <w:pBdr>
        <w:top w:val="single" w:sz="4" w:space="0" w:color="auto"/>
        <w:bottom w:val="single" w:sz="4" w:space="0" w:color="auto"/>
      </w:pBdr>
      <w:shd w:val="clear" w:color="auto" w:fill="FFC000"/>
      <w:spacing w:before="100" w:beforeAutospacing="1" w:after="100" w:afterAutospacing="1"/>
    </w:pPr>
    <w:rPr>
      <w:b/>
      <w:bCs/>
      <w:lang w:eastAsia="es-MX"/>
    </w:rPr>
  </w:style>
  <w:style w:type="paragraph" w:customStyle="1" w:styleId="xl101">
    <w:name w:val="xl101"/>
    <w:basedOn w:val="Normal"/>
    <w:uiPriority w:val="99"/>
    <w:rsid w:val="003C56B3"/>
    <w:pPr>
      <w:pBdr>
        <w:top w:val="single" w:sz="4" w:space="0" w:color="auto"/>
        <w:bottom w:val="single" w:sz="4" w:space="0" w:color="auto"/>
        <w:right w:val="single" w:sz="8" w:space="0" w:color="auto"/>
      </w:pBdr>
      <w:shd w:val="clear" w:color="auto" w:fill="FFC000"/>
      <w:spacing w:before="100" w:beforeAutospacing="1" w:after="100" w:afterAutospacing="1"/>
    </w:pPr>
    <w:rPr>
      <w:b/>
      <w:bCs/>
      <w:lang w:eastAsia="es-MX"/>
    </w:rPr>
  </w:style>
  <w:style w:type="paragraph" w:customStyle="1" w:styleId="xl102">
    <w:name w:val="xl102"/>
    <w:basedOn w:val="Normal"/>
    <w:uiPriority w:val="99"/>
    <w:rsid w:val="003C56B3"/>
    <w:pPr>
      <w:pBdr>
        <w:top w:val="single" w:sz="4" w:space="0" w:color="auto"/>
        <w:left w:val="single" w:sz="4" w:space="0" w:color="auto"/>
        <w:bottom w:val="single" w:sz="4" w:space="0" w:color="auto"/>
      </w:pBdr>
      <w:spacing w:before="100" w:beforeAutospacing="1" w:after="100" w:afterAutospacing="1"/>
      <w:jc w:val="center"/>
    </w:pPr>
    <w:rPr>
      <w:lang w:eastAsia="es-MX"/>
    </w:rPr>
  </w:style>
  <w:style w:type="paragraph" w:customStyle="1" w:styleId="xl103">
    <w:name w:val="xl103"/>
    <w:basedOn w:val="Normal"/>
    <w:uiPriority w:val="99"/>
    <w:rsid w:val="003C56B3"/>
    <w:pPr>
      <w:pBdr>
        <w:top w:val="single" w:sz="4" w:space="0" w:color="auto"/>
        <w:bottom w:val="single" w:sz="4" w:space="0" w:color="auto"/>
      </w:pBdr>
      <w:spacing w:before="100" w:beforeAutospacing="1" w:after="100" w:afterAutospacing="1"/>
      <w:jc w:val="center"/>
    </w:pPr>
    <w:rPr>
      <w:lang w:eastAsia="es-MX"/>
    </w:rPr>
  </w:style>
  <w:style w:type="paragraph" w:customStyle="1" w:styleId="xl104">
    <w:name w:val="xl104"/>
    <w:basedOn w:val="Normal"/>
    <w:uiPriority w:val="99"/>
    <w:rsid w:val="003C56B3"/>
    <w:pPr>
      <w:pBdr>
        <w:top w:val="single" w:sz="4" w:space="0" w:color="auto"/>
        <w:bottom w:val="single" w:sz="4" w:space="0" w:color="auto"/>
        <w:right w:val="single" w:sz="4" w:space="0" w:color="auto"/>
      </w:pBdr>
      <w:spacing w:before="100" w:beforeAutospacing="1" w:after="100" w:afterAutospacing="1"/>
      <w:jc w:val="center"/>
    </w:pPr>
    <w:rPr>
      <w:lang w:eastAsia="es-MX"/>
    </w:rPr>
  </w:style>
  <w:style w:type="paragraph" w:customStyle="1" w:styleId="xl105">
    <w:name w:val="xl105"/>
    <w:basedOn w:val="Normal"/>
    <w:uiPriority w:val="99"/>
    <w:rsid w:val="003C56B3"/>
    <w:pPr>
      <w:pBdr>
        <w:top w:val="single" w:sz="4" w:space="0" w:color="auto"/>
        <w:left w:val="single" w:sz="4" w:space="0" w:color="auto"/>
        <w:right w:val="single" w:sz="4" w:space="0" w:color="auto"/>
      </w:pBdr>
      <w:spacing w:before="100" w:beforeAutospacing="1" w:after="100" w:afterAutospacing="1"/>
      <w:jc w:val="center"/>
    </w:pPr>
    <w:rPr>
      <w:color w:val="000000"/>
      <w:lang w:eastAsia="es-MX"/>
    </w:rPr>
  </w:style>
  <w:style w:type="paragraph" w:customStyle="1" w:styleId="xl106">
    <w:name w:val="xl106"/>
    <w:basedOn w:val="Normal"/>
    <w:uiPriority w:val="99"/>
    <w:rsid w:val="003C56B3"/>
    <w:pPr>
      <w:pBdr>
        <w:left w:val="single" w:sz="4" w:space="0" w:color="auto"/>
        <w:right w:val="single" w:sz="4" w:space="0" w:color="auto"/>
      </w:pBdr>
      <w:spacing w:before="100" w:beforeAutospacing="1" w:after="100" w:afterAutospacing="1"/>
      <w:jc w:val="center"/>
    </w:pPr>
    <w:rPr>
      <w:color w:val="000000"/>
      <w:lang w:eastAsia="es-MX"/>
    </w:rPr>
  </w:style>
  <w:style w:type="paragraph" w:customStyle="1" w:styleId="xl107">
    <w:name w:val="xl107"/>
    <w:basedOn w:val="Normal"/>
    <w:uiPriority w:val="99"/>
    <w:rsid w:val="003C56B3"/>
    <w:pPr>
      <w:pBdr>
        <w:left w:val="single" w:sz="4" w:space="0" w:color="auto"/>
        <w:bottom w:val="single" w:sz="4" w:space="0" w:color="auto"/>
        <w:right w:val="single" w:sz="4" w:space="0" w:color="auto"/>
      </w:pBdr>
      <w:spacing w:before="100" w:beforeAutospacing="1" w:after="100" w:afterAutospacing="1"/>
      <w:jc w:val="center"/>
    </w:pPr>
    <w:rPr>
      <w:color w:val="000000"/>
      <w:lang w:eastAsia="es-MX"/>
    </w:rPr>
  </w:style>
  <w:style w:type="paragraph" w:customStyle="1" w:styleId="xl108">
    <w:name w:val="xl108"/>
    <w:basedOn w:val="Normal"/>
    <w:uiPriority w:val="99"/>
    <w:rsid w:val="003C56B3"/>
    <w:pPr>
      <w:pBdr>
        <w:left w:val="single" w:sz="4" w:space="0" w:color="auto"/>
        <w:right w:val="single" w:sz="4" w:space="0" w:color="auto"/>
      </w:pBdr>
      <w:spacing w:before="100" w:beforeAutospacing="1" w:after="100" w:afterAutospacing="1"/>
      <w:jc w:val="center"/>
    </w:pPr>
    <w:rPr>
      <w:lang w:eastAsia="es-MX"/>
    </w:rPr>
  </w:style>
  <w:style w:type="paragraph" w:customStyle="1" w:styleId="xl109">
    <w:name w:val="xl109"/>
    <w:basedOn w:val="Normal"/>
    <w:uiPriority w:val="99"/>
    <w:rsid w:val="003C56B3"/>
    <w:pPr>
      <w:pBdr>
        <w:left w:val="single" w:sz="4" w:space="0" w:color="auto"/>
        <w:bottom w:val="single" w:sz="4" w:space="0" w:color="auto"/>
        <w:right w:val="single" w:sz="4" w:space="0" w:color="auto"/>
      </w:pBdr>
      <w:spacing w:before="100" w:beforeAutospacing="1" w:after="100" w:afterAutospacing="1"/>
      <w:jc w:val="center"/>
    </w:pPr>
    <w:rPr>
      <w:lang w:eastAsia="es-MX"/>
    </w:rPr>
  </w:style>
  <w:style w:type="paragraph" w:customStyle="1" w:styleId="xl110">
    <w:name w:val="xl110"/>
    <w:basedOn w:val="Normal"/>
    <w:uiPriority w:val="99"/>
    <w:rsid w:val="003C56B3"/>
    <w:pPr>
      <w:pBdr>
        <w:top w:val="single" w:sz="4" w:space="0" w:color="auto"/>
        <w:left w:val="single" w:sz="4" w:space="0" w:color="auto"/>
        <w:right w:val="single" w:sz="4" w:space="0" w:color="auto"/>
      </w:pBdr>
      <w:spacing w:before="100" w:beforeAutospacing="1" w:after="100" w:afterAutospacing="1"/>
      <w:jc w:val="center"/>
    </w:pPr>
    <w:rPr>
      <w:lang w:eastAsia="es-MX"/>
    </w:rPr>
  </w:style>
  <w:style w:type="paragraph" w:customStyle="1" w:styleId="xl111">
    <w:name w:val="xl111"/>
    <w:basedOn w:val="Normal"/>
    <w:uiPriority w:val="99"/>
    <w:rsid w:val="003C56B3"/>
    <w:pPr>
      <w:pBdr>
        <w:left w:val="single" w:sz="4" w:space="0" w:color="auto"/>
        <w:bottom w:val="single" w:sz="4" w:space="0" w:color="auto"/>
        <w:right w:val="single" w:sz="4" w:space="0" w:color="auto"/>
      </w:pBdr>
      <w:spacing w:before="100" w:beforeAutospacing="1" w:after="100" w:afterAutospacing="1"/>
      <w:jc w:val="center"/>
    </w:pPr>
    <w:rPr>
      <w:lang w:eastAsia="es-MX"/>
    </w:rPr>
  </w:style>
  <w:style w:type="paragraph" w:customStyle="1" w:styleId="xl112">
    <w:name w:val="xl112"/>
    <w:basedOn w:val="Normal"/>
    <w:uiPriority w:val="99"/>
    <w:rsid w:val="003C56B3"/>
    <w:pPr>
      <w:pBdr>
        <w:top w:val="single" w:sz="4" w:space="0" w:color="auto"/>
        <w:left w:val="single" w:sz="8" w:space="0" w:color="auto"/>
        <w:bottom w:val="single" w:sz="4" w:space="0" w:color="auto"/>
      </w:pBdr>
      <w:shd w:val="clear" w:color="auto" w:fill="FFC000"/>
      <w:spacing w:before="100" w:beforeAutospacing="1" w:after="100" w:afterAutospacing="1"/>
      <w:jc w:val="center"/>
    </w:pPr>
    <w:rPr>
      <w:b/>
      <w:bCs/>
      <w:sz w:val="30"/>
      <w:szCs w:val="30"/>
      <w:lang w:eastAsia="es-MX"/>
    </w:rPr>
  </w:style>
  <w:style w:type="paragraph" w:customStyle="1" w:styleId="xl113">
    <w:name w:val="xl113"/>
    <w:basedOn w:val="Normal"/>
    <w:uiPriority w:val="99"/>
    <w:rsid w:val="003C56B3"/>
    <w:pPr>
      <w:pBdr>
        <w:top w:val="single" w:sz="4" w:space="0" w:color="auto"/>
        <w:bottom w:val="single" w:sz="4" w:space="0" w:color="auto"/>
      </w:pBdr>
      <w:shd w:val="clear" w:color="auto" w:fill="FFC000"/>
      <w:spacing w:before="100" w:beforeAutospacing="1" w:after="100" w:afterAutospacing="1"/>
      <w:jc w:val="center"/>
    </w:pPr>
    <w:rPr>
      <w:b/>
      <w:bCs/>
      <w:sz w:val="30"/>
      <w:szCs w:val="30"/>
      <w:lang w:eastAsia="es-MX"/>
    </w:rPr>
  </w:style>
  <w:style w:type="paragraph" w:customStyle="1" w:styleId="xl114">
    <w:name w:val="xl114"/>
    <w:basedOn w:val="Normal"/>
    <w:uiPriority w:val="99"/>
    <w:rsid w:val="003C56B3"/>
    <w:pPr>
      <w:pBdr>
        <w:top w:val="single" w:sz="4" w:space="0" w:color="auto"/>
        <w:bottom w:val="single" w:sz="4" w:space="0" w:color="auto"/>
        <w:right w:val="single" w:sz="8" w:space="0" w:color="auto"/>
      </w:pBdr>
      <w:shd w:val="clear" w:color="auto" w:fill="FFC000"/>
      <w:spacing w:before="100" w:beforeAutospacing="1" w:after="100" w:afterAutospacing="1"/>
      <w:jc w:val="center"/>
    </w:pPr>
    <w:rPr>
      <w:b/>
      <w:bCs/>
      <w:sz w:val="30"/>
      <w:szCs w:val="30"/>
      <w:lang w:eastAsia="es-MX"/>
    </w:rPr>
  </w:style>
  <w:style w:type="paragraph" w:customStyle="1" w:styleId="Textoindependiente241">
    <w:name w:val="Texto independiente 241"/>
    <w:basedOn w:val="Normal"/>
    <w:uiPriority w:val="99"/>
    <w:rsid w:val="003C56B3"/>
    <w:pPr>
      <w:overflowPunct w:val="0"/>
      <w:autoSpaceDE w:val="0"/>
      <w:autoSpaceDN w:val="0"/>
      <w:adjustRightInd w:val="0"/>
    </w:pPr>
    <w:rPr>
      <w:rFonts w:ascii="Arial" w:hAnsi="Arial"/>
      <w:sz w:val="22"/>
      <w:szCs w:val="20"/>
      <w:lang w:val="es-ES_tradnl"/>
    </w:rPr>
  </w:style>
  <w:style w:type="paragraph" w:customStyle="1" w:styleId="Car1">
    <w:name w:val="Car1"/>
    <w:basedOn w:val="Normal"/>
    <w:uiPriority w:val="99"/>
    <w:rsid w:val="003C56B3"/>
    <w:pPr>
      <w:spacing w:after="160" w:line="240" w:lineRule="exact"/>
    </w:pPr>
    <w:rPr>
      <w:sz w:val="20"/>
      <w:szCs w:val="20"/>
      <w:lang w:val="es-ES" w:eastAsia="es-MX"/>
    </w:rPr>
  </w:style>
  <w:style w:type="paragraph" w:customStyle="1" w:styleId="Estndar">
    <w:name w:val="Estándar"/>
    <w:basedOn w:val="Normal"/>
    <w:uiPriority w:val="99"/>
    <w:rsid w:val="003C56B3"/>
    <w:pPr>
      <w:overflowPunct w:val="0"/>
      <w:autoSpaceDE w:val="0"/>
      <w:autoSpaceDN w:val="0"/>
      <w:adjustRightInd w:val="0"/>
    </w:pPr>
    <w:rPr>
      <w:noProof/>
      <w:szCs w:val="20"/>
      <w:lang w:val="es-ES"/>
    </w:rPr>
  </w:style>
  <w:style w:type="paragraph" w:customStyle="1" w:styleId="Standard">
    <w:name w:val="Standard"/>
    <w:uiPriority w:val="99"/>
    <w:rsid w:val="003C56B3"/>
    <w:pPr>
      <w:suppressAutoHyphens/>
      <w:spacing w:after="200" w:line="276" w:lineRule="auto"/>
    </w:pPr>
    <w:rPr>
      <w:rFonts w:ascii="Calibri" w:eastAsia="Calibri" w:hAnsi="Calibri" w:cs="Calibri"/>
      <w:kern w:val="2"/>
      <w:sz w:val="22"/>
      <w:szCs w:val="22"/>
      <w:lang w:eastAsia="ar-SA"/>
    </w:rPr>
  </w:style>
  <w:style w:type="paragraph" w:customStyle="1" w:styleId="Textbody">
    <w:name w:val="Text body"/>
    <w:basedOn w:val="Standard"/>
    <w:uiPriority w:val="99"/>
    <w:rsid w:val="003C56B3"/>
    <w:pPr>
      <w:spacing w:after="0" w:line="240" w:lineRule="auto"/>
      <w:jc w:val="both"/>
    </w:pPr>
    <w:rPr>
      <w:rFonts w:ascii="Arial" w:eastAsia="Times New Roman" w:hAnsi="Arial"/>
      <w:b/>
      <w:bCs/>
      <w:sz w:val="24"/>
      <w:szCs w:val="24"/>
      <w:lang w:val="es-ES"/>
    </w:rPr>
  </w:style>
  <w:style w:type="paragraph" w:customStyle="1" w:styleId="vietas">
    <w:name w:val="viñetas"/>
    <w:basedOn w:val="Normal"/>
    <w:uiPriority w:val="99"/>
    <w:rsid w:val="003C56B3"/>
    <w:pPr>
      <w:numPr>
        <w:numId w:val="11"/>
      </w:numPr>
      <w:autoSpaceDE w:val="0"/>
      <w:autoSpaceDN w:val="0"/>
    </w:pPr>
    <w:rPr>
      <w:sz w:val="20"/>
      <w:szCs w:val="20"/>
      <w:lang w:val="es-ES" w:eastAsia="es-MX"/>
    </w:rPr>
  </w:style>
  <w:style w:type="paragraph" w:customStyle="1" w:styleId="Listaconvietas21">
    <w:name w:val="Lista con viñetas 21"/>
    <w:basedOn w:val="Normal"/>
    <w:uiPriority w:val="99"/>
    <w:rsid w:val="003C56B3"/>
    <w:pPr>
      <w:widowControl w:val="0"/>
      <w:numPr>
        <w:numId w:val="12"/>
      </w:numPr>
      <w:suppressAutoHyphens/>
      <w:jc w:val="both"/>
    </w:pPr>
    <w:rPr>
      <w:rFonts w:ascii="Arial" w:hAnsi="Arial"/>
      <w:szCs w:val="20"/>
      <w:lang w:eastAsia="ar-SA"/>
    </w:rPr>
  </w:style>
  <w:style w:type="paragraph" w:customStyle="1" w:styleId="Textopredeterminado1">
    <w:name w:val="Texto predeterminado:1"/>
    <w:basedOn w:val="Normal"/>
    <w:uiPriority w:val="99"/>
    <w:rsid w:val="003C56B3"/>
    <w:pPr>
      <w:jc w:val="both"/>
    </w:pPr>
    <w:rPr>
      <w:rFonts w:ascii="Arial" w:eastAsia="Calibri" w:hAnsi="Arial" w:cs="Arial"/>
      <w:noProof/>
      <w:lang w:val="es-ES"/>
    </w:rPr>
  </w:style>
  <w:style w:type="paragraph" w:customStyle="1" w:styleId="CarCar1CarCarCar1CarCarCarCar">
    <w:name w:val="Car Car1 Car Car Car1 Car Car Car Car"/>
    <w:basedOn w:val="Normal"/>
    <w:uiPriority w:val="99"/>
    <w:rsid w:val="003C56B3"/>
    <w:pPr>
      <w:autoSpaceDE w:val="0"/>
      <w:autoSpaceDN w:val="0"/>
      <w:adjustRightInd w:val="0"/>
      <w:spacing w:after="160" w:line="240" w:lineRule="exact"/>
      <w:jc w:val="right"/>
    </w:pPr>
    <w:rPr>
      <w:rFonts w:ascii="Verdana" w:eastAsia="MS Mincho" w:hAnsi="Verdana" w:cs="Verdana"/>
      <w:sz w:val="20"/>
      <w:szCs w:val="20"/>
      <w:lang w:eastAsia="en-US"/>
    </w:rPr>
  </w:style>
  <w:style w:type="paragraph" w:customStyle="1" w:styleId="Vietas1">
    <w:name w:val="Viñetas 1"/>
    <w:basedOn w:val="Normal"/>
    <w:autoRedefine/>
    <w:uiPriority w:val="99"/>
    <w:rsid w:val="003C56B3"/>
    <w:pPr>
      <w:numPr>
        <w:numId w:val="13"/>
      </w:numPr>
      <w:spacing w:after="120"/>
      <w:ind w:right="113"/>
      <w:jc w:val="both"/>
    </w:pPr>
    <w:rPr>
      <w:rFonts w:ascii="Arial" w:eastAsia="Calibri" w:hAnsi="Arial"/>
      <w:sz w:val="22"/>
      <w:szCs w:val="22"/>
      <w:lang w:val="es-ES_tradnl" w:eastAsia="en-US"/>
    </w:rPr>
  </w:style>
  <w:style w:type="paragraph" w:customStyle="1" w:styleId="Vietas2">
    <w:name w:val="Viñetas 2"/>
    <w:basedOn w:val="Normal"/>
    <w:uiPriority w:val="99"/>
    <w:qFormat/>
    <w:rsid w:val="003C56B3"/>
    <w:pPr>
      <w:numPr>
        <w:numId w:val="14"/>
      </w:numPr>
      <w:spacing w:after="120"/>
      <w:jc w:val="both"/>
    </w:pPr>
    <w:rPr>
      <w:rFonts w:ascii="Arial" w:eastAsia="Calibri" w:hAnsi="Arial"/>
      <w:sz w:val="22"/>
      <w:szCs w:val="22"/>
      <w:lang w:val="es-ES_tradnl" w:eastAsia="en-US"/>
    </w:rPr>
  </w:style>
  <w:style w:type="character" w:customStyle="1" w:styleId="21minorChar">
    <w:name w:val="21 minor Char"/>
    <w:link w:val="21minor"/>
    <w:locked/>
    <w:rsid w:val="003C56B3"/>
    <w:rPr>
      <w:rFonts w:ascii="Arial" w:hAnsi="Arial" w:cs="Arial"/>
      <w:b/>
      <w:sz w:val="26"/>
      <w:lang w:val="es-ES" w:eastAsia="en-US"/>
    </w:rPr>
  </w:style>
  <w:style w:type="paragraph" w:customStyle="1" w:styleId="21minor">
    <w:name w:val="21 minor"/>
    <w:basedOn w:val="Normal"/>
    <w:next w:val="Normal"/>
    <w:link w:val="21minorChar"/>
    <w:rsid w:val="003C56B3"/>
    <w:pPr>
      <w:keepNext/>
      <w:spacing w:before="240" w:after="120"/>
      <w:ind w:right="360"/>
      <w:jc w:val="both"/>
      <w:outlineLvl w:val="3"/>
    </w:pPr>
    <w:rPr>
      <w:rFonts w:ascii="Arial" w:hAnsi="Arial" w:cs="Arial"/>
      <w:b/>
      <w:sz w:val="26"/>
      <w:lang w:val="es-ES" w:eastAsia="en-US"/>
    </w:rPr>
  </w:style>
  <w:style w:type="character" w:customStyle="1" w:styleId="Text1Char">
    <w:name w:val="Text1 Char"/>
    <w:link w:val="Text1"/>
    <w:locked/>
    <w:rsid w:val="003C56B3"/>
    <w:rPr>
      <w:rFonts w:ascii="Arial" w:hAnsi="Arial" w:cs="Arial"/>
      <w:sz w:val="22"/>
      <w:lang w:val="en-US" w:eastAsia="en-US"/>
    </w:rPr>
  </w:style>
  <w:style w:type="paragraph" w:customStyle="1" w:styleId="Text1">
    <w:name w:val="Text1"/>
    <w:basedOn w:val="Normal"/>
    <w:link w:val="Text1Char"/>
    <w:rsid w:val="003C56B3"/>
    <w:pPr>
      <w:spacing w:before="120" w:after="120"/>
      <w:ind w:left="720"/>
    </w:pPr>
    <w:rPr>
      <w:rFonts w:ascii="Arial" w:hAnsi="Arial" w:cs="Arial"/>
      <w:sz w:val="22"/>
      <w:lang w:val="en-US" w:eastAsia="en-US"/>
    </w:rPr>
  </w:style>
  <w:style w:type="paragraph" w:customStyle="1" w:styleId="Table">
    <w:name w:val="Table"/>
    <w:basedOn w:val="Normal"/>
    <w:uiPriority w:val="99"/>
    <w:qFormat/>
    <w:rsid w:val="003C56B3"/>
    <w:pPr>
      <w:spacing w:before="60" w:after="80" w:line="276" w:lineRule="auto"/>
    </w:pPr>
    <w:rPr>
      <w:rFonts w:ascii="Arial" w:eastAsia="Calibri" w:hAnsi="Arial"/>
      <w:sz w:val="18"/>
      <w:szCs w:val="22"/>
      <w:lang w:val="en-US" w:eastAsia="en-US"/>
    </w:rPr>
  </w:style>
  <w:style w:type="paragraph" w:customStyle="1" w:styleId="Note">
    <w:name w:val="Note"/>
    <w:basedOn w:val="Normal"/>
    <w:uiPriority w:val="99"/>
    <w:qFormat/>
    <w:rsid w:val="003C56B3"/>
    <w:pPr>
      <w:spacing w:before="60" w:after="60" w:line="276" w:lineRule="auto"/>
    </w:pPr>
    <w:rPr>
      <w:rFonts w:ascii="Arial" w:eastAsia="Calibri" w:hAnsi="Arial"/>
      <w:color w:val="0000FF"/>
      <w:sz w:val="22"/>
      <w:szCs w:val="22"/>
      <w:lang w:val="en-US" w:eastAsia="en-US"/>
    </w:rPr>
  </w:style>
  <w:style w:type="paragraph" w:customStyle="1" w:styleId="codeChar">
    <w:name w:val="code Char"/>
    <w:basedOn w:val="Normal"/>
    <w:uiPriority w:val="99"/>
    <w:rsid w:val="003C56B3"/>
    <w:pPr>
      <w:keepLines/>
      <w:shd w:val="pct5" w:color="auto" w:fill="auto"/>
      <w:spacing w:after="120"/>
      <w:ind w:left="720"/>
    </w:pPr>
    <w:rPr>
      <w:rFonts w:ascii="Courier New" w:hAnsi="Courier New"/>
      <w:noProof/>
      <w:sz w:val="16"/>
      <w:szCs w:val="20"/>
      <w:lang w:val="en-US" w:eastAsia="en-US"/>
    </w:rPr>
  </w:style>
  <w:style w:type="paragraph" w:customStyle="1" w:styleId="Code">
    <w:name w:val="Code"/>
    <w:basedOn w:val="Normal"/>
    <w:uiPriority w:val="99"/>
    <w:rsid w:val="003C56B3"/>
    <w:pPr>
      <w:shd w:val="pct5" w:color="auto" w:fill="FFFFFF"/>
      <w:spacing w:after="120"/>
      <w:ind w:left="720"/>
    </w:pPr>
    <w:rPr>
      <w:rFonts w:ascii="Courier New" w:hAnsi="Courier New"/>
      <w:noProof/>
      <w:sz w:val="16"/>
      <w:szCs w:val="20"/>
      <w:lang w:val="en-US" w:eastAsia="en-US"/>
    </w:rPr>
  </w:style>
  <w:style w:type="paragraph" w:customStyle="1" w:styleId="Bullet">
    <w:name w:val="Bullet"/>
    <w:basedOn w:val="Normal"/>
    <w:uiPriority w:val="99"/>
    <w:rsid w:val="003C56B3"/>
    <w:pPr>
      <w:tabs>
        <w:tab w:val="left" w:pos="0"/>
        <w:tab w:val="left" w:pos="336"/>
        <w:tab w:val="num" w:pos="79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60" w:after="60"/>
      <w:ind w:left="792" w:hanging="432"/>
      <w:jc w:val="both"/>
    </w:pPr>
    <w:rPr>
      <w:rFonts w:ascii="Arial" w:hAnsi="Arial"/>
      <w:color w:val="000000"/>
      <w:sz w:val="16"/>
      <w:lang w:val="en-US"/>
    </w:rPr>
  </w:style>
  <w:style w:type="character" w:customStyle="1" w:styleId="CiscoTextChar">
    <w:name w:val="Cisco Text Char"/>
    <w:link w:val="CiscoText"/>
    <w:uiPriority w:val="99"/>
    <w:locked/>
    <w:rsid w:val="003C56B3"/>
    <w:rPr>
      <w:rFonts w:ascii="Arial" w:hAnsi="Arial" w:cs="Arial"/>
      <w:szCs w:val="19"/>
      <w:lang w:val="en-US" w:eastAsia="en-US"/>
    </w:rPr>
  </w:style>
  <w:style w:type="paragraph" w:customStyle="1" w:styleId="CiscoText">
    <w:name w:val="Cisco Text"/>
    <w:link w:val="CiscoTextChar"/>
    <w:uiPriority w:val="99"/>
    <w:rsid w:val="003C56B3"/>
    <w:pPr>
      <w:widowControl w:val="0"/>
      <w:spacing w:before="200"/>
    </w:pPr>
    <w:rPr>
      <w:rFonts w:ascii="Arial" w:hAnsi="Arial" w:cs="Arial"/>
      <w:szCs w:val="19"/>
      <w:lang w:val="en-US" w:eastAsia="en-US"/>
    </w:rPr>
  </w:style>
  <w:style w:type="character" w:customStyle="1" w:styleId="CiscoHeading2Char">
    <w:name w:val="Cisco Heading 2 Char"/>
    <w:link w:val="CiscoHeading2"/>
    <w:locked/>
    <w:rsid w:val="003C56B3"/>
    <w:rPr>
      <w:rFonts w:ascii="Arial" w:hAnsi="Arial" w:cs="Arial"/>
      <w:b/>
      <w:bCs/>
      <w:iCs/>
      <w:color w:val="333399"/>
      <w:sz w:val="28"/>
      <w:szCs w:val="28"/>
      <w:lang w:val="es-ES" w:eastAsia="en-US"/>
    </w:rPr>
  </w:style>
  <w:style w:type="paragraph" w:customStyle="1" w:styleId="CiscoHeading2">
    <w:name w:val="Cisco Heading 2"/>
    <w:link w:val="CiscoHeading2Char"/>
    <w:rsid w:val="003C56B3"/>
    <w:pPr>
      <w:spacing w:before="120" w:after="120"/>
      <w:outlineLvl w:val="1"/>
    </w:pPr>
    <w:rPr>
      <w:rFonts w:ascii="Arial" w:hAnsi="Arial" w:cs="Arial"/>
      <w:b/>
      <w:bCs/>
      <w:iCs/>
      <w:color w:val="333399"/>
      <w:sz w:val="28"/>
      <w:szCs w:val="28"/>
      <w:lang w:val="es-ES" w:eastAsia="en-US"/>
    </w:rPr>
  </w:style>
  <w:style w:type="paragraph" w:customStyle="1" w:styleId="pchartsubheadcmt">
    <w:name w:val="pchart_subheadcmt"/>
    <w:basedOn w:val="Normal"/>
    <w:uiPriority w:val="99"/>
    <w:rsid w:val="003C56B3"/>
    <w:pPr>
      <w:spacing w:before="100" w:beforeAutospacing="1" w:after="100" w:afterAutospacing="1"/>
    </w:pPr>
    <w:rPr>
      <w:rFonts w:ascii="Arial" w:hAnsi="Arial"/>
      <w:sz w:val="22"/>
      <w:lang w:val="es-ES"/>
    </w:rPr>
  </w:style>
  <w:style w:type="paragraph" w:customStyle="1" w:styleId="pchartheadcmt">
    <w:name w:val="pchart_headcmt"/>
    <w:basedOn w:val="Normal"/>
    <w:uiPriority w:val="99"/>
    <w:rsid w:val="003C56B3"/>
    <w:pPr>
      <w:spacing w:before="100" w:beforeAutospacing="1" w:after="100" w:afterAutospacing="1"/>
    </w:pPr>
    <w:rPr>
      <w:rFonts w:ascii="Arial" w:hAnsi="Arial"/>
      <w:sz w:val="22"/>
      <w:lang w:val="es-ES"/>
    </w:rPr>
  </w:style>
  <w:style w:type="paragraph" w:customStyle="1" w:styleId="pchartbodycmt">
    <w:name w:val="pchart_bodycmt"/>
    <w:basedOn w:val="Normal"/>
    <w:uiPriority w:val="99"/>
    <w:rsid w:val="003C56B3"/>
    <w:pPr>
      <w:spacing w:before="100" w:beforeAutospacing="1" w:after="100" w:afterAutospacing="1"/>
    </w:pPr>
    <w:rPr>
      <w:rFonts w:ascii="Arial" w:hAnsi="Arial"/>
      <w:sz w:val="22"/>
      <w:lang w:val="es-ES"/>
    </w:rPr>
  </w:style>
  <w:style w:type="paragraph" w:customStyle="1" w:styleId="TituloFigura">
    <w:name w:val="Titulo Figura"/>
    <w:basedOn w:val="Normal"/>
    <w:next w:val="Normal"/>
    <w:uiPriority w:val="99"/>
    <w:rsid w:val="003C56B3"/>
    <w:pPr>
      <w:numPr>
        <w:numId w:val="15"/>
      </w:numPr>
      <w:spacing w:after="120"/>
      <w:jc w:val="center"/>
    </w:pPr>
    <w:rPr>
      <w:rFonts w:ascii="Trebuchet MS" w:eastAsia="Calibri" w:hAnsi="Trebuchet MS" w:cs="Arial"/>
      <w:i/>
      <w:sz w:val="16"/>
      <w:szCs w:val="20"/>
    </w:rPr>
  </w:style>
  <w:style w:type="paragraph" w:customStyle="1" w:styleId="NormalTR-SAT">
    <w:name w:val="Normal TR-SAT"/>
    <w:basedOn w:val="Normal"/>
    <w:uiPriority w:val="99"/>
    <w:rsid w:val="003C56B3"/>
    <w:pPr>
      <w:spacing w:before="60" w:after="180"/>
      <w:jc w:val="both"/>
    </w:pPr>
    <w:rPr>
      <w:rFonts w:ascii="Trebuchet MS" w:hAnsi="Trebuchet MS"/>
      <w:sz w:val="22"/>
    </w:rPr>
  </w:style>
  <w:style w:type="paragraph" w:customStyle="1" w:styleId="NormalSAT">
    <w:name w:val="Normal SAT"/>
    <w:basedOn w:val="Normal"/>
    <w:uiPriority w:val="99"/>
    <w:rsid w:val="003C56B3"/>
    <w:pPr>
      <w:spacing w:after="120"/>
      <w:jc w:val="both"/>
    </w:pPr>
    <w:rPr>
      <w:rFonts w:ascii="Trebuchet MS" w:hAnsi="Trebuchet MS"/>
      <w:sz w:val="22"/>
      <w:szCs w:val="20"/>
    </w:rPr>
  </w:style>
  <w:style w:type="character" w:customStyle="1" w:styleId="Titulo2Car">
    <w:name w:val="Titulo 2 Car"/>
    <w:link w:val="Titulo2"/>
    <w:locked/>
    <w:rsid w:val="003C56B3"/>
    <w:rPr>
      <w:rFonts w:ascii="Arial Narrow" w:eastAsia="Calibri" w:hAnsi="Arial Narrow"/>
      <w:b/>
      <w:color w:val="0F243E"/>
      <w:lang w:eastAsia="en-US"/>
    </w:rPr>
  </w:style>
  <w:style w:type="paragraph" w:customStyle="1" w:styleId="Titulo2">
    <w:name w:val="Titulo 2"/>
    <w:basedOn w:val="Ttulo1"/>
    <w:link w:val="Titulo2Car"/>
    <w:autoRedefine/>
    <w:qFormat/>
    <w:rsid w:val="003C56B3"/>
    <w:pPr>
      <w:keepNext w:val="0"/>
      <w:keepLines w:val="0"/>
      <w:spacing w:before="0" w:after="0"/>
      <w:jc w:val="both"/>
    </w:pPr>
    <w:rPr>
      <w:rFonts w:ascii="Arial Narrow" w:eastAsia="Calibri" w:hAnsi="Arial Narrow"/>
      <w:color w:val="0F243E"/>
      <w:sz w:val="24"/>
      <w:szCs w:val="24"/>
      <w:lang w:eastAsia="en-US"/>
    </w:rPr>
  </w:style>
  <w:style w:type="character" w:customStyle="1" w:styleId="ListaSencilladeVietasCar">
    <w:name w:val="Lista Sencilla de Viñetas Car"/>
    <w:link w:val="ListaSencilladeVietas"/>
    <w:locked/>
    <w:rsid w:val="003C56B3"/>
    <w:rPr>
      <w:rFonts w:ascii="Arial" w:hAnsi="Arial" w:cs="Arial"/>
      <w:color w:val="000000"/>
      <w:sz w:val="16"/>
      <w:lang w:val="es-ES" w:eastAsia="ar-SA"/>
    </w:rPr>
  </w:style>
  <w:style w:type="paragraph" w:customStyle="1" w:styleId="ListaSencilladeVietas">
    <w:name w:val="Lista Sencilla de Viñetas"/>
    <w:basedOn w:val="Normal1"/>
    <w:link w:val="ListaSencilladeVietasCar"/>
    <w:qFormat/>
    <w:rsid w:val="003C56B3"/>
    <w:pPr>
      <w:suppressAutoHyphens w:val="0"/>
      <w:spacing w:before="0" w:after="0"/>
      <w:jc w:val="both"/>
    </w:pPr>
    <w:rPr>
      <w:szCs w:val="24"/>
    </w:rPr>
  </w:style>
  <w:style w:type="character" w:customStyle="1" w:styleId="Titulo1Car">
    <w:name w:val="Titulo 1 Car"/>
    <w:link w:val="Titulo1"/>
    <w:locked/>
    <w:rsid w:val="003C56B3"/>
    <w:rPr>
      <w:rFonts w:ascii="Adobe Caslon Pro" w:hAnsi="Adobe Caslon Pro"/>
      <w:b/>
      <w:bCs/>
      <w:caps/>
      <w:kern w:val="28"/>
      <w:sz w:val="22"/>
      <w:szCs w:val="30"/>
      <w:lang w:eastAsia="en-US"/>
    </w:rPr>
  </w:style>
  <w:style w:type="paragraph" w:customStyle="1" w:styleId="Titulo1">
    <w:name w:val="Titulo 1"/>
    <w:basedOn w:val="Normal"/>
    <w:link w:val="Titulo1Car"/>
    <w:autoRedefine/>
    <w:qFormat/>
    <w:rsid w:val="003C56B3"/>
    <w:pPr>
      <w:tabs>
        <w:tab w:val="num" w:pos="720"/>
      </w:tabs>
      <w:spacing w:before="160"/>
      <w:ind w:left="360" w:hanging="360"/>
      <w:contextualSpacing/>
      <w:outlineLvl w:val="0"/>
    </w:pPr>
    <w:rPr>
      <w:rFonts w:ascii="Adobe Caslon Pro" w:hAnsi="Adobe Caslon Pro"/>
      <w:b/>
      <w:bCs/>
      <w:caps/>
      <w:kern w:val="28"/>
      <w:sz w:val="22"/>
      <w:szCs w:val="30"/>
      <w:lang w:eastAsia="en-US"/>
    </w:rPr>
  </w:style>
  <w:style w:type="character" w:customStyle="1" w:styleId="Titulo3Car">
    <w:name w:val="Titulo 3 Car"/>
    <w:link w:val="Titulo3"/>
    <w:locked/>
    <w:rsid w:val="003C56B3"/>
    <w:rPr>
      <w:rFonts w:ascii="Calibri" w:eastAsia="Calibri" w:hAnsi="Calibri" w:cs="Calibri"/>
      <w:b/>
      <w:sz w:val="28"/>
      <w:lang w:eastAsia="en-US"/>
    </w:rPr>
  </w:style>
  <w:style w:type="paragraph" w:customStyle="1" w:styleId="Titulo3">
    <w:name w:val="Titulo 3"/>
    <w:basedOn w:val="Normal"/>
    <w:link w:val="Titulo3Car"/>
    <w:qFormat/>
    <w:rsid w:val="003C56B3"/>
    <w:pPr>
      <w:spacing w:after="120"/>
      <w:jc w:val="both"/>
    </w:pPr>
    <w:rPr>
      <w:rFonts w:ascii="Calibri" w:eastAsia="Calibri" w:hAnsi="Calibri" w:cs="Calibri"/>
      <w:b/>
      <w:sz w:val="28"/>
      <w:lang w:eastAsia="en-US"/>
    </w:rPr>
  </w:style>
  <w:style w:type="character" w:customStyle="1" w:styleId="PiedeFiguraCar">
    <w:name w:val="Pie de Figura Car"/>
    <w:link w:val="PiedeFigura"/>
    <w:locked/>
    <w:rsid w:val="003C56B3"/>
    <w:rPr>
      <w:rFonts w:ascii="Arial" w:hAnsi="Arial" w:cs="Arial"/>
      <w:b/>
      <w:color w:val="000000"/>
      <w:sz w:val="16"/>
      <w:lang w:val="es-ES" w:eastAsia="ar-SA"/>
    </w:rPr>
  </w:style>
  <w:style w:type="paragraph" w:customStyle="1" w:styleId="PiedeFigura">
    <w:name w:val="Pie de Figura"/>
    <w:basedOn w:val="Normal1"/>
    <w:link w:val="PiedeFiguraCar"/>
    <w:qFormat/>
    <w:rsid w:val="003C56B3"/>
    <w:pPr>
      <w:suppressAutoHyphens w:val="0"/>
      <w:spacing w:before="0" w:after="120"/>
      <w:jc w:val="center"/>
    </w:pPr>
    <w:rPr>
      <w:b/>
      <w:szCs w:val="24"/>
    </w:rPr>
  </w:style>
  <w:style w:type="paragraph" w:customStyle="1" w:styleId="TituloTabla">
    <w:name w:val="Titulo Tabla"/>
    <w:basedOn w:val="NormalTR-SAT"/>
    <w:next w:val="NormalTR-SAT"/>
    <w:uiPriority w:val="99"/>
    <w:rsid w:val="003C56B3"/>
    <w:pPr>
      <w:numPr>
        <w:numId w:val="16"/>
      </w:numPr>
      <w:spacing w:after="0"/>
      <w:ind w:right="284"/>
      <w:jc w:val="center"/>
    </w:pPr>
    <w:rPr>
      <w:i/>
      <w:sz w:val="16"/>
    </w:rPr>
  </w:style>
  <w:style w:type="character" w:customStyle="1" w:styleId="DAVID1CharChar">
    <w:name w:val="DAVID 1 Char Char"/>
    <w:link w:val="DAVID1"/>
    <w:locked/>
    <w:rsid w:val="003C56B3"/>
    <w:rPr>
      <w:rFonts w:ascii="Arial" w:hAnsi="Arial" w:cs="Arial"/>
      <w:b/>
      <w:bCs/>
      <w:kern w:val="32"/>
      <w:sz w:val="28"/>
      <w:szCs w:val="32"/>
      <w:lang w:val="es-ES" w:eastAsia="es-ES"/>
    </w:rPr>
  </w:style>
  <w:style w:type="paragraph" w:customStyle="1" w:styleId="DAVID1">
    <w:name w:val="DAVID 1"/>
    <w:basedOn w:val="Normal"/>
    <w:next w:val="Normal"/>
    <w:link w:val="DAVID1CharChar"/>
    <w:rsid w:val="003C56B3"/>
    <w:pPr>
      <w:keepNext/>
      <w:tabs>
        <w:tab w:val="num" w:pos="720"/>
      </w:tabs>
      <w:spacing w:before="240" w:after="60"/>
      <w:ind w:left="360" w:hanging="360"/>
      <w:outlineLvl w:val="0"/>
    </w:pPr>
    <w:rPr>
      <w:rFonts w:ascii="Arial" w:hAnsi="Arial" w:cs="Arial"/>
      <w:b/>
      <w:bCs/>
      <w:kern w:val="32"/>
      <w:sz w:val="28"/>
      <w:szCs w:val="32"/>
      <w:lang w:val="es-ES"/>
    </w:rPr>
  </w:style>
  <w:style w:type="character" w:customStyle="1" w:styleId="ESQUEMANUMERADO2CarCar">
    <w:name w:val="ESQUEMA NUMERADO 2 Car Car"/>
    <w:link w:val="ESQUEMANUMERADO2"/>
    <w:locked/>
    <w:rsid w:val="003C56B3"/>
    <w:rPr>
      <w:rFonts w:ascii="Arial" w:hAnsi="Arial" w:cs="Arial"/>
      <w:b/>
      <w:lang w:val="es-ES" w:eastAsia="es-ES"/>
    </w:rPr>
  </w:style>
  <w:style w:type="paragraph" w:customStyle="1" w:styleId="ESQUEMANUMERADO2">
    <w:name w:val="ESQUEMA NUMERADO 2"/>
    <w:basedOn w:val="Ttulo2"/>
    <w:next w:val="Ttulo3"/>
    <w:link w:val="ESQUEMANUMERADO2CarCar"/>
    <w:rsid w:val="003C56B3"/>
    <w:pPr>
      <w:keepLines w:val="0"/>
      <w:numPr>
        <w:ilvl w:val="1"/>
        <w:numId w:val="17"/>
      </w:numPr>
      <w:tabs>
        <w:tab w:val="clear" w:pos="657"/>
        <w:tab w:val="num" w:pos="225"/>
        <w:tab w:val="left" w:pos="709"/>
      </w:tabs>
      <w:spacing w:before="240" w:after="60"/>
      <w:ind w:left="225" w:hanging="360"/>
    </w:pPr>
    <w:rPr>
      <w:rFonts w:ascii="Arial" w:hAnsi="Arial" w:cs="Arial"/>
      <w:sz w:val="24"/>
      <w:szCs w:val="24"/>
      <w:lang w:val="es-ES"/>
    </w:rPr>
  </w:style>
  <w:style w:type="paragraph" w:customStyle="1" w:styleId="PARRAFO1">
    <w:name w:val="PARRAFO 1"/>
    <w:basedOn w:val="Normal"/>
    <w:uiPriority w:val="99"/>
    <w:rsid w:val="003C56B3"/>
    <w:pPr>
      <w:spacing w:after="120"/>
      <w:jc w:val="both"/>
    </w:pPr>
    <w:rPr>
      <w:rFonts w:ascii="Arial" w:hAnsi="Arial" w:cs="Arial"/>
      <w:sz w:val="22"/>
      <w:lang w:val="es-ES"/>
    </w:rPr>
  </w:style>
  <w:style w:type="paragraph" w:customStyle="1" w:styleId="ESQUEMANUMERADO3">
    <w:name w:val="ESQUEMA NUMERADO 3"/>
    <w:basedOn w:val="Ttulo3"/>
    <w:next w:val="Ttulo4"/>
    <w:uiPriority w:val="99"/>
    <w:rsid w:val="003C56B3"/>
    <w:pPr>
      <w:keepLines w:val="0"/>
      <w:numPr>
        <w:ilvl w:val="2"/>
        <w:numId w:val="17"/>
      </w:numPr>
      <w:spacing w:before="120" w:after="120"/>
    </w:pPr>
    <w:rPr>
      <w:rFonts w:ascii="Arial" w:hAnsi="Arial" w:cs="Arial"/>
      <w:b w:val="0"/>
      <w:sz w:val="22"/>
      <w:szCs w:val="26"/>
      <w:lang w:val="es-ES"/>
    </w:rPr>
  </w:style>
  <w:style w:type="paragraph" w:customStyle="1" w:styleId="VIETAS10">
    <w:name w:val="VIÑETAS 1"/>
    <w:basedOn w:val="Normal"/>
    <w:uiPriority w:val="99"/>
    <w:rsid w:val="003C56B3"/>
    <w:pPr>
      <w:numPr>
        <w:numId w:val="18"/>
      </w:numPr>
      <w:spacing w:after="120" w:line="360" w:lineRule="auto"/>
      <w:ind w:left="568"/>
      <w:jc w:val="both"/>
    </w:pPr>
    <w:rPr>
      <w:rFonts w:ascii="Arial" w:hAnsi="Arial" w:cs="Arial"/>
      <w:sz w:val="22"/>
      <w:lang w:val="es-ES"/>
    </w:rPr>
  </w:style>
  <w:style w:type="paragraph" w:customStyle="1" w:styleId="ESQUEMANUMERADO4">
    <w:name w:val="ESQUEMA NUMERADO 4"/>
    <w:basedOn w:val="Ttulo4"/>
    <w:next w:val="Ttulo5"/>
    <w:uiPriority w:val="99"/>
    <w:rsid w:val="003C56B3"/>
    <w:pPr>
      <w:keepLines w:val="0"/>
      <w:tabs>
        <w:tab w:val="num" w:pos="0"/>
      </w:tabs>
      <w:autoSpaceDE w:val="0"/>
      <w:autoSpaceDN w:val="0"/>
      <w:spacing w:after="60"/>
      <w:ind w:left="1089" w:hanging="504"/>
    </w:pPr>
    <w:rPr>
      <w:rFonts w:ascii="Arial" w:hAnsi="Arial"/>
      <w:bCs/>
      <w:sz w:val="20"/>
      <w:szCs w:val="28"/>
      <w:lang w:val="es-ES"/>
    </w:rPr>
  </w:style>
  <w:style w:type="character" w:customStyle="1" w:styleId="VIETAS3Car">
    <w:name w:val="VIÑETAS 3 Car"/>
    <w:link w:val="VIETAS3"/>
    <w:locked/>
    <w:rsid w:val="003C56B3"/>
    <w:rPr>
      <w:rFonts w:ascii="Arial" w:hAnsi="Arial" w:cs="Arial"/>
      <w:sz w:val="22"/>
      <w:lang w:val="es-ES" w:eastAsia="es-ES"/>
    </w:rPr>
  </w:style>
  <w:style w:type="paragraph" w:customStyle="1" w:styleId="VIETAS3">
    <w:name w:val="VIÑETAS 3"/>
    <w:basedOn w:val="Normal"/>
    <w:link w:val="VIETAS3Car"/>
    <w:rsid w:val="003C56B3"/>
    <w:pPr>
      <w:spacing w:after="120"/>
      <w:ind w:left="-170" w:hanging="432"/>
      <w:jc w:val="both"/>
    </w:pPr>
    <w:rPr>
      <w:rFonts w:ascii="Arial" w:hAnsi="Arial" w:cs="Arial"/>
      <w:sz w:val="22"/>
      <w:lang w:val="es-ES"/>
    </w:rPr>
  </w:style>
  <w:style w:type="paragraph" w:customStyle="1" w:styleId="AG-Titulo2">
    <w:name w:val="AG-Titulo2"/>
    <w:basedOn w:val="Normal"/>
    <w:autoRedefine/>
    <w:uiPriority w:val="99"/>
    <w:rsid w:val="003C56B3"/>
    <w:pPr>
      <w:spacing w:before="360" w:after="60"/>
      <w:jc w:val="both"/>
    </w:pPr>
    <w:rPr>
      <w:rFonts w:ascii="Arial" w:hAnsi="Arial" w:cs="Arial"/>
      <w:sz w:val="22"/>
      <w:szCs w:val="22"/>
    </w:rPr>
  </w:style>
  <w:style w:type="paragraph" w:customStyle="1" w:styleId="ParrafoNormal">
    <w:name w:val="Parrafo Normal"/>
    <w:basedOn w:val="Normal"/>
    <w:autoRedefine/>
    <w:uiPriority w:val="99"/>
    <w:rsid w:val="003C56B3"/>
    <w:pPr>
      <w:spacing w:before="120" w:after="120"/>
      <w:ind w:left="567"/>
      <w:jc w:val="both"/>
    </w:pPr>
    <w:rPr>
      <w:rFonts w:ascii="Calibri" w:hAnsi="Calibri" w:cs="Arial"/>
      <w:sz w:val="22"/>
      <w:szCs w:val="22"/>
      <w:lang w:val="es-ES"/>
    </w:rPr>
  </w:style>
  <w:style w:type="paragraph" w:customStyle="1" w:styleId="AG-Titulo3">
    <w:name w:val="AG-Titulo3"/>
    <w:basedOn w:val="AG-Titulo2"/>
    <w:autoRedefine/>
    <w:uiPriority w:val="99"/>
    <w:rsid w:val="003C56B3"/>
    <w:pPr>
      <w:spacing w:before="0" w:after="0"/>
    </w:pPr>
  </w:style>
  <w:style w:type="paragraph" w:customStyle="1" w:styleId="Global">
    <w:name w:val="Global"/>
    <w:basedOn w:val="Normal"/>
    <w:uiPriority w:val="99"/>
    <w:rsid w:val="003C56B3"/>
    <w:pPr>
      <w:spacing w:after="120"/>
      <w:jc w:val="both"/>
    </w:pPr>
    <w:rPr>
      <w:rFonts w:ascii="Arial" w:hAnsi="Arial"/>
      <w:sz w:val="22"/>
      <w:szCs w:val="20"/>
      <w:lang w:val="es-ES_tradnl"/>
    </w:rPr>
  </w:style>
  <w:style w:type="paragraph" w:customStyle="1" w:styleId="textogeneral">
    <w:name w:val="texto general"/>
    <w:basedOn w:val="Normal"/>
    <w:uiPriority w:val="99"/>
    <w:rsid w:val="003C56B3"/>
    <w:pPr>
      <w:spacing w:after="120"/>
      <w:ind w:left="1440"/>
      <w:jc w:val="both"/>
    </w:pPr>
    <w:rPr>
      <w:rFonts w:ascii="Arial" w:hAnsi="Arial"/>
      <w:sz w:val="22"/>
      <w:szCs w:val="20"/>
      <w:lang w:val="es-ES_tradnl"/>
    </w:rPr>
  </w:style>
  <w:style w:type="paragraph" w:customStyle="1" w:styleId="textogeneralborde">
    <w:name w:val="texto general borde"/>
    <w:basedOn w:val="textogeneral"/>
    <w:uiPriority w:val="99"/>
    <w:rsid w:val="003C56B3"/>
    <w:pPr>
      <w:ind w:left="0"/>
      <w:jc w:val="center"/>
    </w:pPr>
    <w:rPr>
      <w:sz w:val="20"/>
    </w:rPr>
  </w:style>
  <w:style w:type="paragraph" w:customStyle="1" w:styleId="indent">
    <w:name w:val="indent"/>
    <w:basedOn w:val="Normal"/>
    <w:uiPriority w:val="99"/>
    <w:rsid w:val="003C56B3"/>
    <w:pPr>
      <w:spacing w:after="160" w:line="260" w:lineRule="exact"/>
      <w:ind w:hanging="284"/>
      <w:jc w:val="both"/>
    </w:pPr>
    <w:rPr>
      <w:rFonts w:ascii="Palatino" w:hAnsi="Palatino"/>
      <w:noProof/>
      <w:szCs w:val="20"/>
      <w:lang w:val="en-US"/>
    </w:rPr>
  </w:style>
  <w:style w:type="paragraph" w:customStyle="1" w:styleId="dibujo">
    <w:name w:val="dibujo"/>
    <w:basedOn w:val="Normal"/>
    <w:uiPriority w:val="99"/>
    <w:rsid w:val="003C56B3"/>
    <w:pPr>
      <w:spacing w:after="240"/>
      <w:jc w:val="center"/>
    </w:pPr>
    <w:rPr>
      <w:rFonts w:ascii="Helvetica" w:hAnsi="Helvetica"/>
      <w:noProof/>
      <w:szCs w:val="20"/>
      <w:lang w:val="en-US"/>
    </w:rPr>
  </w:style>
  <w:style w:type="paragraph" w:customStyle="1" w:styleId="tg">
    <w:name w:val="tg"/>
    <w:basedOn w:val="Normal"/>
    <w:uiPriority w:val="99"/>
    <w:rsid w:val="003C56B3"/>
    <w:pPr>
      <w:widowControl w:val="0"/>
      <w:spacing w:after="120"/>
      <w:ind w:left="1440"/>
      <w:jc w:val="both"/>
    </w:pPr>
    <w:rPr>
      <w:rFonts w:ascii="Courier" w:hAnsi="Courier"/>
      <w:sz w:val="22"/>
      <w:szCs w:val="20"/>
      <w:lang w:val="es-ES_tradnl"/>
    </w:rPr>
  </w:style>
  <w:style w:type="paragraph" w:customStyle="1" w:styleId="TableText0">
    <w:name w:val="Table Text"/>
    <w:uiPriority w:val="99"/>
    <w:rsid w:val="003C56B3"/>
    <w:pPr>
      <w:jc w:val="center"/>
    </w:pPr>
    <w:rPr>
      <w:rFonts w:ascii="Arial" w:hAnsi="Arial"/>
      <w:color w:val="000000"/>
      <w:sz w:val="16"/>
      <w:szCs w:val="20"/>
      <w:lang w:val="en-US" w:eastAsia="es-ES"/>
    </w:rPr>
  </w:style>
  <w:style w:type="paragraph" w:customStyle="1" w:styleId="BodyTable">
    <w:name w:val="BodyTable"/>
    <w:basedOn w:val="Normal"/>
    <w:uiPriority w:val="99"/>
    <w:rsid w:val="003C56B3"/>
    <w:pPr>
      <w:tabs>
        <w:tab w:val="left" w:pos="851"/>
        <w:tab w:val="left" w:pos="1134"/>
        <w:tab w:val="left" w:pos="1418"/>
        <w:tab w:val="left" w:pos="1701"/>
        <w:tab w:val="left" w:pos="1985"/>
        <w:tab w:val="left" w:pos="2268"/>
        <w:tab w:val="left" w:pos="2552"/>
        <w:tab w:val="left" w:pos="2835"/>
        <w:tab w:val="left" w:pos="3119"/>
        <w:tab w:val="right" w:pos="3402"/>
        <w:tab w:val="left" w:pos="3969"/>
        <w:tab w:val="left" w:pos="4536"/>
        <w:tab w:val="left" w:pos="5103"/>
        <w:tab w:val="left" w:pos="5670"/>
      </w:tabs>
      <w:spacing w:after="120"/>
      <w:jc w:val="both"/>
    </w:pPr>
    <w:rPr>
      <w:rFonts w:ascii="Tahoma" w:hAnsi="Tahoma"/>
      <w:szCs w:val="20"/>
      <w:lang w:val="es-ES_tradnl" w:eastAsia="en-US"/>
    </w:rPr>
  </w:style>
  <w:style w:type="paragraph" w:customStyle="1" w:styleId="ListBullet1">
    <w:name w:val="List Bullet 1"/>
    <w:basedOn w:val="Normal"/>
    <w:next w:val="Normal"/>
    <w:autoRedefine/>
    <w:uiPriority w:val="99"/>
    <w:rsid w:val="003C56B3"/>
    <w:pPr>
      <w:tabs>
        <w:tab w:val="num" w:pos="1800"/>
      </w:tabs>
      <w:snapToGrid w:val="0"/>
      <w:spacing w:after="120"/>
      <w:ind w:left="792" w:right="-1425" w:hanging="432"/>
      <w:jc w:val="both"/>
    </w:pPr>
    <w:rPr>
      <w:rFonts w:ascii="Arial Narrow" w:hAnsi="Arial Narrow"/>
      <w:b/>
      <w:sz w:val="28"/>
      <w:szCs w:val="20"/>
    </w:rPr>
  </w:style>
  <w:style w:type="paragraph" w:customStyle="1" w:styleId="Listanumerada">
    <w:name w:val="Lista numerada"/>
    <w:basedOn w:val="Normal"/>
    <w:uiPriority w:val="99"/>
    <w:rsid w:val="003C56B3"/>
    <w:pPr>
      <w:overflowPunct w:val="0"/>
      <w:autoSpaceDE w:val="0"/>
      <w:autoSpaceDN w:val="0"/>
      <w:adjustRightInd w:val="0"/>
      <w:spacing w:after="120"/>
      <w:ind w:left="1616" w:hanging="454"/>
    </w:pPr>
    <w:rPr>
      <w:sz w:val="22"/>
      <w:szCs w:val="20"/>
      <w:lang w:val="es-ES_tradnl"/>
    </w:rPr>
  </w:style>
  <w:style w:type="paragraph" w:customStyle="1" w:styleId="Estilo02">
    <w:name w:val="Estilo02"/>
    <w:basedOn w:val="Normal"/>
    <w:uiPriority w:val="99"/>
    <w:rsid w:val="003C56B3"/>
    <w:pPr>
      <w:spacing w:after="120"/>
      <w:jc w:val="both"/>
    </w:pPr>
    <w:rPr>
      <w:rFonts w:ascii="Arial" w:hAnsi="Arial"/>
      <w:sz w:val="22"/>
      <w:szCs w:val="20"/>
      <w:lang w:val="es-ES_tradnl"/>
    </w:rPr>
  </w:style>
  <w:style w:type="paragraph" w:customStyle="1" w:styleId="Bullets">
    <w:name w:val="Bullets"/>
    <w:basedOn w:val="Normal"/>
    <w:uiPriority w:val="99"/>
    <w:rsid w:val="003C56B3"/>
    <w:pPr>
      <w:widowControl w:val="0"/>
      <w:numPr>
        <w:numId w:val="19"/>
      </w:numPr>
      <w:tabs>
        <w:tab w:val="left" w:pos="270"/>
      </w:tabs>
      <w:autoSpaceDE w:val="0"/>
      <w:autoSpaceDN w:val="0"/>
      <w:adjustRightInd w:val="0"/>
      <w:spacing w:after="180" w:line="280" w:lineRule="atLeast"/>
    </w:pPr>
    <w:rPr>
      <w:rFonts w:ascii="Arial" w:eastAsia="Calibri" w:hAnsi="Arial"/>
      <w:color w:val="000000"/>
      <w:sz w:val="22"/>
      <w:szCs w:val="20"/>
      <w:lang w:val="en-US" w:eastAsia="en-US" w:bidi="he-IL"/>
    </w:rPr>
  </w:style>
  <w:style w:type="paragraph" w:customStyle="1" w:styleId="Pa8">
    <w:name w:val="Pa8"/>
    <w:basedOn w:val="Normal"/>
    <w:next w:val="Normal"/>
    <w:uiPriority w:val="99"/>
    <w:rsid w:val="003C56B3"/>
    <w:pPr>
      <w:autoSpaceDE w:val="0"/>
      <w:autoSpaceDN w:val="0"/>
      <w:adjustRightInd w:val="0"/>
      <w:spacing w:after="120" w:line="151" w:lineRule="atLeast"/>
    </w:pPr>
    <w:rPr>
      <w:rFonts w:ascii="Antenna Light" w:eastAsia="Calibri" w:hAnsi="Antenna Light"/>
      <w:lang w:val="es-ES"/>
    </w:rPr>
  </w:style>
  <w:style w:type="character" w:customStyle="1" w:styleId="PORTADALICITACIONCar">
    <w:name w:val="PORTADA LICITACION Car"/>
    <w:link w:val="PORTADALICITACION"/>
    <w:locked/>
    <w:rsid w:val="003C56B3"/>
    <w:rPr>
      <w:rFonts w:ascii="Arial" w:eastAsia="Calibri" w:hAnsi="Arial" w:cs="Arial"/>
      <w:b/>
      <w:lang w:eastAsia="en-US"/>
    </w:rPr>
  </w:style>
  <w:style w:type="paragraph" w:customStyle="1" w:styleId="PORTADALICITACION">
    <w:name w:val="PORTADA LICITACION"/>
    <w:basedOn w:val="Normal"/>
    <w:link w:val="PORTADALICITACIONCar"/>
    <w:qFormat/>
    <w:rsid w:val="003C56B3"/>
    <w:pPr>
      <w:spacing w:after="120"/>
      <w:jc w:val="center"/>
    </w:pPr>
    <w:rPr>
      <w:rFonts w:ascii="Arial" w:eastAsia="Calibri" w:hAnsi="Arial" w:cs="Arial"/>
      <w:b/>
      <w:lang w:eastAsia="en-US"/>
    </w:rPr>
  </w:style>
  <w:style w:type="character" w:customStyle="1" w:styleId="ConstanzaCar">
    <w:name w:val="Constanza Car"/>
    <w:link w:val="Constanza"/>
    <w:locked/>
    <w:rsid w:val="003C56B3"/>
    <w:rPr>
      <w:rFonts w:ascii="Arial" w:hAnsi="Arial" w:cs="Arial"/>
      <w:lang w:val="es-ES" w:eastAsia="es-ES"/>
    </w:rPr>
  </w:style>
  <w:style w:type="paragraph" w:customStyle="1" w:styleId="Constanza">
    <w:name w:val="Constanza"/>
    <w:basedOn w:val="Normal"/>
    <w:link w:val="ConstanzaCar"/>
    <w:rsid w:val="003C56B3"/>
    <w:pPr>
      <w:spacing w:before="120" w:after="120" w:line="360" w:lineRule="auto"/>
      <w:jc w:val="both"/>
    </w:pPr>
    <w:rPr>
      <w:rFonts w:ascii="Arial" w:hAnsi="Arial" w:cs="Arial"/>
      <w:lang w:val="es-ES"/>
    </w:rPr>
  </w:style>
  <w:style w:type="character" w:customStyle="1" w:styleId="CosntanzaCar">
    <w:name w:val="Cosntanza Car"/>
    <w:link w:val="Cosntanza"/>
    <w:locked/>
    <w:rsid w:val="003C56B3"/>
    <w:rPr>
      <w:rFonts w:ascii="Arial" w:hAnsi="Arial" w:cs="Arial"/>
      <w:b/>
      <w:sz w:val="22"/>
      <w:lang w:val="es-HN" w:eastAsia="es-ES"/>
    </w:rPr>
  </w:style>
  <w:style w:type="paragraph" w:customStyle="1" w:styleId="Cosntanza">
    <w:name w:val="Cosntanza"/>
    <w:basedOn w:val="Normal"/>
    <w:link w:val="CosntanzaCar"/>
    <w:rsid w:val="003C56B3"/>
    <w:pPr>
      <w:numPr>
        <w:numId w:val="20"/>
      </w:numPr>
      <w:spacing w:before="120" w:after="120" w:line="360" w:lineRule="auto"/>
      <w:jc w:val="both"/>
    </w:pPr>
    <w:rPr>
      <w:rFonts w:ascii="Arial" w:hAnsi="Arial" w:cs="Arial"/>
      <w:b/>
      <w:sz w:val="22"/>
      <w:lang w:val="es-HN"/>
    </w:rPr>
  </w:style>
  <w:style w:type="paragraph" w:customStyle="1" w:styleId="Prrafoalineadoaizquierda">
    <w:name w:val="* Párrafo alineado a izquierda"/>
    <w:uiPriority w:val="99"/>
    <w:rsid w:val="003C56B3"/>
    <w:pPr>
      <w:widowControl w:val="0"/>
      <w:autoSpaceDE w:val="0"/>
      <w:autoSpaceDN w:val="0"/>
      <w:adjustRightInd w:val="0"/>
      <w:spacing w:line="240" w:lineRule="atLeast"/>
    </w:pPr>
    <w:rPr>
      <w:rFonts w:ascii="Courier New" w:hAnsi="Courier New" w:cs="Courier New"/>
      <w:lang w:val="es-ES_tradnl"/>
    </w:rPr>
  </w:style>
  <w:style w:type="paragraph" w:customStyle="1" w:styleId="List17">
    <w:name w:val="List 17"/>
    <w:basedOn w:val="Normal"/>
    <w:uiPriority w:val="99"/>
    <w:semiHidden/>
    <w:rsid w:val="003C56B3"/>
    <w:pPr>
      <w:numPr>
        <w:numId w:val="21"/>
      </w:numPr>
      <w:spacing w:after="120"/>
    </w:pPr>
    <w:rPr>
      <w:sz w:val="22"/>
      <w:szCs w:val="20"/>
      <w:lang w:val="es-ES"/>
    </w:rPr>
  </w:style>
  <w:style w:type="paragraph" w:customStyle="1" w:styleId="arial">
    <w:name w:val="arial"/>
    <w:basedOn w:val="Normal"/>
    <w:uiPriority w:val="99"/>
    <w:rsid w:val="003C56B3"/>
    <w:pPr>
      <w:widowControl w:val="0"/>
      <w:suppressAutoHyphens/>
    </w:pPr>
    <w:rPr>
      <w:rFonts w:eastAsia="SimSun" w:cs="Mangal"/>
      <w:kern w:val="2"/>
      <w:lang w:eastAsia="hi-IN" w:bidi="hi-IN"/>
    </w:rPr>
  </w:style>
  <w:style w:type="paragraph" w:customStyle="1" w:styleId="MMTopic1">
    <w:name w:val="MM Topic 1"/>
    <w:basedOn w:val="Ttulo1"/>
    <w:uiPriority w:val="99"/>
    <w:rsid w:val="003C56B3"/>
    <w:pPr>
      <w:numPr>
        <w:numId w:val="22"/>
      </w:numPr>
      <w:tabs>
        <w:tab w:val="num" w:pos="360"/>
      </w:tabs>
      <w:spacing w:after="0" w:line="276" w:lineRule="auto"/>
    </w:pPr>
    <w:rPr>
      <w:rFonts w:ascii="Cambria" w:hAnsi="Cambria"/>
      <w:bCs/>
      <w:color w:val="365F91"/>
      <w:sz w:val="28"/>
      <w:szCs w:val="28"/>
      <w:lang w:eastAsia="en-US"/>
    </w:rPr>
  </w:style>
  <w:style w:type="paragraph" w:customStyle="1" w:styleId="MMTopic2">
    <w:name w:val="MM Topic 2"/>
    <w:basedOn w:val="Ttulo2"/>
    <w:uiPriority w:val="99"/>
    <w:rsid w:val="003C56B3"/>
    <w:pPr>
      <w:numPr>
        <w:ilvl w:val="1"/>
        <w:numId w:val="22"/>
      </w:numPr>
      <w:tabs>
        <w:tab w:val="num" w:pos="360"/>
      </w:tabs>
      <w:spacing w:before="200" w:after="0" w:line="276" w:lineRule="auto"/>
      <w:ind w:left="1817" w:hanging="720"/>
    </w:pPr>
    <w:rPr>
      <w:rFonts w:ascii="Cambria" w:hAnsi="Cambria"/>
      <w:bCs/>
      <w:color w:val="4F81BD"/>
      <w:sz w:val="26"/>
      <w:szCs w:val="26"/>
      <w:lang w:eastAsia="en-US"/>
    </w:rPr>
  </w:style>
  <w:style w:type="character" w:customStyle="1" w:styleId="MMTopic3Car">
    <w:name w:val="MM Topic 3 Car"/>
    <w:link w:val="MMTopic3"/>
    <w:locked/>
    <w:rsid w:val="003C56B3"/>
    <w:rPr>
      <w:rFonts w:ascii="Calibri" w:eastAsia="Calibri" w:hAnsi="Calibri" w:cs="Calibri"/>
      <w:sz w:val="22"/>
      <w:szCs w:val="22"/>
      <w:lang w:eastAsia="en-US"/>
    </w:rPr>
  </w:style>
  <w:style w:type="paragraph" w:customStyle="1" w:styleId="MMTopic3">
    <w:name w:val="MM Topic 3"/>
    <w:basedOn w:val="Normal"/>
    <w:link w:val="MMTopic3Car"/>
    <w:qFormat/>
    <w:rsid w:val="003C56B3"/>
    <w:pPr>
      <w:spacing w:after="200" w:line="276" w:lineRule="auto"/>
    </w:pPr>
    <w:rPr>
      <w:rFonts w:ascii="Calibri" w:eastAsia="Calibri" w:hAnsi="Calibri" w:cs="Calibri"/>
      <w:sz w:val="22"/>
      <w:szCs w:val="22"/>
      <w:lang w:eastAsia="en-US"/>
    </w:rPr>
  </w:style>
  <w:style w:type="paragraph" w:customStyle="1" w:styleId="Bullets1">
    <w:name w:val="Bullets 1"/>
    <w:uiPriority w:val="99"/>
    <w:rsid w:val="003C56B3"/>
    <w:pPr>
      <w:tabs>
        <w:tab w:val="left" w:pos="2520"/>
      </w:tabs>
      <w:autoSpaceDE w:val="0"/>
      <w:autoSpaceDN w:val="0"/>
      <w:adjustRightInd w:val="0"/>
      <w:spacing w:before="28" w:after="56"/>
      <w:ind w:left="2520" w:hanging="360"/>
      <w:jc w:val="both"/>
    </w:pPr>
    <w:rPr>
      <w:rFonts w:ascii="Arial" w:hAnsi="Arial" w:cs="Arial"/>
      <w:lang w:eastAsia="es-ES"/>
    </w:rPr>
  </w:style>
  <w:style w:type="paragraph" w:customStyle="1" w:styleId="Titulo21">
    <w:name w:val="Titulo 21"/>
    <w:basedOn w:val="Ttulo1"/>
    <w:autoRedefine/>
    <w:uiPriority w:val="99"/>
    <w:qFormat/>
    <w:rsid w:val="003C56B3"/>
    <w:pPr>
      <w:keepNext w:val="0"/>
      <w:keepLines w:val="0"/>
      <w:spacing w:before="0" w:after="0" w:line="280" w:lineRule="atLeast"/>
    </w:pPr>
    <w:rPr>
      <w:rFonts w:ascii="Adobe Caslon Pro" w:eastAsia="Calibri" w:hAnsi="Adobe Caslon Pro"/>
      <w:color w:val="0F243E"/>
      <w:sz w:val="32"/>
      <w:szCs w:val="20"/>
      <w:lang w:eastAsia="en-US"/>
    </w:rPr>
  </w:style>
  <w:style w:type="paragraph" w:customStyle="1" w:styleId="Titulo11">
    <w:name w:val="Titulo 11"/>
    <w:basedOn w:val="Normal"/>
    <w:autoRedefine/>
    <w:uiPriority w:val="99"/>
    <w:qFormat/>
    <w:rsid w:val="003C56B3"/>
    <w:pPr>
      <w:tabs>
        <w:tab w:val="num" w:pos="720"/>
      </w:tabs>
      <w:spacing w:before="160"/>
      <w:ind w:left="360" w:hanging="360"/>
      <w:contextualSpacing/>
      <w:outlineLvl w:val="0"/>
    </w:pPr>
    <w:rPr>
      <w:rFonts w:ascii="Adobe Caslon Pro" w:hAnsi="Adobe Caslon Pro"/>
      <w:b/>
      <w:bCs/>
      <w:caps/>
      <w:kern w:val="28"/>
      <w:sz w:val="30"/>
      <w:szCs w:val="30"/>
      <w:lang w:eastAsia="en-US"/>
    </w:rPr>
  </w:style>
  <w:style w:type="paragraph" w:customStyle="1" w:styleId="Titulo31">
    <w:name w:val="Titulo 31"/>
    <w:basedOn w:val="Normal"/>
    <w:uiPriority w:val="99"/>
    <w:qFormat/>
    <w:rsid w:val="003C56B3"/>
    <w:pPr>
      <w:spacing w:after="120"/>
      <w:jc w:val="both"/>
    </w:pPr>
    <w:rPr>
      <w:rFonts w:eastAsia="Calibri"/>
      <w:b/>
      <w:sz w:val="28"/>
      <w:lang w:eastAsia="en-US"/>
    </w:rPr>
  </w:style>
  <w:style w:type="paragraph" w:customStyle="1" w:styleId="ecxmsolistparagraph">
    <w:name w:val="ecxmsolistparagraph"/>
    <w:basedOn w:val="Normal"/>
    <w:uiPriority w:val="99"/>
    <w:rsid w:val="003C56B3"/>
    <w:pPr>
      <w:spacing w:before="100" w:beforeAutospacing="1" w:after="100" w:afterAutospacing="1"/>
    </w:pPr>
    <w:rPr>
      <w:lang w:eastAsia="es-MX"/>
    </w:rPr>
  </w:style>
  <w:style w:type="paragraph" w:customStyle="1" w:styleId="List6">
    <w:name w:val="List 6"/>
    <w:basedOn w:val="Normal"/>
    <w:uiPriority w:val="99"/>
    <w:semiHidden/>
    <w:rsid w:val="003C56B3"/>
    <w:pPr>
      <w:tabs>
        <w:tab w:val="num" w:pos="348"/>
      </w:tabs>
      <w:ind w:left="348" w:firstLine="360"/>
    </w:pPr>
    <w:rPr>
      <w:sz w:val="20"/>
      <w:szCs w:val="20"/>
      <w:lang w:val="es-ES"/>
    </w:rPr>
  </w:style>
  <w:style w:type="paragraph" w:customStyle="1" w:styleId="Lista31">
    <w:name w:val="Lista 31"/>
    <w:basedOn w:val="Normal"/>
    <w:uiPriority w:val="99"/>
    <w:semiHidden/>
    <w:rsid w:val="003C56B3"/>
    <w:pPr>
      <w:numPr>
        <w:numId w:val="23"/>
      </w:numPr>
      <w:ind w:left="720"/>
    </w:pPr>
    <w:rPr>
      <w:sz w:val="20"/>
      <w:szCs w:val="20"/>
      <w:lang w:val="es-ES"/>
    </w:rPr>
  </w:style>
  <w:style w:type="paragraph" w:customStyle="1" w:styleId="List0">
    <w:name w:val="List 0"/>
    <w:basedOn w:val="Normal"/>
    <w:uiPriority w:val="99"/>
    <w:semiHidden/>
    <w:rsid w:val="003C56B3"/>
    <w:pPr>
      <w:numPr>
        <w:numId w:val="24"/>
      </w:numPr>
    </w:pPr>
    <w:rPr>
      <w:sz w:val="20"/>
      <w:szCs w:val="20"/>
      <w:lang w:val="es-ES"/>
    </w:rPr>
  </w:style>
  <w:style w:type="paragraph" w:customStyle="1" w:styleId="List1">
    <w:name w:val="List 1"/>
    <w:basedOn w:val="Normal"/>
    <w:uiPriority w:val="99"/>
    <w:semiHidden/>
    <w:rsid w:val="003C56B3"/>
    <w:pPr>
      <w:numPr>
        <w:numId w:val="25"/>
      </w:numPr>
    </w:pPr>
    <w:rPr>
      <w:sz w:val="20"/>
      <w:szCs w:val="20"/>
      <w:lang w:val="es-ES"/>
    </w:rPr>
  </w:style>
  <w:style w:type="paragraph" w:customStyle="1" w:styleId="Lista41">
    <w:name w:val="Lista 41"/>
    <w:basedOn w:val="Normal"/>
    <w:uiPriority w:val="99"/>
    <w:semiHidden/>
    <w:rsid w:val="003C56B3"/>
    <w:pPr>
      <w:numPr>
        <w:numId w:val="26"/>
      </w:numPr>
    </w:pPr>
    <w:rPr>
      <w:sz w:val="20"/>
      <w:szCs w:val="20"/>
      <w:lang w:val="es-ES"/>
    </w:rPr>
  </w:style>
  <w:style w:type="paragraph" w:customStyle="1" w:styleId="Lista51">
    <w:name w:val="Lista 51"/>
    <w:basedOn w:val="Normal"/>
    <w:uiPriority w:val="99"/>
    <w:semiHidden/>
    <w:rsid w:val="003C56B3"/>
    <w:pPr>
      <w:numPr>
        <w:numId w:val="27"/>
      </w:numPr>
    </w:pPr>
    <w:rPr>
      <w:sz w:val="20"/>
      <w:szCs w:val="20"/>
      <w:lang w:val="es-ES"/>
    </w:rPr>
  </w:style>
  <w:style w:type="paragraph" w:customStyle="1" w:styleId="List7">
    <w:name w:val="List 7"/>
    <w:basedOn w:val="Normal"/>
    <w:uiPriority w:val="99"/>
    <w:semiHidden/>
    <w:rsid w:val="003C56B3"/>
    <w:rPr>
      <w:sz w:val="20"/>
      <w:szCs w:val="20"/>
      <w:lang w:val="es-ES"/>
    </w:rPr>
  </w:style>
  <w:style w:type="paragraph" w:customStyle="1" w:styleId="List8">
    <w:name w:val="List 8"/>
    <w:basedOn w:val="Normal"/>
    <w:uiPriority w:val="99"/>
    <w:semiHidden/>
    <w:rsid w:val="003C56B3"/>
    <w:pPr>
      <w:tabs>
        <w:tab w:val="num" w:pos="360"/>
      </w:tabs>
      <w:ind w:left="360"/>
    </w:pPr>
    <w:rPr>
      <w:sz w:val="20"/>
      <w:szCs w:val="20"/>
      <w:lang w:val="es-ES"/>
    </w:rPr>
  </w:style>
  <w:style w:type="paragraph" w:customStyle="1" w:styleId="List10">
    <w:name w:val="List 10"/>
    <w:basedOn w:val="Normal"/>
    <w:autoRedefine/>
    <w:uiPriority w:val="99"/>
    <w:semiHidden/>
    <w:rsid w:val="003C56B3"/>
    <w:pPr>
      <w:numPr>
        <w:numId w:val="28"/>
      </w:numPr>
    </w:pPr>
    <w:rPr>
      <w:sz w:val="20"/>
      <w:szCs w:val="20"/>
      <w:lang w:val="es-ES"/>
    </w:rPr>
  </w:style>
  <w:style w:type="paragraph" w:customStyle="1" w:styleId="List11">
    <w:name w:val="List 11"/>
    <w:basedOn w:val="Normal"/>
    <w:uiPriority w:val="99"/>
    <w:semiHidden/>
    <w:rsid w:val="003C56B3"/>
    <w:pPr>
      <w:numPr>
        <w:numId w:val="29"/>
      </w:numPr>
    </w:pPr>
    <w:rPr>
      <w:sz w:val="20"/>
      <w:szCs w:val="20"/>
      <w:lang w:val="es-ES"/>
    </w:rPr>
  </w:style>
  <w:style w:type="paragraph" w:customStyle="1" w:styleId="List12">
    <w:name w:val="List 12"/>
    <w:basedOn w:val="Normal"/>
    <w:uiPriority w:val="99"/>
    <w:semiHidden/>
    <w:rsid w:val="003C56B3"/>
    <w:rPr>
      <w:sz w:val="20"/>
      <w:szCs w:val="20"/>
      <w:lang w:val="es-ES"/>
    </w:rPr>
  </w:style>
  <w:style w:type="paragraph" w:customStyle="1" w:styleId="List13">
    <w:name w:val="List 13"/>
    <w:basedOn w:val="Normal"/>
    <w:uiPriority w:val="99"/>
    <w:semiHidden/>
    <w:rsid w:val="003C56B3"/>
    <w:pPr>
      <w:numPr>
        <w:numId w:val="30"/>
      </w:numPr>
    </w:pPr>
    <w:rPr>
      <w:sz w:val="20"/>
      <w:szCs w:val="20"/>
      <w:lang w:val="es-ES"/>
    </w:rPr>
  </w:style>
  <w:style w:type="paragraph" w:customStyle="1" w:styleId="List14">
    <w:name w:val="List 14"/>
    <w:basedOn w:val="Normal"/>
    <w:uiPriority w:val="99"/>
    <w:semiHidden/>
    <w:rsid w:val="003C56B3"/>
    <w:pPr>
      <w:numPr>
        <w:numId w:val="31"/>
      </w:numPr>
    </w:pPr>
    <w:rPr>
      <w:sz w:val="20"/>
      <w:szCs w:val="20"/>
      <w:lang w:val="es-ES"/>
    </w:rPr>
  </w:style>
  <w:style w:type="paragraph" w:customStyle="1" w:styleId="List15">
    <w:name w:val="List 15"/>
    <w:basedOn w:val="Normal"/>
    <w:uiPriority w:val="99"/>
    <w:semiHidden/>
    <w:rsid w:val="003C56B3"/>
    <w:rPr>
      <w:sz w:val="20"/>
      <w:szCs w:val="20"/>
      <w:lang w:val="es-ES"/>
    </w:rPr>
  </w:style>
  <w:style w:type="paragraph" w:customStyle="1" w:styleId="List16">
    <w:name w:val="List 16"/>
    <w:basedOn w:val="Normal"/>
    <w:autoRedefine/>
    <w:uiPriority w:val="99"/>
    <w:semiHidden/>
    <w:rsid w:val="003C56B3"/>
    <w:pPr>
      <w:numPr>
        <w:numId w:val="32"/>
      </w:numPr>
    </w:pPr>
    <w:rPr>
      <w:sz w:val="20"/>
      <w:szCs w:val="20"/>
      <w:lang w:val="es-ES"/>
    </w:rPr>
  </w:style>
  <w:style w:type="paragraph" w:customStyle="1" w:styleId="ImportWordListStyleDefinition24">
    <w:name w:val="Import Word List Style Definition 24"/>
    <w:uiPriority w:val="99"/>
    <w:rsid w:val="003C56B3"/>
    <w:pPr>
      <w:numPr>
        <w:numId w:val="33"/>
      </w:numPr>
    </w:pPr>
    <w:rPr>
      <w:sz w:val="20"/>
      <w:szCs w:val="20"/>
      <w:lang w:val="es-ES" w:eastAsia="es-ES"/>
    </w:rPr>
  </w:style>
  <w:style w:type="paragraph" w:customStyle="1" w:styleId="List18">
    <w:name w:val="List 18"/>
    <w:basedOn w:val="Normal"/>
    <w:uiPriority w:val="99"/>
    <w:semiHidden/>
    <w:rsid w:val="003C56B3"/>
    <w:pPr>
      <w:numPr>
        <w:numId w:val="34"/>
      </w:numPr>
    </w:pPr>
    <w:rPr>
      <w:sz w:val="20"/>
      <w:szCs w:val="20"/>
      <w:lang w:val="es-ES"/>
    </w:rPr>
  </w:style>
  <w:style w:type="paragraph" w:customStyle="1" w:styleId="ImportWordListStyleDefinition18">
    <w:name w:val="Import Word List Style Definition 18"/>
    <w:uiPriority w:val="99"/>
    <w:rsid w:val="003C56B3"/>
    <w:pPr>
      <w:numPr>
        <w:numId w:val="35"/>
      </w:numPr>
    </w:pPr>
    <w:rPr>
      <w:sz w:val="20"/>
      <w:szCs w:val="20"/>
      <w:lang w:val="es-ES" w:eastAsia="es-ES"/>
    </w:rPr>
  </w:style>
  <w:style w:type="paragraph" w:customStyle="1" w:styleId="List19">
    <w:name w:val="List 19"/>
    <w:basedOn w:val="ImportWordListStyleDefinition18"/>
    <w:uiPriority w:val="99"/>
    <w:semiHidden/>
    <w:rsid w:val="003C56B3"/>
    <w:pPr>
      <w:numPr>
        <w:numId w:val="36"/>
      </w:numPr>
    </w:pPr>
  </w:style>
  <w:style w:type="paragraph" w:customStyle="1" w:styleId="ImportWordListStyleDefinition26">
    <w:name w:val="Import Word List Style Definition 26"/>
    <w:uiPriority w:val="99"/>
    <w:rsid w:val="003C56B3"/>
    <w:pPr>
      <w:numPr>
        <w:numId w:val="37"/>
      </w:numPr>
    </w:pPr>
    <w:rPr>
      <w:sz w:val="20"/>
      <w:szCs w:val="20"/>
      <w:lang w:val="es-ES" w:eastAsia="es-ES"/>
    </w:rPr>
  </w:style>
  <w:style w:type="paragraph" w:customStyle="1" w:styleId="List20">
    <w:name w:val="List 20"/>
    <w:basedOn w:val="ImportWordListStyleDefinition26"/>
    <w:uiPriority w:val="99"/>
    <w:semiHidden/>
    <w:rsid w:val="003C56B3"/>
    <w:pPr>
      <w:numPr>
        <w:numId w:val="38"/>
      </w:numPr>
      <w:ind w:firstLine="0"/>
    </w:pPr>
  </w:style>
  <w:style w:type="paragraph" w:customStyle="1" w:styleId="ImportWordListStyleDefinition17">
    <w:name w:val="Import Word List Style Definition 17"/>
    <w:uiPriority w:val="99"/>
    <w:rsid w:val="003C56B3"/>
    <w:pPr>
      <w:numPr>
        <w:numId w:val="39"/>
      </w:numPr>
    </w:pPr>
    <w:rPr>
      <w:sz w:val="20"/>
      <w:szCs w:val="20"/>
      <w:lang w:val="es-ES" w:eastAsia="es-ES"/>
    </w:rPr>
  </w:style>
  <w:style w:type="paragraph" w:customStyle="1" w:styleId="List21">
    <w:name w:val="List 21"/>
    <w:basedOn w:val="Normal"/>
    <w:uiPriority w:val="99"/>
    <w:semiHidden/>
    <w:rsid w:val="003C56B3"/>
    <w:pPr>
      <w:numPr>
        <w:numId w:val="40"/>
      </w:numPr>
    </w:pPr>
    <w:rPr>
      <w:sz w:val="20"/>
      <w:szCs w:val="20"/>
      <w:lang w:val="es-ES"/>
    </w:rPr>
  </w:style>
  <w:style w:type="paragraph" w:customStyle="1" w:styleId="List22">
    <w:name w:val="List 22"/>
    <w:basedOn w:val="Normal"/>
    <w:uiPriority w:val="99"/>
    <w:semiHidden/>
    <w:rsid w:val="003C56B3"/>
    <w:rPr>
      <w:sz w:val="20"/>
      <w:szCs w:val="20"/>
      <w:lang w:val="es-ES"/>
    </w:rPr>
  </w:style>
  <w:style w:type="paragraph" w:customStyle="1" w:styleId="List23">
    <w:name w:val="List 23"/>
    <w:basedOn w:val="Normal"/>
    <w:uiPriority w:val="99"/>
    <w:semiHidden/>
    <w:rsid w:val="003C56B3"/>
    <w:pPr>
      <w:numPr>
        <w:numId w:val="41"/>
      </w:numPr>
    </w:pPr>
    <w:rPr>
      <w:sz w:val="20"/>
      <w:szCs w:val="20"/>
      <w:lang w:val="es-ES"/>
    </w:rPr>
  </w:style>
  <w:style w:type="paragraph" w:customStyle="1" w:styleId="List24">
    <w:name w:val="List 24"/>
    <w:basedOn w:val="Normal"/>
    <w:uiPriority w:val="99"/>
    <w:semiHidden/>
    <w:rsid w:val="003C56B3"/>
    <w:pPr>
      <w:numPr>
        <w:numId w:val="42"/>
      </w:numPr>
    </w:pPr>
    <w:rPr>
      <w:sz w:val="20"/>
      <w:szCs w:val="20"/>
      <w:lang w:val="es-ES"/>
    </w:rPr>
  </w:style>
  <w:style w:type="paragraph" w:customStyle="1" w:styleId="List25">
    <w:name w:val="List 25"/>
    <w:basedOn w:val="Normal"/>
    <w:uiPriority w:val="99"/>
    <w:semiHidden/>
    <w:rsid w:val="003C56B3"/>
    <w:pPr>
      <w:numPr>
        <w:numId w:val="43"/>
      </w:numPr>
    </w:pPr>
    <w:rPr>
      <w:sz w:val="20"/>
      <w:szCs w:val="20"/>
      <w:lang w:val="es-ES"/>
    </w:rPr>
  </w:style>
  <w:style w:type="paragraph" w:customStyle="1" w:styleId="List26">
    <w:name w:val="List 26"/>
    <w:basedOn w:val="Normal"/>
    <w:uiPriority w:val="99"/>
    <w:semiHidden/>
    <w:rsid w:val="003C56B3"/>
    <w:pPr>
      <w:numPr>
        <w:numId w:val="44"/>
      </w:numPr>
    </w:pPr>
    <w:rPr>
      <w:sz w:val="20"/>
      <w:szCs w:val="20"/>
      <w:lang w:val="es-ES"/>
    </w:rPr>
  </w:style>
  <w:style w:type="paragraph" w:customStyle="1" w:styleId="List27">
    <w:name w:val="List 27"/>
    <w:basedOn w:val="Normal"/>
    <w:uiPriority w:val="99"/>
    <w:semiHidden/>
    <w:rsid w:val="003C56B3"/>
    <w:pPr>
      <w:numPr>
        <w:numId w:val="45"/>
      </w:numPr>
    </w:pPr>
    <w:rPr>
      <w:sz w:val="20"/>
      <w:szCs w:val="20"/>
      <w:lang w:val="es-ES"/>
    </w:rPr>
  </w:style>
  <w:style w:type="paragraph" w:customStyle="1" w:styleId="List28">
    <w:name w:val="List 28"/>
    <w:basedOn w:val="Normal"/>
    <w:uiPriority w:val="99"/>
    <w:semiHidden/>
    <w:rsid w:val="003C56B3"/>
    <w:pPr>
      <w:numPr>
        <w:numId w:val="46"/>
      </w:numPr>
    </w:pPr>
    <w:rPr>
      <w:sz w:val="20"/>
      <w:szCs w:val="20"/>
      <w:lang w:val="es-ES"/>
    </w:rPr>
  </w:style>
  <w:style w:type="paragraph" w:customStyle="1" w:styleId="List29">
    <w:name w:val="List 29"/>
    <w:basedOn w:val="Normal"/>
    <w:uiPriority w:val="99"/>
    <w:semiHidden/>
    <w:rsid w:val="003C56B3"/>
    <w:pPr>
      <w:numPr>
        <w:numId w:val="47"/>
      </w:numPr>
    </w:pPr>
    <w:rPr>
      <w:sz w:val="20"/>
      <w:szCs w:val="20"/>
      <w:lang w:val="es-ES"/>
    </w:rPr>
  </w:style>
  <w:style w:type="paragraph" w:customStyle="1" w:styleId="List30">
    <w:name w:val="List 30"/>
    <w:basedOn w:val="Normal"/>
    <w:uiPriority w:val="99"/>
    <w:semiHidden/>
    <w:rsid w:val="003C56B3"/>
    <w:pPr>
      <w:numPr>
        <w:numId w:val="48"/>
      </w:numPr>
    </w:pPr>
    <w:rPr>
      <w:sz w:val="20"/>
      <w:szCs w:val="20"/>
      <w:lang w:val="es-ES"/>
    </w:rPr>
  </w:style>
  <w:style w:type="paragraph" w:customStyle="1" w:styleId="List31">
    <w:name w:val="List 31"/>
    <w:basedOn w:val="Normal"/>
    <w:uiPriority w:val="99"/>
    <w:semiHidden/>
    <w:rsid w:val="003C56B3"/>
    <w:pPr>
      <w:numPr>
        <w:numId w:val="49"/>
      </w:numPr>
    </w:pPr>
    <w:rPr>
      <w:sz w:val="20"/>
      <w:szCs w:val="20"/>
      <w:lang w:val="es-ES"/>
    </w:rPr>
  </w:style>
  <w:style w:type="paragraph" w:customStyle="1" w:styleId="List32">
    <w:name w:val="List 32"/>
    <w:basedOn w:val="Normal"/>
    <w:uiPriority w:val="99"/>
    <w:semiHidden/>
    <w:rsid w:val="003C56B3"/>
    <w:pPr>
      <w:numPr>
        <w:numId w:val="50"/>
      </w:numPr>
    </w:pPr>
    <w:rPr>
      <w:sz w:val="20"/>
      <w:szCs w:val="20"/>
      <w:lang w:val="es-ES"/>
    </w:rPr>
  </w:style>
  <w:style w:type="paragraph" w:customStyle="1" w:styleId="DefaultText2">
    <w:name w:val="Default Text:2"/>
    <w:basedOn w:val="Normal"/>
    <w:uiPriority w:val="99"/>
    <w:rsid w:val="003C56B3"/>
    <w:pPr>
      <w:overflowPunct w:val="0"/>
      <w:autoSpaceDE w:val="0"/>
      <w:autoSpaceDN w:val="0"/>
      <w:adjustRightInd w:val="0"/>
    </w:pPr>
    <w:rPr>
      <w:rFonts w:ascii="Arial" w:hAnsi="Arial" w:cs="Courier New"/>
      <w:sz w:val="22"/>
      <w:szCs w:val="22"/>
      <w:lang w:eastAsia="es-MX"/>
    </w:rPr>
  </w:style>
  <w:style w:type="character" w:customStyle="1" w:styleId="Cuadrculamediana1-nfasis2Car">
    <w:name w:val="Cuadrícula mediana 1 - Énfasis 2 Car"/>
    <w:link w:val="MediumGrid1-Accent21"/>
    <w:uiPriority w:val="34"/>
    <w:locked/>
    <w:rsid w:val="003C56B3"/>
    <w:rPr>
      <w:lang w:val="es-ES_tradnl" w:eastAsia="es-ES"/>
    </w:rPr>
  </w:style>
  <w:style w:type="paragraph" w:customStyle="1" w:styleId="MediumGrid1-Accent21">
    <w:name w:val="Medium Grid 1 - Accent 21"/>
    <w:basedOn w:val="Normal"/>
    <w:link w:val="Cuadrculamediana1-nfasis2Car"/>
    <w:uiPriority w:val="34"/>
    <w:qFormat/>
    <w:rsid w:val="003C56B3"/>
    <w:pPr>
      <w:ind w:left="708"/>
    </w:pPr>
    <w:rPr>
      <w:lang w:val="es-ES_tradnl"/>
    </w:rPr>
  </w:style>
  <w:style w:type="paragraph" w:customStyle="1" w:styleId="JDparrafp">
    <w:name w:val="JD parrafp"/>
    <w:basedOn w:val="Normal"/>
    <w:uiPriority w:val="99"/>
    <w:rsid w:val="003C56B3"/>
    <w:pPr>
      <w:widowControl w:val="0"/>
      <w:ind w:left="709"/>
      <w:jc w:val="both"/>
    </w:pPr>
    <w:rPr>
      <w:rFonts w:ascii="Arial" w:eastAsia="Calibri" w:hAnsi="Arial" w:cs="Arial"/>
      <w:sz w:val="18"/>
      <w:szCs w:val="20"/>
      <w:lang w:val="es-ES_tradnl"/>
    </w:rPr>
  </w:style>
  <w:style w:type="paragraph" w:customStyle="1" w:styleId="Listavistosa-nfasis12">
    <w:name w:val="Lista vistosa - Énfasis 12"/>
    <w:basedOn w:val="Normal"/>
    <w:uiPriority w:val="34"/>
    <w:qFormat/>
    <w:rsid w:val="003C56B3"/>
    <w:pPr>
      <w:ind w:left="708"/>
    </w:pPr>
    <w:rPr>
      <w:sz w:val="20"/>
      <w:szCs w:val="20"/>
      <w:lang w:eastAsia="es-MX"/>
    </w:rPr>
  </w:style>
  <w:style w:type="paragraph" w:customStyle="1" w:styleId="Chartsubhead">
    <w:name w:val="Chart_subhead"/>
    <w:basedOn w:val="Default"/>
    <w:next w:val="Default"/>
    <w:uiPriority w:val="99"/>
    <w:rsid w:val="003C56B3"/>
    <w:rPr>
      <w:rFonts w:ascii="Arial" w:eastAsia="Calibri" w:hAnsi="Arial" w:cs="Arial"/>
      <w:color w:val="auto"/>
      <w:lang w:val="es-ES" w:eastAsia="es-MX"/>
    </w:rPr>
  </w:style>
  <w:style w:type="paragraph" w:customStyle="1" w:styleId="Chartbody">
    <w:name w:val="Chart_body"/>
    <w:basedOn w:val="Default"/>
    <w:next w:val="Default"/>
    <w:uiPriority w:val="99"/>
    <w:rsid w:val="003C56B3"/>
    <w:rPr>
      <w:rFonts w:ascii="Arial" w:eastAsia="Calibri" w:hAnsi="Arial" w:cs="Arial"/>
      <w:color w:val="auto"/>
      <w:lang w:val="es-ES" w:eastAsia="es-MX"/>
    </w:rPr>
  </w:style>
  <w:style w:type="paragraph" w:customStyle="1" w:styleId="Cuerpo">
    <w:name w:val="Cuerpo"/>
    <w:basedOn w:val="Normal"/>
    <w:uiPriority w:val="99"/>
    <w:rsid w:val="003C56B3"/>
    <w:pPr>
      <w:spacing w:after="200" w:line="276" w:lineRule="auto"/>
    </w:pPr>
    <w:rPr>
      <w:rFonts w:ascii="Calibri" w:eastAsia="Calibri" w:hAnsi="Calibri"/>
      <w:color w:val="000000"/>
      <w:sz w:val="22"/>
      <w:szCs w:val="22"/>
      <w:lang w:eastAsia="es-MX"/>
    </w:rPr>
  </w:style>
  <w:style w:type="paragraph" w:customStyle="1" w:styleId="Blockquote">
    <w:name w:val="Blockquote"/>
    <w:basedOn w:val="Normal"/>
    <w:uiPriority w:val="99"/>
    <w:rsid w:val="003C56B3"/>
    <w:pPr>
      <w:widowControl w:val="0"/>
      <w:snapToGrid w:val="0"/>
      <w:spacing w:before="100" w:after="100"/>
      <w:ind w:left="360" w:right="360"/>
    </w:pPr>
    <w:rPr>
      <w:rFonts w:ascii="Arial Narrow" w:hAnsi="Arial Narrow"/>
      <w:szCs w:val="22"/>
      <w:lang w:val="es-ES_tradnl"/>
    </w:rPr>
  </w:style>
  <w:style w:type="paragraph" w:customStyle="1" w:styleId="Textocomentario2">
    <w:name w:val="Texto comentario2"/>
    <w:basedOn w:val="Normal"/>
    <w:next w:val="Textocomentario"/>
    <w:uiPriority w:val="99"/>
    <w:rsid w:val="003C56B3"/>
    <w:pPr>
      <w:spacing w:after="200"/>
    </w:pPr>
    <w:rPr>
      <w:rFonts w:ascii="Calibri" w:eastAsia="Calibri" w:hAnsi="Calibri"/>
      <w:sz w:val="20"/>
      <w:szCs w:val="20"/>
      <w:lang w:eastAsia="en-US"/>
    </w:rPr>
  </w:style>
  <w:style w:type="paragraph" w:customStyle="1" w:styleId="Sangra3detindependiente2">
    <w:name w:val="Sangría 3 de t. independiente2"/>
    <w:basedOn w:val="Normal"/>
    <w:next w:val="Sangra3detindependiente"/>
    <w:link w:val="Sangra3detindependienteCar"/>
    <w:uiPriority w:val="99"/>
    <w:rsid w:val="003C56B3"/>
    <w:pPr>
      <w:spacing w:after="120" w:line="276" w:lineRule="auto"/>
      <w:ind w:left="283"/>
    </w:pPr>
    <w:rPr>
      <w:sz w:val="16"/>
      <w:szCs w:val="16"/>
    </w:rPr>
  </w:style>
  <w:style w:type="paragraph" w:customStyle="1" w:styleId="TtulodeTDC1">
    <w:name w:val="Título de TDC1"/>
    <w:basedOn w:val="Ttulo1"/>
    <w:next w:val="Normal"/>
    <w:uiPriority w:val="39"/>
    <w:qFormat/>
    <w:rsid w:val="003C56B3"/>
    <w:pPr>
      <w:keepNext w:val="0"/>
      <w:keepLines w:val="0"/>
      <w:spacing w:after="100" w:afterAutospacing="1" w:line="276" w:lineRule="auto"/>
      <w:outlineLvl w:val="9"/>
    </w:pPr>
    <w:rPr>
      <w:rFonts w:ascii="Cambria" w:eastAsia="MS Gothic" w:hAnsi="Cambria"/>
      <w:b w:val="0"/>
      <w:bCs/>
      <w:color w:val="365F91"/>
      <w:sz w:val="28"/>
      <w:szCs w:val="28"/>
      <w:lang w:val="en-US" w:eastAsia="en-US"/>
    </w:rPr>
  </w:style>
  <w:style w:type="paragraph" w:customStyle="1" w:styleId="Tabladecuadrcula31">
    <w:name w:val="Tabla de cuadrícula 31"/>
    <w:basedOn w:val="Ttulo1"/>
    <w:next w:val="Normal"/>
    <w:uiPriority w:val="39"/>
    <w:qFormat/>
    <w:rsid w:val="003C56B3"/>
    <w:pPr>
      <w:spacing w:after="0" w:line="276" w:lineRule="auto"/>
      <w:outlineLvl w:val="9"/>
    </w:pPr>
    <w:rPr>
      <w:rFonts w:ascii="Cambria" w:hAnsi="Cambria"/>
      <w:bCs/>
      <w:color w:val="365F91"/>
      <w:sz w:val="28"/>
      <w:szCs w:val="28"/>
      <w:lang w:val="es-ES" w:eastAsia="es-MX"/>
    </w:rPr>
  </w:style>
  <w:style w:type="character" w:customStyle="1" w:styleId="MMNotesCar">
    <w:name w:val="MM Notes Car"/>
    <w:link w:val="MMNotes"/>
    <w:locked/>
    <w:rsid w:val="003C56B3"/>
    <w:rPr>
      <w:noProof/>
      <w:lang w:val="es-ES" w:eastAsia="ar-SA"/>
    </w:rPr>
  </w:style>
  <w:style w:type="paragraph" w:customStyle="1" w:styleId="MMNotes">
    <w:name w:val="MM Notes"/>
    <w:basedOn w:val="Textoindependiente"/>
    <w:link w:val="MMNotesCar"/>
    <w:rsid w:val="003C56B3"/>
    <w:pPr>
      <w:widowControl/>
      <w:suppressAutoHyphens w:val="0"/>
      <w:autoSpaceDE/>
      <w:spacing w:after="120" w:line="256" w:lineRule="auto"/>
      <w:jc w:val="left"/>
    </w:pPr>
    <w:rPr>
      <w:rFonts w:ascii="Times New Roman" w:hAnsi="Times New Roman"/>
      <w:b w:val="0"/>
      <w:bCs w:val="0"/>
      <w:noProof/>
    </w:rPr>
  </w:style>
  <w:style w:type="character" w:styleId="Nmerodelnea">
    <w:name w:val="line number"/>
    <w:semiHidden/>
    <w:unhideWhenUsed/>
    <w:rsid w:val="003C56B3"/>
    <w:rPr>
      <w:rFonts w:ascii="Times New Roman" w:hAnsi="Times New Roman" w:cs="Times New Roman" w:hint="default"/>
    </w:rPr>
  </w:style>
  <w:style w:type="character" w:styleId="Refdenotaalfinal">
    <w:name w:val="endnote reference"/>
    <w:uiPriority w:val="99"/>
    <w:semiHidden/>
    <w:unhideWhenUsed/>
    <w:rsid w:val="003C56B3"/>
    <w:rPr>
      <w:vertAlign w:val="superscript"/>
    </w:rPr>
  </w:style>
  <w:style w:type="character" w:customStyle="1" w:styleId="TtuloCar1">
    <w:name w:val="Título Car1"/>
    <w:uiPriority w:val="99"/>
    <w:locked/>
    <w:rsid w:val="003C56B3"/>
    <w:rPr>
      <w:rFonts w:ascii="Cambria" w:hAnsi="Cambria"/>
      <w:b/>
      <w:bCs/>
      <w:kern w:val="28"/>
      <w:sz w:val="32"/>
      <w:szCs w:val="32"/>
      <w:lang w:eastAsia="es-ES"/>
    </w:rPr>
  </w:style>
  <w:style w:type="character" w:customStyle="1" w:styleId="WW8Num4z1">
    <w:name w:val="WW8Num4z1"/>
    <w:rsid w:val="003C56B3"/>
    <w:rPr>
      <w:rFonts w:ascii="Courier New" w:hAnsi="Courier New" w:cs="Courier New" w:hint="default"/>
    </w:rPr>
  </w:style>
  <w:style w:type="character" w:customStyle="1" w:styleId="WW8Num16z0">
    <w:name w:val="WW8Num16z0"/>
    <w:rsid w:val="003C56B3"/>
    <w:rPr>
      <w:rFonts w:ascii="Wingdings 3" w:hAnsi="Wingdings 3" w:hint="default"/>
      <w:sz w:val="16"/>
    </w:rPr>
  </w:style>
  <w:style w:type="character" w:customStyle="1" w:styleId="WW8Num24z0">
    <w:name w:val="WW8Num24z0"/>
    <w:rsid w:val="003C56B3"/>
    <w:rPr>
      <w:rFonts w:ascii="Wingdings 3" w:hAnsi="Wingdings 3" w:hint="default"/>
      <w:sz w:val="16"/>
    </w:rPr>
  </w:style>
  <w:style w:type="character" w:customStyle="1" w:styleId="WW8Num25z0">
    <w:name w:val="WW8Num25z0"/>
    <w:rsid w:val="003C56B3"/>
    <w:rPr>
      <w:rFonts w:ascii="Arial" w:hAnsi="Arial" w:cs="Arial" w:hint="default"/>
      <w:b/>
      <w:bCs/>
      <w:sz w:val="24"/>
      <w:szCs w:val="24"/>
    </w:rPr>
  </w:style>
  <w:style w:type="character" w:customStyle="1" w:styleId="WW8Num26z0">
    <w:name w:val="WW8Num26z0"/>
    <w:rsid w:val="003C56B3"/>
    <w:rPr>
      <w:rFonts w:ascii="Arial" w:hAnsi="Arial" w:cs="Arial" w:hint="default"/>
      <w:sz w:val="16"/>
    </w:rPr>
  </w:style>
  <w:style w:type="character" w:customStyle="1" w:styleId="WW8Num27z0">
    <w:name w:val="WW8Num27z0"/>
    <w:rsid w:val="003C56B3"/>
    <w:rPr>
      <w:rFonts w:ascii="Wingdings 3" w:hAnsi="Wingdings 3" w:hint="default"/>
      <w:sz w:val="16"/>
    </w:rPr>
  </w:style>
  <w:style w:type="character" w:customStyle="1" w:styleId="WW8Num29z0">
    <w:name w:val="WW8Num29z0"/>
    <w:rsid w:val="003C56B3"/>
    <w:rPr>
      <w:rFonts w:ascii="Arial" w:hAnsi="Arial" w:cs="Arial" w:hint="default"/>
      <w:sz w:val="24"/>
      <w:szCs w:val="24"/>
    </w:rPr>
  </w:style>
  <w:style w:type="character" w:customStyle="1" w:styleId="WW8Num29z2">
    <w:name w:val="WW8Num29z2"/>
    <w:rsid w:val="003C56B3"/>
    <w:rPr>
      <w:rFonts w:ascii="Wingdings" w:hAnsi="Wingdings" w:hint="default"/>
    </w:rPr>
  </w:style>
  <w:style w:type="character" w:customStyle="1" w:styleId="WW8Num30z0">
    <w:name w:val="WW8Num30z0"/>
    <w:rsid w:val="003C56B3"/>
    <w:rPr>
      <w:rFonts w:ascii="Wingdings 3" w:hAnsi="Wingdings 3" w:hint="default"/>
      <w:sz w:val="16"/>
    </w:rPr>
  </w:style>
  <w:style w:type="character" w:customStyle="1" w:styleId="WW8Num31z0">
    <w:name w:val="WW8Num31z0"/>
    <w:rsid w:val="003C56B3"/>
    <w:rPr>
      <w:rFonts w:ascii="Symbol" w:hAnsi="Symbol" w:hint="default"/>
    </w:rPr>
  </w:style>
  <w:style w:type="character" w:customStyle="1" w:styleId="WW8Num31z1">
    <w:name w:val="WW8Num31z1"/>
    <w:rsid w:val="003C56B3"/>
    <w:rPr>
      <w:rFonts w:ascii="Times New Roman" w:hAnsi="Times New Roman" w:cs="Times New Roman" w:hint="default"/>
    </w:rPr>
  </w:style>
  <w:style w:type="character" w:customStyle="1" w:styleId="WW8Num31z2">
    <w:name w:val="WW8Num31z2"/>
    <w:rsid w:val="003C56B3"/>
    <w:rPr>
      <w:rFonts w:ascii="Wingdings" w:hAnsi="Wingdings" w:hint="default"/>
    </w:rPr>
  </w:style>
  <w:style w:type="character" w:customStyle="1" w:styleId="WW8Num31z4">
    <w:name w:val="WW8Num31z4"/>
    <w:rsid w:val="003C56B3"/>
    <w:rPr>
      <w:rFonts w:ascii="Courier New" w:hAnsi="Courier New" w:cs="Courier New" w:hint="default"/>
    </w:rPr>
  </w:style>
  <w:style w:type="character" w:customStyle="1" w:styleId="WW8Num32z0">
    <w:name w:val="WW8Num32z0"/>
    <w:rsid w:val="003C56B3"/>
    <w:rPr>
      <w:rFonts w:ascii="Wingdings 3" w:hAnsi="Wingdings 3" w:hint="default"/>
      <w:sz w:val="16"/>
    </w:rPr>
  </w:style>
  <w:style w:type="character" w:customStyle="1" w:styleId="WW8Num33z0">
    <w:name w:val="WW8Num33z0"/>
    <w:rsid w:val="003C56B3"/>
    <w:rPr>
      <w:rFonts w:ascii="Wingdings 3" w:hAnsi="Wingdings 3" w:hint="default"/>
      <w:sz w:val="16"/>
    </w:rPr>
  </w:style>
  <w:style w:type="character" w:customStyle="1" w:styleId="WW8Num34z0">
    <w:name w:val="WW8Num34z0"/>
    <w:rsid w:val="003C56B3"/>
    <w:rPr>
      <w:rFonts w:ascii="Wingdings 3" w:hAnsi="Wingdings 3" w:hint="default"/>
      <w:sz w:val="16"/>
    </w:rPr>
  </w:style>
  <w:style w:type="character" w:customStyle="1" w:styleId="WW8Num35z0">
    <w:name w:val="WW8Num35z0"/>
    <w:rsid w:val="003C56B3"/>
    <w:rPr>
      <w:rFonts w:ascii="Symbol" w:hAnsi="Symbol" w:hint="default"/>
    </w:rPr>
  </w:style>
  <w:style w:type="character" w:customStyle="1" w:styleId="WW8Num36z0">
    <w:name w:val="WW8Num36z0"/>
    <w:rsid w:val="003C56B3"/>
    <w:rPr>
      <w:rFonts w:ascii="Wingdings 3" w:hAnsi="Wingdings 3" w:hint="default"/>
      <w:sz w:val="16"/>
    </w:rPr>
  </w:style>
  <w:style w:type="character" w:customStyle="1" w:styleId="WW8Num36z1">
    <w:name w:val="WW8Num36z1"/>
    <w:rsid w:val="003C56B3"/>
    <w:rPr>
      <w:rFonts w:ascii="Courier New" w:hAnsi="Courier New" w:cs="Courier New" w:hint="default"/>
    </w:rPr>
  </w:style>
  <w:style w:type="character" w:customStyle="1" w:styleId="WW8Num37z0">
    <w:name w:val="WW8Num37z0"/>
    <w:rsid w:val="003C56B3"/>
    <w:rPr>
      <w:rFonts w:ascii="Wingdings 3" w:hAnsi="Wingdings 3" w:hint="default"/>
      <w:sz w:val="16"/>
    </w:rPr>
  </w:style>
  <w:style w:type="character" w:customStyle="1" w:styleId="WW8Num38z0">
    <w:name w:val="WW8Num38z0"/>
    <w:rsid w:val="003C56B3"/>
    <w:rPr>
      <w:rFonts w:ascii="Arial" w:hAnsi="Arial" w:cs="Arial" w:hint="default"/>
      <w:sz w:val="24"/>
      <w:szCs w:val="24"/>
    </w:rPr>
  </w:style>
  <w:style w:type="character" w:customStyle="1" w:styleId="WW8Num40z0">
    <w:name w:val="WW8Num40z0"/>
    <w:rsid w:val="003C56B3"/>
    <w:rPr>
      <w:rFonts w:ascii="Symbol" w:hAnsi="Symbol" w:hint="default"/>
    </w:rPr>
  </w:style>
  <w:style w:type="character" w:customStyle="1" w:styleId="WW8Num41z0">
    <w:name w:val="WW8Num41z0"/>
    <w:rsid w:val="003C56B3"/>
    <w:rPr>
      <w:rFonts w:ascii="Wingdings 3" w:hAnsi="Wingdings 3" w:hint="default"/>
      <w:sz w:val="16"/>
    </w:rPr>
  </w:style>
  <w:style w:type="character" w:customStyle="1" w:styleId="WW8Num42z0">
    <w:name w:val="WW8Num42z0"/>
    <w:rsid w:val="003C56B3"/>
    <w:rPr>
      <w:rFonts w:ascii="Wingdings 3" w:hAnsi="Wingdings 3" w:hint="default"/>
      <w:sz w:val="16"/>
    </w:rPr>
  </w:style>
  <w:style w:type="character" w:customStyle="1" w:styleId="WW8Num43z0">
    <w:name w:val="WW8Num43z0"/>
    <w:rsid w:val="003C56B3"/>
    <w:rPr>
      <w:rFonts w:ascii="Wingdings 3" w:hAnsi="Wingdings 3" w:hint="default"/>
      <w:sz w:val="16"/>
    </w:rPr>
  </w:style>
  <w:style w:type="character" w:customStyle="1" w:styleId="WW8Num44z0">
    <w:name w:val="WW8Num44z0"/>
    <w:rsid w:val="003C56B3"/>
    <w:rPr>
      <w:rFonts w:ascii="Wingdings 3" w:hAnsi="Wingdings 3" w:hint="default"/>
      <w:sz w:val="16"/>
    </w:rPr>
  </w:style>
  <w:style w:type="character" w:customStyle="1" w:styleId="WW8Num44z1">
    <w:name w:val="WW8Num44z1"/>
    <w:rsid w:val="003C56B3"/>
    <w:rPr>
      <w:rFonts w:ascii="Courier New" w:hAnsi="Courier New" w:cs="Courier New" w:hint="default"/>
    </w:rPr>
  </w:style>
  <w:style w:type="character" w:customStyle="1" w:styleId="WW8Num44z3">
    <w:name w:val="WW8Num44z3"/>
    <w:rsid w:val="003C56B3"/>
    <w:rPr>
      <w:rFonts w:ascii="Symbol" w:hAnsi="Symbol" w:hint="default"/>
    </w:rPr>
  </w:style>
  <w:style w:type="character" w:customStyle="1" w:styleId="WW8Num45z0">
    <w:name w:val="WW8Num45z0"/>
    <w:rsid w:val="003C56B3"/>
    <w:rPr>
      <w:rFonts w:ascii="Wingdings 3" w:hAnsi="Wingdings 3" w:hint="default"/>
      <w:sz w:val="16"/>
    </w:rPr>
  </w:style>
  <w:style w:type="character" w:customStyle="1" w:styleId="WW8Num45z1">
    <w:name w:val="WW8Num45z1"/>
    <w:rsid w:val="003C56B3"/>
    <w:rPr>
      <w:rFonts w:ascii="Courier New" w:hAnsi="Courier New" w:cs="Courier New" w:hint="default"/>
    </w:rPr>
  </w:style>
  <w:style w:type="character" w:customStyle="1" w:styleId="WW8Num46z0">
    <w:name w:val="WW8Num46z0"/>
    <w:rsid w:val="003C56B3"/>
    <w:rPr>
      <w:rFonts w:ascii="Wingdings 3" w:hAnsi="Wingdings 3" w:hint="default"/>
      <w:sz w:val="16"/>
    </w:rPr>
  </w:style>
  <w:style w:type="character" w:customStyle="1" w:styleId="WW8Num46z1">
    <w:name w:val="WW8Num46z1"/>
    <w:rsid w:val="003C56B3"/>
    <w:rPr>
      <w:rFonts w:ascii="Arial" w:hAnsi="Arial" w:cs="Arial" w:hint="default"/>
      <w:b/>
      <w:bCs w:val="0"/>
    </w:rPr>
  </w:style>
  <w:style w:type="character" w:customStyle="1" w:styleId="WW8Num51z1">
    <w:name w:val="WW8Num51z1"/>
    <w:rsid w:val="003C56B3"/>
    <w:rPr>
      <w:rFonts w:ascii="Courier New" w:hAnsi="Courier New" w:cs="Courier New" w:hint="default"/>
    </w:rPr>
  </w:style>
  <w:style w:type="character" w:customStyle="1" w:styleId="WW8Num66z1">
    <w:name w:val="WW8Num66z1"/>
    <w:rsid w:val="003C56B3"/>
    <w:rPr>
      <w:rFonts w:ascii="Courier New" w:hAnsi="Courier New" w:cs="Courier New" w:hint="default"/>
    </w:rPr>
  </w:style>
  <w:style w:type="character" w:customStyle="1" w:styleId="WW8Num86z1">
    <w:name w:val="WW8Num86z1"/>
    <w:rsid w:val="003C56B3"/>
    <w:rPr>
      <w:rFonts w:ascii="Courier New" w:hAnsi="Courier New" w:cs="Courier New" w:hint="default"/>
    </w:rPr>
  </w:style>
  <w:style w:type="character" w:customStyle="1" w:styleId="WW8Num95z0">
    <w:name w:val="WW8Num95z0"/>
    <w:rsid w:val="003C56B3"/>
    <w:rPr>
      <w:rFonts w:ascii="Wingdings" w:hAnsi="Wingdings" w:hint="default"/>
      <w:sz w:val="16"/>
      <w:szCs w:val="16"/>
    </w:rPr>
  </w:style>
  <w:style w:type="character" w:customStyle="1" w:styleId="Absatz-Standardschriftart">
    <w:name w:val="Absatz-Standardschriftart"/>
    <w:rsid w:val="003C56B3"/>
  </w:style>
  <w:style w:type="character" w:customStyle="1" w:styleId="WW-Absatz-Standardschriftart">
    <w:name w:val="WW-Absatz-Standardschriftart"/>
    <w:rsid w:val="003C56B3"/>
  </w:style>
  <w:style w:type="character" w:customStyle="1" w:styleId="WW-Absatz-Standardschriftart1">
    <w:name w:val="WW-Absatz-Standardschriftart1"/>
    <w:rsid w:val="003C56B3"/>
  </w:style>
  <w:style w:type="character" w:customStyle="1" w:styleId="WW8Num3z1">
    <w:name w:val="WW8Num3z1"/>
    <w:rsid w:val="003C56B3"/>
    <w:rPr>
      <w:rFonts w:ascii="Courier New" w:hAnsi="Courier New" w:cs="Courier New" w:hint="default"/>
    </w:rPr>
  </w:style>
  <w:style w:type="character" w:customStyle="1" w:styleId="WW8Num10z0">
    <w:name w:val="WW8Num10z0"/>
    <w:rsid w:val="003C56B3"/>
    <w:rPr>
      <w:rFonts w:ascii="Symbol" w:hAnsi="Symbol" w:hint="default"/>
    </w:rPr>
  </w:style>
  <w:style w:type="character" w:customStyle="1" w:styleId="WW8Num11z0">
    <w:name w:val="WW8Num11z0"/>
    <w:rsid w:val="003C56B3"/>
    <w:rPr>
      <w:rFonts w:ascii="Wingdings 3" w:hAnsi="Wingdings 3" w:hint="default"/>
      <w:sz w:val="16"/>
    </w:rPr>
  </w:style>
  <w:style w:type="character" w:customStyle="1" w:styleId="WW8Num12z0">
    <w:name w:val="WW8Num12z0"/>
    <w:rsid w:val="003C56B3"/>
    <w:rPr>
      <w:rFonts w:ascii="Wingdings 3" w:hAnsi="Wingdings 3" w:hint="default"/>
      <w:sz w:val="16"/>
    </w:rPr>
  </w:style>
  <w:style w:type="character" w:customStyle="1" w:styleId="WW8Num13z0">
    <w:name w:val="WW8Num13z0"/>
    <w:rsid w:val="003C56B3"/>
    <w:rPr>
      <w:rFonts w:ascii="Wingdings 3" w:hAnsi="Wingdings 3" w:hint="default"/>
      <w:sz w:val="16"/>
    </w:rPr>
  </w:style>
  <w:style w:type="character" w:customStyle="1" w:styleId="WW8Num15z0">
    <w:name w:val="WW8Num15z0"/>
    <w:rsid w:val="003C56B3"/>
    <w:rPr>
      <w:rFonts w:ascii="Wingdings 3" w:hAnsi="Wingdings 3" w:hint="default"/>
      <w:sz w:val="16"/>
    </w:rPr>
  </w:style>
  <w:style w:type="character" w:customStyle="1" w:styleId="WW8Num18z0">
    <w:name w:val="WW8Num18z0"/>
    <w:rsid w:val="003C56B3"/>
    <w:rPr>
      <w:rFonts w:ascii="Wingdings 3" w:hAnsi="Wingdings 3" w:hint="default"/>
      <w:sz w:val="16"/>
    </w:rPr>
  </w:style>
  <w:style w:type="character" w:customStyle="1" w:styleId="WW8Num19z0">
    <w:name w:val="WW8Num19z0"/>
    <w:rsid w:val="003C56B3"/>
    <w:rPr>
      <w:rFonts w:ascii="Wingdings 3" w:hAnsi="Wingdings 3" w:hint="default"/>
      <w:sz w:val="16"/>
    </w:rPr>
  </w:style>
  <w:style w:type="character" w:customStyle="1" w:styleId="WW8Num20z0">
    <w:name w:val="WW8Num20z0"/>
    <w:rsid w:val="003C56B3"/>
    <w:rPr>
      <w:rFonts w:ascii="Wingdings 3" w:hAnsi="Wingdings 3" w:hint="default"/>
      <w:sz w:val="16"/>
    </w:rPr>
  </w:style>
  <w:style w:type="character" w:customStyle="1" w:styleId="WW8Num21z0">
    <w:name w:val="WW8Num21z0"/>
    <w:rsid w:val="003C56B3"/>
    <w:rPr>
      <w:rFonts w:ascii="Wingdings 3" w:hAnsi="Wingdings 3" w:hint="default"/>
      <w:sz w:val="16"/>
    </w:rPr>
  </w:style>
  <w:style w:type="character" w:customStyle="1" w:styleId="WW8Num22z0">
    <w:name w:val="WW8Num22z0"/>
    <w:rsid w:val="003C56B3"/>
    <w:rPr>
      <w:rFonts w:ascii="Wingdings 3" w:hAnsi="Wingdings 3" w:hint="default"/>
      <w:sz w:val="16"/>
    </w:rPr>
  </w:style>
  <w:style w:type="character" w:customStyle="1" w:styleId="WW8Num23z0">
    <w:name w:val="WW8Num23z0"/>
    <w:rsid w:val="003C56B3"/>
    <w:rPr>
      <w:rFonts w:ascii="Wingdings 3" w:hAnsi="Wingdings 3" w:hint="default"/>
      <w:sz w:val="16"/>
    </w:rPr>
  </w:style>
  <w:style w:type="character" w:customStyle="1" w:styleId="WW8Num28z0">
    <w:name w:val="WW8Num28z0"/>
    <w:rsid w:val="003C56B3"/>
    <w:rPr>
      <w:rFonts w:ascii="Wingdings 3" w:hAnsi="Wingdings 3" w:hint="default"/>
      <w:sz w:val="16"/>
    </w:rPr>
  </w:style>
  <w:style w:type="character" w:customStyle="1" w:styleId="WW8Num28z2">
    <w:name w:val="WW8Num28z2"/>
    <w:rsid w:val="003C56B3"/>
    <w:rPr>
      <w:rFonts w:ascii="Wingdings" w:hAnsi="Wingdings" w:hint="default"/>
    </w:rPr>
  </w:style>
  <w:style w:type="character" w:customStyle="1" w:styleId="WW8Num30z1">
    <w:name w:val="WW8Num30z1"/>
    <w:rsid w:val="003C56B3"/>
    <w:rPr>
      <w:rFonts w:ascii="Courier New" w:hAnsi="Courier New" w:cs="Courier New" w:hint="default"/>
    </w:rPr>
  </w:style>
  <w:style w:type="character" w:customStyle="1" w:styleId="WW8Num30z2">
    <w:name w:val="WW8Num30z2"/>
    <w:rsid w:val="003C56B3"/>
    <w:rPr>
      <w:rFonts w:ascii="Wingdings" w:hAnsi="Wingdings" w:hint="default"/>
    </w:rPr>
  </w:style>
  <w:style w:type="character" w:customStyle="1" w:styleId="WW8Num30z4">
    <w:name w:val="WW8Num30z4"/>
    <w:rsid w:val="003C56B3"/>
    <w:rPr>
      <w:rFonts w:ascii="Courier New" w:hAnsi="Courier New" w:cs="Courier New" w:hint="default"/>
    </w:rPr>
  </w:style>
  <w:style w:type="character" w:customStyle="1" w:styleId="WW8Num30z5">
    <w:name w:val="WW8Num30z5"/>
    <w:rsid w:val="003C56B3"/>
    <w:rPr>
      <w:rFonts w:ascii="Wingdings" w:hAnsi="Wingdings" w:hint="default"/>
    </w:rPr>
  </w:style>
  <w:style w:type="character" w:customStyle="1" w:styleId="WW8Num39z0">
    <w:name w:val="WW8Num39z0"/>
    <w:rsid w:val="003C56B3"/>
    <w:rPr>
      <w:rFonts w:ascii="Wingdings 3" w:hAnsi="Wingdings 3" w:hint="default"/>
      <w:sz w:val="16"/>
    </w:rPr>
  </w:style>
  <w:style w:type="character" w:customStyle="1" w:styleId="WW8Num43z1">
    <w:name w:val="WW8Num43z1"/>
    <w:rsid w:val="003C56B3"/>
    <w:rPr>
      <w:rFonts w:ascii="Courier New" w:hAnsi="Courier New" w:cs="Courier New" w:hint="default"/>
    </w:rPr>
  </w:style>
  <w:style w:type="character" w:customStyle="1" w:styleId="WW8Num43z3">
    <w:name w:val="WW8Num43z3"/>
    <w:rsid w:val="003C56B3"/>
    <w:rPr>
      <w:rFonts w:ascii="Symbol" w:hAnsi="Symbol" w:hint="default"/>
    </w:rPr>
  </w:style>
  <w:style w:type="character" w:customStyle="1" w:styleId="WW-Absatz-Standardschriftart11">
    <w:name w:val="WW-Absatz-Standardschriftart11"/>
    <w:rsid w:val="003C56B3"/>
  </w:style>
  <w:style w:type="character" w:customStyle="1" w:styleId="WW8Num2z1">
    <w:name w:val="WW8Num2z1"/>
    <w:rsid w:val="003C56B3"/>
    <w:rPr>
      <w:rFonts w:ascii="Courier New" w:hAnsi="Courier New" w:cs="Courier New" w:hint="default"/>
    </w:rPr>
  </w:style>
  <w:style w:type="character" w:customStyle="1" w:styleId="WW8Num7z0">
    <w:name w:val="WW8Num7z0"/>
    <w:rsid w:val="003C56B3"/>
    <w:rPr>
      <w:rFonts w:ascii="Symbol" w:hAnsi="Symbol" w:hint="default"/>
    </w:rPr>
  </w:style>
  <w:style w:type="character" w:customStyle="1" w:styleId="WW8Num7z1">
    <w:name w:val="WW8Num7z1"/>
    <w:rsid w:val="003C56B3"/>
    <w:rPr>
      <w:rFonts w:ascii="Courier New" w:hAnsi="Courier New" w:cs="Courier New" w:hint="default"/>
    </w:rPr>
  </w:style>
  <w:style w:type="character" w:customStyle="1" w:styleId="WW8Num7z2">
    <w:name w:val="WW8Num7z2"/>
    <w:rsid w:val="003C56B3"/>
    <w:rPr>
      <w:rFonts w:ascii="Wingdings" w:hAnsi="Wingdings" w:hint="default"/>
    </w:rPr>
  </w:style>
  <w:style w:type="character" w:customStyle="1" w:styleId="WW8Num22z1">
    <w:name w:val="WW8Num22z1"/>
    <w:rsid w:val="003C56B3"/>
    <w:rPr>
      <w:rFonts w:ascii="Courier New" w:hAnsi="Courier New" w:cs="Courier New" w:hint="default"/>
    </w:rPr>
  </w:style>
  <w:style w:type="character" w:customStyle="1" w:styleId="WW8Num22z2">
    <w:name w:val="WW8Num22z2"/>
    <w:rsid w:val="003C56B3"/>
    <w:rPr>
      <w:rFonts w:ascii="Wingdings" w:hAnsi="Wingdings" w:hint="default"/>
    </w:rPr>
  </w:style>
  <w:style w:type="character" w:customStyle="1" w:styleId="WW8Num23z1">
    <w:name w:val="WW8Num23z1"/>
    <w:rsid w:val="003C56B3"/>
    <w:rPr>
      <w:rFonts w:ascii="Courier New" w:hAnsi="Courier New" w:cs="Courier New" w:hint="default"/>
    </w:rPr>
  </w:style>
  <w:style w:type="character" w:customStyle="1" w:styleId="WW8Num23z2">
    <w:name w:val="WW8Num23z2"/>
    <w:rsid w:val="003C56B3"/>
    <w:rPr>
      <w:rFonts w:ascii="Wingdings" w:hAnsi="Wingdings" w:hint="default"/>
    </w:rPr>
  </w:style>
  <w:style w:type="character" w:customStyle="1" w:styleId="WW8Num25z1">
    <w:name w:val="WW8Num25z1"/>
    <w:rsid w:val="003C56B3"/>
    <w:rPr>
      <w:rFonts w:ascii="Courier New" w:hAnsi="Courier New" w:cs="Courier New" w:hint="default"/>
    </w:rPr>
  </w:style>
  <w:style w:type="character" w:customStyle="1" w:styleId="WW8Num25z2">
    <w:name w:val="WW8Num25z2"/>
    <w:rsid w:val="003C56B3"/>
    <w:rPr>
      <w:rFonts w:ascii="Wingdings" w:hAnsi="Wingdings" w:hint="default"/>
    </w:rPr>
  </w:style>
  <w:style w:type="character" w:customStyle="1" w:styleId="WW8Num56z0">
    <w:name w:val="WW8Num56z0"/>
    <w:rsid w:val="003C56B3"/>
    <w:rPr>
      <w:rFonts w:ascii="Wingdings 3" w:hAnsi="Wingdings 3" w:hint="default"/>
      <w:sz w:val="16"/>
    </w:rPr>
  </w:style>
  <w:style w:type="character" w:customStyle="1" w:styleId="WW8Num58z0">
    <w:name w:val="WW8Num58z0"/>
    <w:rsid w:val="003C56B3"/>
    <w:rPr>
      <w:rFonts w:ascii="Wingdings 3" w:hAnsi="Wingdings 3" w:hint="default"/>
      <w:sz w:val="16"/>
    </w:rPr>
  </w:style>
  <w:style w:type="character" w:customStyle="1" w:styleId="WW8Num59z0">
    <w:name w:val="WW8Num59z0"/>
    <w:rsid w:val="003C56B3"/>
    <w:rPr>
      <w:rFonts w:ascii="Wingdings 3" w:hAnsi="Wingdings 3" w:hint="default"/>
      <w:sz w:val="24"/>
    </w:rPr>
  </w:style>
  <w:style w:type="character" w:customStyle="1" w:styleId="WW8Num60z0">
    <w:name w:val="WW8Num60z0"/>
    <w:rsid w:val="003C56B3"/>
    <w:rPr>
      <w:rFonts w:ascii="Wingdings 3" w:hAnsi="Wingdings 3" w:hint="default"/>
      <w:sz w:val="16"/>
    </w:rPr>
  </w:style>
  <w:style w:type="character" w:customStyle="1" w:styleId="WW8Num61z0">
    <w:name w:val="WW8Num61z0"/>
    <w:rsid w:val="003C56B3"/>
    <w:rPr>
      <w:rFonts w:ascii="Wingdings 3" w:hAnsi="Wingdings 3" w:hint="default"/>
      <w:sz w:val="16"/>
    </w:rPr>
  </w:style>
  <w:style w:type="character" w:customStyle="1" w:styleId="WW8Num61z1">
    <w:name w:val="WW8Num61z1"/>
    <w:rsid w:val="003C56B3"/>
    <w:rPr>
      <w:rFonts w:ascii="Courier New" w:hAnsi="Courier New" w:cs="Courier New" w:hint="default"/>
    </w:rPr>
  </w:style>
  <w:style w:type="character" w:customStyle="1" w:styleId="WW8Num61z2">
    <w:name w:val="WW8Num61z2"/>
    <w:rsid w:val="003C56B3"/>
    <w:rPr>
      <w:rFonts w:ascii="Wingdings" w:hAnsi="Wingdings" w:hint="default"/>
    </w:rPr>
  </w:style>
  <w:style w:type="character" w:customStyle="1" w:styleId="WW8Num61z3">
    <w:name w:val="WW8Num61z3"/>
    <w:rsid w:val="003C56B3"/>
    <w:rPr>
      <w:rFonts w:ascii="Symbol" w:hAnsi="Symbol" w:hint="default"/>
    </w:rPr>
  </w:style>
  <w:style w:type="character" w:customStyle="1" w:styleId="WW8Num62z0">
    <w:name w:val="WW8Num62z0"/>
    <w:rsid w:val="003C56B3"/>
    <w:rPr>
      <w:rFonts w:ascii="Wingdings 3" w:hAnsi="Wingdings 3" w:hint="default"/>
      <w:sz w:val="16"/>
    </w:rPr>
  </w:style>
  <w:style w:type="character" w:customStyle="1" w:styleId="WW8Num63z0">
    <w:name w:val="WW8Num63z0"/>
    <w:rsid w:val="003C56B3"/>
    <w:rPr>
      <w:rFonts w:ascii="Wingdings 3" w:hAnsi="Wingdings 3" w:hint="default"/>
      <w:sz w:val="16"/>
    </w:rPr>
  </w:style>
  <w:style w:type="character" w:customStyle="1" w:styleId="WW8Num64z0">
    <w:name w:val="WW8Num64z0"/>
    <w:rsid w:val="003C56B3"/>
    <w:rPr>
      <w:rFonts w:ascii="Wingdings 3" w:hAnsi="Wingdings 3" w:hint="default"/>
      <w:sz w:val="16"/>
    </w:rPr>
  </w:style>
  <w:style w:type="character" w:customStyle="1" w:styleId="WW8Num64z1">
    <w:name w:val="WW8Num64z1"/>
    <w:rsid w:val="003C56B3"/>
    <w:rPr>
      <w:rFonts w:ascii="Courier New" w:hAnsi="Courier New" w:cs="Courier New" w:hint="default"/>
    </w:rPr>
  </w:style>
  <w:style w:type="character" w:customStyle="1" w:styleId="WW8Num64z2">
    <w:name w:val="WW8Num64z2"/>
    <w:rsid w:val="003C56B3"/>
    <w:rPr>
      <w:rFonts w:ascii="Wingdings" w:hAnsi="Wingdings" w:hint="default"/>
    </w:rPr>
  </w:style>
  <w:style w:type="character" w:customStyle="1" w:styleId="WW8Num65z0">
    <w:name w:val="WW8Num65z0"/>
    <w:rsid w:val="003C56B3"/>
    <w:rPr>
      <w:rFonts w:ascii="Wingdings 3" w:hAnsi="Wingdings 3" w:hint="default"/>
      <w:sz w:val="16"/>
    </w:rPr>
  </w:style>
  <w:style w:type="character" w:customStyle="1" w:styleId="WW8Num65z1">
    <w:name w:val="WW8Num65z1"/>
    <w:rsid w:val="003C56B3"/>
    <w:rPr>
      <w:rFonts w:ascii="Courier New" w:hAnsi="Courier New" w:cs="Courier New" w:hint="default"/>
    </w:rPr>
  </w:style>
  <w:style w:type="character" w:customStyle="1" w:styleId="WW8Num65z2">
    <w:name w:val="WW8Num65z2"/>
    <w:rsid w:val="003C56B3"/>
    <w:rPr>
      <w:rFonts w:ascii="Wingdings" w:hAnsi="Wingdings" w:hint="default"/>
    </w:rPr>
  </w:style>
  <w:style w:type="character" w:customStyle="1" w:styleId="WW8Num67z0">
    <w:name w:val="WW8Num67z0"/>
    <w:rsid w:val="003C56B3"/>
    <w:rPr>
      <w:rFonts w:ascii="Wingdings 3" w:hAnsi="Wingdings 3" w:hint="default"/>
      <w:sz w:val="16"/>
    </w:rPr>
  </w:style>
  <w:style w:type="character" w:customStyle="1" w:styleId="WW8Num68z0">
    <w:name w:val="WW8Num68z0"/>
    <w:rsid w:val="003C56B3"/>
    <w:rPr>
      <w:rFonts w:ascii="Wingdings" w:hAnsi="Wingdings" w:hint="default"/>
    </w:rPr>
  </w:style>
  <w:style w:type="character" w:customStyle="1" w:styleId="WW8Num69z0">
    <w:name w:val="WW8Num69z0"/>
    <w:rsid w:val="003C56B3"/>
    <w:rPr>
      <w:rFonts w:ascii="Wingdings 3" w:hAnsi="Wingdings 3" w:hint="default"/>
      <w:sz w:val="16"/>
    </w:rPr>
  </w:style>
  <w:style w:type="character" w:customStyle="1" w:styleId="WW8Num70z0">
    <w:name w:val="WW8Num70z0"/>
    <w:rsid w:val="003C56B3"/>
    <w:rPr>
      <w:rFonts w:ascii="Wingdings 3" w:hAnsi="Wingdings 3" w:hint="default"/>
      <w:sz w:val="16"/>
    </w:rPr>
  </w:style>
  <w:style w:type="character" w:customStyle="1" w:styleId="WW8Num71z0">
    <w:name w:val="WW8Num71z0"/>
    <w:rsid w:val="003C56B3"/>
    <w:rPr>
      <w:rFonts w:ascii="Wingdings 3" w:hAnsi="Wingdings 3" w:hint="default"/>
      <w:sz w:val="16"/>
    </w:rPr>
  </w:style>
  <w:style w:type="character" w:customStyle="1" w:styleId="WW8Num71z1">
    <w:name w:val="WW8Num71z1"/>
    <w:rsid w:val="003C56B3"/>
    <w:rPr>
      <w:rFonts w:ascii="Courier New" w:hAnsi="Courier New" w:cs="Courier New" w:hint="default"/>
    </w:rPr>
  </w:style>
  <w:style w:type="character" w:customStyle="1" w:styleId="WW8Num71z2">
    <w:name w:val="WW8Num71z2"/>
    <w:rsid w:val="003C56B3"/>
    <w:rPr>
      <w:rFonts w:ascii="Wingdings" w:hAnsi="Wingdings" w:hint="default"/>
    </w:rPr>
  </w:style>
  <w:style w:type="character" w:customStyle="1" w:styleId="WW8Num71z3">
    <w:name w:val="WW8Num71z3"/>
    <w:rsid w:val="003C56B3"/>
    <w:rPr>
      <w:rFonts w:ascii="Symbol" w:hAnsi="Symbol" w:hint="default"/>
    </w:rPr>
  </w:style>
  <w:style w:type="character" w:customStyle="1" w:styleId="WW8Num72z0">
    <w:name w:val="WW8Num72z0"/>
    <w:rsid w:val="003C56B3"/>
    <w:rPr>
      <w:rFonts w:ascii="Planet Benson 2" w:hAnsi="Planet Benson 2" w:hint="default"/>
      <w:sz w:val="16"/>
    </w:rPr>
  </w:style>
  <w:style w:type="character" w:customStyle="1" w:styleId="WW8Num73z0">
    <w:name w:val="WW8Num73z0"/>
    <w:rsid w:val="003C56B3"/>
    <w:rPr>
      <w:rFonts w:ascii="Wingdings 3" w:hAnsi="Wingdings 3" w:hint="default"/>
      <w:sz w:val="16"/>
    </w:rPr>
  </w:style>
  <w:style w:type="character" w:customStyle="1" w:styleId="WW8Num75z0">
    <w:name w:val="WW8Num75z0"/>
    <w:rsid w:val="003C56B3"/>
    <w:rPr>
      <w:rFonts w:ascii="Wingdings 3" w:hAnsi="Wingdings 3" w:hint="default"/>
      <w:sz w:val="16"/>
    </w:rPr>
  </w:style>
  <w:style w:type="character" w:customStyle="1" w:styleId="WW8Num76z0">
    <w:name w:val="WW8Num76z0"/>
    <w:rsid w:val="003C56B3"/>
    <w:rPr>
      <w:rFonts w:ascii="Wingdings 3" w:hAnsi="Wingdings 3" w:hint="default"/>
      <w:sz w:val="16"/>
    </w:rPr>
  </w:style>
  <w:style w:type="character" w:customStyle="1" w:styleId="WW8Num77z0">
    <w:name w:val="WW8Num77z0"/>
    <w:rsid w:val="003C56B3"/>
    <w:rPr>
      <w:rFonts w:ascii="Wingdings 3" w:hAnsi="Wingdings 3" w:hint="default"/>
      <w:sz w:val="16"/>
    </w:rPr>
  </w:style>
  <w:style w:type="character" w:customStyle="1" w:styleId="WW8Num77z1">
    <w:name w:val="WW8Num77z1"/>
    <w:rsid w:val="003C56B3"/>
    <w:rPr>
      <w:rFonts w:ascii="Courier New" w:hAnsi="Courier New" w:cs="Courier New" w:hint="default"/>
    </w:rPr>
  </w:style>
  <w:style w:type="character" w:customStyle="1" w:styleId="WW8Num78z0">
    <w:name w:val="WW8Num78z0"/>
    <w:rsid w:val="003C56B3"/>
    <w:rPr>
      <w:rFonts w:ascii="Wingdings 3" w:hAnsi="Wingdings 3" w:hint="default"/>
      <w:sz w:val="16"/>
    </w:rPr>
  </w:style>
  <w:style w:type="character" w:customStyle="1" w:styleId="WW8Num79z0">
    <w:name w:val="WW8Num79z0"/>
    <w:rsid w:val="003C56B3"/>
    <w:rPr>
      <w:rFonts w:ascii="Wingdings 3" w:hAnsi="Wingdings 3" w:hint="default"/>
      <w:sz w:val="16"/>
    </w:rPr>
  </w:style>
  <w:style w:type="character" w:customStyle="1" w:styleId="WW8Num80z0">
    <w:name w:val="WW8Num80z0"/>
    <w:rsid w:val="003C56B3"/>
    <w:rPr>
      <w:rFonts w:ascii="Wingdings" w:hAnsi="Wingdings" w:hint="default"/>
    </w:rPr>
  </w:style>
  <w:style w:type="character" w:customStyle="1" w:styleId="WW8Num81z0">
    <w:name w:val="WW8Num81z0"/>
    <w:rsid w:val="003C56B3"/>
    <w:rPr>
      <w:rFonts w:ascii="Times New Roman" w:hAnsi="Times New Roman" w:cs="Times New Roman" w:hint="default"/>
    </w:rPr>
  </w:style>
  <w:style w:type="character" w:customStyle="1" w:styleId="WW8Num82z0">
    <w:name w:val="WW8Num82z0"/>
    <w:rsid w:val="003C56B3"/>
    <w:rPr>
      <w:rFonts w:ascii="Symbol" w:hAnsi="Symbol" w:hint="default"/>
    </w:rPr>
  </w:style>
  <w:style w:type="character" w:customStyle="1" w:styleId="WW8Num82z1">
    <w:name w:val="WW8Num82z1"/>
    <w:rsid w:val="003C56B3"/>
    <w:rPr>
      <w:rFonts w:ascii="Courier New" w:hAnsi="Courier New" w:cs="Courier New" w:hint="default"/>
    </w:rPr>
  </w:style>
  <w:style w:type="character" w:customStyle="1" w:styleId="WW8Num82z2">
    <w:name w:val="WW8Num82z2"/>
    <w:rsid w:val="003C56B3"/>
    <w:rPr>
      <w:rFonts w:ascii="Wingdings" w:hAnsi="Wingdings" w:hint="default"/>
    </w:rPr>
  </w:style>
  <w:style w:type="character" w:customStyle="1" w:styleId="WW8Num83z0">
    <w:name w:val="WW8Num83z0"/>
    <w:rsid w:val="003C56B3"/>
    <w:rPr>
      <w:rFonts w:ascii="Wingdings" w:hAnsi="Wingdings" w:hint="default"/>
    </w:rPr>
  </w:style>
  <w:style w:type="character" w:customStyle="1" w:styleId="WW8Num84z0">
    <w:name w:val="WW8Num84z0"/>
    <w:rsid w:val="003C56B3"/>
    <w:rPr>
      <w:rFonts w:ascii="Times New Roman" w:hAnsi="Times New Roman" w:cs="Times New Roman" w:hint="default"/>
    </w:rPr>
  </w:style>
  <w:style w:type="character" w:customStyle="1" w:styleId="WW8Num85z0">
    <w:name w:val="WW8Num85z0"/>
    <w:rsid w:val="003C56B3"/>
    <w:rPr>
      <w:b/>
      <w:bCs w:val="0"/>
      <w:i w:val="0"/>
      <w:iCs w:val="0"/>
    </w:rPr>
  </w:style>
  <w:style w:type="character" w:customStyle="1" w:styleId="WW8Num86z0">
    <w:name w:val="WW8Num86z0"/>
    <w:rsid w:val="003C56B3"/>
    <w:rPr>
      <w:b/>
      <w:bCs w:val="0"/>
      <w:i w:val="0"/>
      <w:iCs w:val="0"/>
    </w:rPr>
  </w:style>
  <w:style w:type="character" w:customStyle="1" w:styleId="WW8Num87z0">
    <w:name w:val="WW8Num87z0"/>
    <w:rsid w:val="003C56B3"/>
    <w:rPr>
      <w:rFonts w:ascii="Wingdings" w:hAnsi="Wingdings" w:hint="default"/>
      <w:sz w:val="16"/>
    </w:rPr>
  </w:style>
  <w:style w:type="character" w:customStyle="1" w:styleId="WW8Num88z0">
    <w:name w:val="WW8Num88z0"/>
    <w:rsid w:val="003C56B3"/>
    <w:rPr>
      <w:rFonts w:ascii="Wingdings" w:hAnsi="Wingdings" w:hint="default"/>
    </w:rPr>
  </w:style>
  <w:style w:type="character" w:customStyle="1" w:styleId="WW8Num89z0">
    <w:name w:val="WW8Num89z0"/>
    <w:rsid w:val="003C56B3"/>
    <w:rPr>
      <w:rFonts w:ascii="Times New Roman" w:hAnsi="Times New Roman" w:cs="Times New Roman" w:hint="default"/>
    </w:rPr>
  </w:style>
  <w:style w:type="character" w:customStyle="1" w:styleId="WW8Num91z0">
    <w:name w:val="WW8Num91z0"/>
    <w:rsid w:val="003C56B3"/>
    <w:rPr>
      <w:rFonts w:ascii="Wingdings" w:hAnsi="Wingdings" w:hint="default"/>
    </w:rPr>
  </w:style>
  <w:style w:type="character" w:customStyle="1" w:styleId="WW8Num92z0">
    <w:name w:val="WW8Num92z0"/>
    <w:rsid w:val="003C56B3"/>
    <w:rPr>
      <w:rFonts w:ascii="Symbol" w:hAnsi="Symbol" w:hint="default"/>
      <w:color w:val="auto"/>
      <w:sz w:val="16"/>
      <w:szCs w:val="16"/>
    </w:rPr>
  </w:style>
  <w:style w:type="character" w:customStyle="1" w:styleId="WW8Num92z1">
    <w:name w:val="WW8Num92z1"/>
    <w:rsid w:val="003C56B3"/>
    <w:rPr>
      <w:rFonts w:ascii="Courier New" w:hAnsi="Courier New" w:cs="Courier New" w:hint="default"/>
    </w:rPr>
  </w:style>
  <w:style w:type="character" w:customStyle="1" w:styleId="WW8Num92z2">
    <w:name w:val="WW8Num92z2"/>
    <w:rsid w:val="003C56B3"/>
    <w:rPr>
      <w:rFonts w:ascii="Wingdings" w:hAnsi="Wingdings" w:hint="default"/>
    </w:rPr>
  </w:style>
  <w:style w:type="character" w:customStyle="1" w:styleId="WW8Num92z3">
    <w:name w:val="WW8Num92z3"/>
    <w:rsid w:val="003C56B3"/>
    <w:rPr>
      <w:rFonts w:ascii="Symbol" w:hAnsi="Symbol" w:hint="default"/>
    </w:rPr>
  </w:style>
  <w:style w:type="character" w:customStyle="1" w:styleId="WW8Num93z0">
    <w:name w:val="WW8Num93z0"/>
    <w:rsid w:val="003C56B3"/>
    <w:rPr>
      <w:b/>
      <w:bCs w:val="0"/>
    </w:rPr>
  </w:style>
  <w:style w:type="character" w:customStyle="1" w:styleId="WW8Num94z0">
    <w:name w:val="WW8Num94z0"/>
    <w:rsid w:val="003C56B3"/>
    <w:rPr>
      <w:rFonts w:ascii="Wingdings" w:hAnsi="Wingdings" w:hint="default"/>
    </w:rPr>
  </w:style>
  <w:style w:type="character" w:customStyle="1" w:styleId="WW8Num95z1">
    <w:name w:val="WW8Num95z1"/>
    <w:rsid w:val="003C56B3"/>
    <w:rPr>
      <w:rFonts w:ascii="Courier New" w:hAnsi="Courier New" w:cs="Courier New" w:hint="default"/>
    </w:rPr>
  </w:style>
  <w:style w:type="character" w:customStyle="1" w:styleId="WW8Num95z2">
    <w:name w:val="WW8Num95z2"/>
    <w:rsid w:val="003C56B3"/>
    <w:rPr>
      <w:rFonts w:ascii="Wingdings" w:hAnsi="Wingdings" w:hint="default"/>
    </w:rPr>
  </w:style>
  <w:style w:type="character" w:customStyle="1" w:styleId="WW8Num95z3">
    <w:name w:val="WW8Num95z3"/>
    <w:rsid w:val="003C56B3"/>
    <w:rPr>
      <w:rFonts w:ascii="Symbol" w:hAnsi="Symbol" w:hint="default"/>
    </w:rPr>
  </w:style>
  <w:style w:type="character" w:customStyle="1" w:styleId="WW8Num96z0">
    <w:name w:val="WW8Num96z0"/>
    <w:rsid w:val="003C56B3"/>
    <w:rPr>
      <w:rFonts w:ascii="Times New Roman" w:hAnsi="Times New Roman" w:cs="Times New Roman" w:hint="default"/>
    </w:rPr>
  </w:style>
  <w:style w:type="character" w:customStyle="1" w:styleId="WW8Num97z0">
    <w:name w:val="WW8Num97z0"/>
    <w:rsid w:val="003C56B3"/>
    <w:rPr>
      <w:rFonts w:ascii="Times New Roman" w:hAnsi="Times New Roman" w:cs="Times New Roman" w:hint="default"/>
    </w:rPr>
  </w:style>
  <w:style w:type="character" w:customStyle="1" w:styleId="WW8Num98z0">
    <w:name w:val="WW8Num98z0"/>
    <w:rsid w:val="003C56B3"/>
    <w:rPr>
      <w:rFonts w:ascii="Wingdings" w:hAnsi="Wingdings" w:hint="default"/>
    </w:rPr>
  </w:style>
  <w:style w:type="character" w:customStyle="1" w:styleId="WW8Num98z1">
    <w:name w:val="WW8Num98z1"/>
    <w:rsid w:val="003C56B3"/>
    <w:rPr>
      <w:rFonts w:ascii="Courier New" w:hAnsi="Courier New" w:cs="Courier New" w:hint="default"/>
    </w:rPr>
  </w:style>
  <w:style w:type="character" w:customStyle="1" w:styleId="WW8Num98z3">
    <w:name w:val="WW8Num98z3"/>
    <w:rsid w:val="003C56B3"/>
    <w:rPr>
      <w:rFonts w:ascii="Symbol" w:hAnsi="Symbol" w:hint="default"/>
    </w:rPr>
  </w:style>
  <w:style w:type="character" w:customStyle="1" w:styleId="WW8Num99z0">
    <w:name w:val="WW8Num99z0"/>
    <w:rsid w:val="003C56B3"/>
    <w:rPr>
      <w:rFonts w:ascii="Wingdings" w:hAnsi="Wingdings" w:hint="default"/>
    </w:rPr>
  </w:style>
  <w:style w:type="character" w:customStyle="1" w:styleId="WW8Num100z1">
    <w:name w:val="WW8Num100z1"/>
    <w:rsid w:val="003C56B3"/>
    <w:rPr>
      <w:rFonts w:ascii="Times New Roman" w:hAnsi="Times New Roman" w:cs="Times New Roman" w:hint="default"/>
    </w:rPr>
  </w:style>
  <w:style w:type="character" w:customStyle="1" w:styleId="WW8Num102z0">
    <w:name w:val="WW8Num102z0"/>
    <w:rsid w:val="003C56B3"/>
    <w:rPr>
      <w:rFonts w:ascii="Arial" w:hAnsi="Arial" w:cs="Times New Roman" w:hint="default"/>
      <w:b w:val="0"/>
      <w:bCs w:val="0"/>
      <w:i w:val="0"/>
      <w:iCs w:val="0"/>
    </w:rPr>
  </w:style>
  <w:style w:type="character" w:customStyle="1" w:styleId="WW8Num102z1">
    <w:name w:val="WW8Num102z1"/>
    <w:rsid w:val="003C56B3"/>
    <w:rPr>
      <w:rFonts w:ascii="Times New Roman" w:hAnsi="Times New Roman" w:cs="Times New Roman" w:hint="default"/>
      <w:b w:val="0"/>
      <w:bCs w:val="0"/>
      <w:i w:val="0"/>
      <w:iCs w:val="0"/>
    </w:rPr>
  </w:style>
  <w:style w:type="character" w:customStyle="1" w:styleId="WW8Num102z2">
    <w:name w:val="WW8Num102z2"/>
    <w:rsid w:val="003C56B3"/>
    <w:rPr>
      <w:rFonts w:ascii="Times New Roman" w:hAnsi="Times New Roman" w:cs="Times New Roman" w:hint="default"/>
    </w:rPr>
  </w:style>
  <w:style w:type="character" w:customStyle="1" w:styleId="WW8Num103z0">
    <w:name w:val="WW8Num103z0"/>
    <w:rsid w:val="003C56B3"/>
    <w:rPr>
      <w:rFonts w:ascii="Times New Roman" w:hAnsi="Times New Roman" w:cs="Times New Roman" w:hint="default"/>
      <w:b/>
      <w:bCs w:val="0"/>
    </w:rPr>
  </w:style>
  <w:style w:type="character" w:customStyle="1" w:styleId="WW8Num103z2">
    <w:name w:val="WW8Num103z2"/>
    <w:rsid w:val="003C56B3"/>
    <w:rPr>
      <w:rFonts w:ascii="Times New Roman" w:hAnsi="Times New Roman" w:cs="Times New Roman" w:hint="default"/>
    </w:rPr>
  </w:style>
  <w:style w:type="character" w:customStyle="1" w:styleId="WW8Num104z0">
    <w:name w:val="WW8Num104z0"/>
    <w:rsid w:val="003C56B3"/>
    <w:rPr>
      <w:rFonts w:ascii="Times New Roman" w:hAnsi="Times New Roman" w:cs="Times New Roman" w:hint="default"/>
    </w:rPr>
  </w:style>
  <w:style w:type="character" w:customStyle="1" w:styleId="WW8Num105z0">
    <w:name w:val="WW8Num105z0"/>
    <w:rsid w:val="003C56B3"/>
    <w:rPr>
      <w:rFonts w:ascii="Wingdings" w:hAnsi="Wingdings" w:hint="default"/>
    </w:rPr>
  </w:style>
  <w:style w:type="character" w:customStyle="1" w:styleId="WW8Num106z0">
    <w:name w:val="WW8Num106z0"/>
    <w:rsid w:val="003C56B3"/>
    <w:rPr>
      <w:rFonts w:ascii="Wingdings" w:hAnsi="Wingdings" w:hint="default"/>
    </w:rPr>
  </w:style>
  <w:style w:type="character" w:customStyle="1" w:styleId="WW8Num107z0">
    <w:name w:val="WW8Num107z0"/>
    <w:rsid w:val="003C56B3"/>
    <w:rPr>
      <w:rFonts w:ascii="Wingdings" w:hAnsi="Wingdings" w:hint="default"/>
    </w:rPr>
  </w:style>
  <w:style w:type="character" w:customStyle="1" w:styleId="WW8Num108z0">
    <w:name w:val="WW8Num108z0"/>
    <w:rsid w:val="003C56B3"/>
    <w:rPr>
      <w:rFonts w:ascii="Symbol" w:hAnsi="Symbol" w:hint="default"/>
    </w:rPr>
  </w:style>
  <w:style w:type="character" w:customStyle="1" w:styleId="WW8Num108z1">
    <w:name w:val="WW8Num108z1"/>
    <w:rsid w:val="003C56B3"/>
    <w:rPr>
      <w:rFonts w:ascii="Courier New" w:hAnsi="Courier New" w:cs="Courier New" w:hint="default"/>
    </w:rPr>
  </w:style>
  <w:style w:type="character" w:customStyle="1" w:styleId="WW8Num108z2">
    <w:name w:val="WW8Num108z2"/>
    <w:rsid w:val="003C56B3"/>
    <w:rPr>
      <w:rFonts w:ascii="Wingdings" w:hAnsi="Wingdings" w:hint="default"/>
    </w:rPr>
  </w:style>
  <w:style w:type="character" w:customStyle="1" w:styleId="WW8Num109z0">
    <w:name w:val="WW8Num109z0"/>
    <w:rsid w:val="003C56B3"/>
    <w:rPr>
      <w:rFonts w:ascii="Wingdings" w:hAnsi="Wingdings" w:hint="default"/>
    </w:rPr>
  </w:style>
  <w:style w:type="character" w:customStyle="1" w:styleId="WW8Num109z1">
    <w:name w:val="WW8Num109z1"/>
    <w:rsid w:val="003C56B3"/>
    <w:rPr>
      <w:rFonts w:ascii="Courier New" w:hAnsi="Courier New" w:cs="Courier New" w:hint="default"/>
    </w:rPr>
  </w:style>
  <w:style w:type="character" w:customStyle="1" w:styleId="WW8Num109z3">
    <w:name w:val="WW8Num109z3"/>
    <w:rsid w:val="003C56B3"/>
    <w:rPr>
      <w:rFonts w:ascii="Symbol" w:hAnsi="Symbol" w:hint="default"/>
    </w:rPr>
  </w:style>
  <w:style w:type="character" w:customStyle="1" w:styleId="WW8Num110z0">
    <w:name w:val="WW8Num110z0"/>
    <w:rsid w:val="003C56B3"/>
    <w:rPr>
      <w:rFonts w:ascii="Symbol" w:hAnsi="Symbol" w:hint="default"/>
    </w:rPr>
  </w:style>
  <w:style w:type="character" w:customStyle="1" w:styleId="WW8Num110z1">
    <w:name w:val="WW8Num110z1"/>
    <w:rsid w:val="003C56B3"/>
    <w:rPr>
      <w:rFonts w:ascii="Times New Roman" w:eastAsia="Times New Roman" w:hAnsi="Times New Roman" w:cs="Times New Roman" w:hint="default"/>
    </w:rPr>
  </w:style>
  <w:style w:type="character" w:customStyle="1" w:styleId="WW8Num110z2">
    <w:name w:val="WW8Num110z2"/>
    <w:rsid w:val="003C56B3"/>
    <w:rPr>
      <w:rFonts w:ascii="Wingdings" w:hAnsi="Wingdings" w:hint="default"/>
      <w:sz w:val="24"/>
      <w:szCs w:val="24"/>
    </w:rPr>
  </w:style>
  <w:style w:type="character" w:customStyle="1" w:styleId="WW8Num110z4">
    <w:name w:val="WW8Num110z4"/>
    <w:rsid w:val="003C56B3"/>
    <w:rPr>
      <w:rFonts w:ascii="Courier New" w:hAnsi="Courier New" w:cs="Courier New" w:hint="default"/>
    </w:rPr>
  </w:style>
  <w:style w:type="character" w:customStyle="1" w:styleId="WW8Num110z5">
    <w:name w:val="WW8Num110z5"/>
    <w:rsid w:val="003C56B3"/>
    <w:rPr>
      <w:rFonts w:ascii="Wingdings" w:hAnsi="Wingdings" w:hint="default"/>
    </w:rPr>
  </w:style>
  <w:style w:type="character" w:customStyle="1" w:styleId="WW8Num111z0">
    <w:name w:val="WW8Num111z0"/>
    <w:rsid w:val="003C56B3"/>
    <w:rPr>
      <w:rFonts w:ascii="Symbol" w:hAnsi="Symbol" w:hint="default"/>
    </w:rPr>
  </w:style>
  <w:style w:type="character" w:customStyle="1" w:styleId="WW8Num111z1">
    <w:name w:val="WW8Num111z1"/>
    <w:rsid w:val="003C56B3"/>
    <w:rPr>
      <w:rFonts w:ascii="Courier New" w:hAnsi="Courier New" w:cs="Courier New" w:hint="default"/>
    </w:rPr>
  </w:style>
  <w:style w:type="character" w:customStyle="1" w:styleId="WW8Num111z2">
    <w:name w:val="WW8Num111z2"/>
    <w:rsid w:val="003C56B3"/>
    <w:rPr>
      <w:rFonts w:ascii="Wingdings" w:hAnsi="Wingdings" w:hint="default"/>
    </w:rPr>
  </w:style>
  <w:style w:type="character" w:customStyle="1" w:styleId="WW8Num112z0">
    <w:name w:val="WW8Num112z0"/>
    <w:rsid w:val="003C56B3"/>
    <w:rPr>
      <w:rFonts w:ascii="Symbol" w:hAnsi="Symbol" w:hint="default"/>
    </w:rPr>
  </w:style>
  <w:style w:type="character" w:customStyle="1" w:styleId="WW8Num112z1">
    <w:name w:val="WW8Num112z1"/>
    <w:rsid w:val="003C56B3"/>
    <w:rPr>
      <w:rFonts w:ascii="Courier New" w:hAnsi="Courier New" w:cs="Courier New" w:hint="default"/>
    </w:rPr>
  </w:style>
  <w:style w:type="character" w:customStyle="1" w:styleId="WW8Num112z2">
    <w:name w:val="WW8Num112z2"/>
    <w:rsid w:val="003C56B3"/>
    <w:rPr>
      <w:rFonts w:ascii="Wingdings" w:hAnsi="Wingdings" w:hint="default"/>
    </w:rPr>
  </w:style>
  <w:style w:type="character" w:customStyle="1" w:styleId="WW8Num113z0">
    <w:name w:val="WW8Num113z0"/>
    <w:rsid w:val="003C56B3"/>
    <w:rPr>
      <w:rFonts w:ascii="Wingdings" w:hAnsi="Wingdings" w:hint="default"/>
    </w:rPr>
  </w:style>
  <w:style w:type="character" w:customStyle="1" w:styleId="WW8Num114z0">
    <w:name w:val="WW8Num114z0"/>
    <w:rsid w:val="003C56B3"/>
    <w:rPr>
      <w:rFonts w:ascii="Symbol" w:hAnsi="Symbol" w:hint="default"/>
    </w:rPr>
  </w:style>
  <w:style w:type="character" w:customStyle="1" w:styleId="WW8Num114z1">
    <w:name w:val="WW8Num114z1"/>
    <w:rsid w:val="003C56B3"/>
    <w:rPr>
      <w:rFonts w:ascii="Courier New" w:hAnsi="Courier New" w:cs="Courier New" w:hint="default"/>
    </w:rPr>
  </w:style>
  <w:style w:type="character" w:customStyle="1" w:styleId="WW8Num114z2">
    <w:name w:val="WW8Num114z2"/>
    <w:rsid w:val="003C56B3"/>
    <w:rPr>
      <w:rFonts w:ascii="Wingdings" w:hAnsi="Wingdings" w:hint="default"/>
    </w:rPr>
  </w:style>
  <w:style w:type="character" w:customStyle="1" w:styleId="WW8Num115z0">
    <w:name w:val="WW8Num115z0"/>
    <w:rsid w:val="003C56B3"/>
    <w:rPr>
      <w:rFonts w:ascii="Wingdings" w:hAnsi="Wingdings" w:hint="default"/>
      <w:sz w:val="16"/>
      <w:szCs w:val="16"/>
    </w:rPr>
  </w:style>
  <w:style w:type="character" w:customStyle="1" w:styleId="WW8Num115z1">
    <w:name w:val="WW8Num115z1"/>
    <w:rsid w:val="003C56B3"/>
    <w:rPr>
      <w:rFonts w:ascii="Courier New" w:hAnsi="Courier New" w:cs="Courier New" w:hint="default"/>
    </w:rPr>
  </w:style>
  <w:style w:type="character" w:customStyle="1" w:styleId="WW8Num115z2">
    <w:name w:val="WW8Num115z2"/>
    <w:rsid w:val="003C56B3"/>
    <w:rPr>
      <w:rFonts w:ascii="Wingdings" w:hAnsi="Wingdings" w:hint="default"/>
    </w:rPr>
  </w:style>
  <w:style w:type="character" w:customStyle="1" w:styleId="WW8Num115z3">
    <w:name w:val="WW8Num115z3"/>
    <w:rsid w:val="003C56B3"/>
    <w:rPr>
      <w:rFonts w:ascii="Symbol" w:hAnsi="Symbol" w:hint="default"/>
    </w:rPr>
  </w:style>
  <w:style w:type="character" w:customStyle="1" w:styleId="WW8Num116z0">
    <w:name w:val="WW8Num116z0"/>
    <w:rsid w:val="003C56B3"/>
    <w:rPr>
      <w:rFonts w:ascii="Symbol" w:hAnsi="Symbol" w:hint="default"/>
    </w:rPr>
  </w:style>
  <w:style w:type="character" w:customStyle="1" w:styleId="WW8Num116z1">
    <w:name w:val="WW8Num116z1"/>
    <w:rsid w:val="003C56B3"/>
    <w:rPr>
      <w:rFonts w:ascii="Courier New" w:hAnsi="Courier New" w:cs="Courier New" w:hint="default"/>
    </w:rPr>
  </w:style>
  <w:style w:type="character" w:customStyle="1" w:styleId="WW8Num116z2">
    <w:name w:val="WW8Num116z2"/>
    <w:rsid w:val="003C56B3"/>
    <w:rPr>
      <w:rFonts w:ascii="Wingdings" w:hAnsi="Wingdings" w:hint="default"/>
    </w:rPr>
  </w:style>
  <w:style w:type="character" w:customStyle="1" w:styleId="WW8Num117z0">
    <w:name w:val="WW8Num117z0"/>
    <w:rsid w:val="003C56B3"/>
    <w:rPr>
      <w:rFonts w:ascii="Times New Roman" w:hAnsi="Times New Roman" w:cs="Times New Roman" w:hint="default"/>
    </w:rPr>
  </w:style>
  <w:style w:type="character" w:customStyle="1" w:styleId="WW8Num118z0">
    <w:name w:val="WW8Num118z0"/>
    <w:rsid w:val="003C56B3"/>
    <w:rPr>
      <w:rFonts w:ascii="Wingdings" w:hAnsi="Wingdings" w:hint="default"/>
    </w:rPr>
  </w:style>
  <w:style w:type="character" w:customStyle="1" w:styleId="WW8Num119z0">
    <w:name w:val="WW8Num119z0"/>
    <w:rsid w:val="003C56B3"/>
    <w:rPr>
      <w:rFonts w:ascii="Symbol" w:hAnsi="Symbol" w:hint="default"/>
    </w:rPr>
  </w:style>
  <w:style w:type="character" w:customStyle="1" w:styleId="WW8Num119z1">
    <w:name w:val="WW8Num119z1"/>
    <w:rsid w:val="003C56B3"/>
    <w:rPr>
      <w:rFonts w:ascii="Courier New" w:hAnsi="Courier New" w:cs="Courier New" w:hint="default"/>
    </w:rPr>
  </w:style>
  <w:style w:type="character" w:customStyle="1" w:styleId="WW8Num119z2">
    <w:name w:val="WW8Num119z2"/>
    <w:rsid w:val="003C56B3"/>
    <w:rPr>
      <w:rFonts w:ascii="Wingdings" w:hAnsi="Wingdings" w:hint="default"/>
    </w:rPr>
  </w:style>
  <w:style w:type="character" w:customStyle="1" w:styleId="WW8Num120z0">
    <w:name w:val="WW8Num120z0"/>
    <w:rsid w:val="003C56B3"/>
    <w:rPr>
      <w:rFonts w:ascii="Times New Roman" w:hAnsi="Times New Roman" w:cs="Times New Roman" w:hint="default"/>
      <w:b/>
      <w:bCs w:val="0"/>
    </w:rPr>
  </w:style>
  <w:style w:type="character" w:customStyle="1" w:styleId="WW8Num120z1">
    <w:name w:val="WW8Num120z1"/>
    <w:rsid w:val="003C56B3"/>
    <w:rPr>
      <w:rFonts w:ascii="Times New Roman" w:hAnsi="Times New Roman" w:cs="Times New Roman" w:hint="default"/>
    </w:rPr>
  </w:style>
  <w:style w:type="character" w:customStyle="1" w:styleId="WW8Num122z0">
    <w:name w:val="WW8Num122z0"/>
    <w:rsid w:val="003C56B3"/>
    <w:rPr>
      <w:rFonts w:ascii="Times New Roman" w:hAnsi="Times New Roman" w:cs="Times New Roman" w:hint="default"/>
    </w:rPr>
  </w:style>
  <w:style w:type="character" w:customStyle="1" w:styleId="WW8Num123z0">
    <w:name w:val="WW8Num123z0"/>
    <w:rsid w:val="003C56B3"/>
    <w:rPr>
      <w:rFonts w:ascii="Symbol" w:hAnsi="Symbol" w:hint="default"/>
    </w:rPr>
  </w:style>
  <w:style w:type="character" w:customStyle="1" w:styleId="WW8Num123z1">
    <w:name w:val="WW8Num123z1"/>
    <w:rsid w:val="003C56B3"/>
    <w:rPr>
      <w:rFonts w:ascii="Courier New" w:hAnsi="Courier New" w:cs="Courier New" w:hint="default"/>
    </w:rPr>
  </w:style>
  <w:style w:type="character" w:customStyle="1" w:styleId="WW8Num123z2">
    <w:name w:val="WW8Num123z2"/>
    <w:rsid w:val="003C56B3"/>
    <w:rPr>
      <w:rFonts w:ascii="Wingdings" w:hAnsi="Wingdings" w:hint="default"/>
    </w:rPr>
  </w:style>
  <w:style w:type="character" w:customStyle="1" w:styleId="WW8Num124z0">
    <w:name w:val="WW8Num124z0"/>
    <w:rsid w:val="003C56B3"/>
    <w:rPr>
      <w:rFonts w:ascii="Times New Roman" w:hAnsi="Times New Roman" w:cs="Times New Roman" w:hint="default"/>
    </w:rPr>
  </w:style>
  <w:style w:type="character" w:customStyle="1" w:styleId="WW8Num125z0">
    <w:name w:val="WW8Num125z0"/>
    <w:rsid w:val="003C56B3"/>
    <w:rPr>
      <w:rFonts w:ascii="Symbol" w:hAnsi="Symbol" w:hint="default"/>
    </w:rPr>
  </w:style>
  <w:style w:type="character" w:customStyle="1" w:styleId="WW8Num125z1">
    <w:name w:val="WW8Num125z1"/>
    <w:rsid w:val="003C56B3"/>
    <w:rPr>
      <w:rFonts w:ascii="Courier New" w:hAnsi="Courier New" w:cs="Courier New" w:hint="default"/>
    </w:rPr>
  </w:style>
  <w:style w:type="character" w:customStyle="1" w:styleId="WW8Num125z2">
    <w:name w:val="WW8Num125z2"/>
    <w:rsid w:val="003C56B3"/>
    <w:rPr>
      <w:rFonts w:ascii="Wingdings" w:hAnsi="Wingdings" w:hint="default"/>
    </w:rPr>
  </w:style>
  <w:style w:type="character" w:customStyle="1" w:styleId="WW8Num126z0">
    <w:name w:val="WW8Num126z0"/>
    <w:rsid w:val="003C56B3"/>
    <w:rPr>
      <w:rFonts w:ascii="Wingdings" w:hAnsi="Wingdings" w:hint="default"/>
    </w:rPr>
  </w:style>
  <w:style w:type="character" w:customStyle="1" w:styleId="WW8Num127z0">
    <w:name w:val="WW8Num127z0"/>
    <w:rsid w:val="003C56B3"/>
    <w:rPr>
      <w:rFonts w:ascii="Wingdings" w:hAnsi="Wingdings" w:hint="default"/>
    </w:rPr>
  </w:style>
  <w:style w:type="character" w:customStyle="1" w:styleId="Fuentedeprrafopredeter2">
    <w:name w:val="Fuente de párrafo predeter.2"/>
    <w:rsid w:val="003C56B3"/>
  </w:style>
  <w:style w:type="character" w:customStyle="1" w:styleId="CarCarCar">
    <w:name w:val="Car Car Car"/>
    <w:rsid w:val="003C56B3"/>
    <w:rPr>
      <w:rFonts w:ascii="Arial" w:hAnsi="Arial" w:cs="Arial" w:hint="default"/>
      <w:sz w:val="24"/>
      <w:lang w:val="es-MX" w:eastAsia="ar-SA" w:bidi="ar-SA"/>
    </w:rPr>
  </w:style>
  <w:style w:type="character" w:customStyle="1" w:styleId="CarCar">
    <w:name w:val="Car Car"/>
    <w:rsid w:val="003C56B3"/>
    <w:rPr>
      <w:rFonts w:ascii="Arial" w:hAnsi="Arial" w:cs="Arial" w:hint="default"/>
      <w:sz w:val="24"/>
      <w:lang w:val="es-MX" w:eastAsia="ar-SA" w:bidi="ar-SA"/>
    </w:rPr>
  </w:style>
  <w:style w:type="character" w:customStyle="1" w:styleId="Smbolodenotaalpie">
    <w:name w:val="Símbolo de nota al pie"/>
    <w:rsid w:val="003C56B3"/>
    <w:rPr>
      <w:rFonts w:ascii="Arial" w:hAnsi="Arial" w:cs="Arial" w:hint="default"/>
      <w:b/>
      <w:bCs w:val="0"/>
      <w:vertAlign w:val="superscript"/>
    </w:rPr>
  </w:style>
  <w:style w:type="character" w:customStyle="1" w:styleId="Heading4CharCharChar">
    <w:name w:val="Heading 4 Char Char Char"/>
    <w:rsid w:val="003C56B3"/>
    <w:rPr>
      <w:b/>
      <w:bCs w:val="0"/>
      <w:i/>
      <w:iCs w:val="0"/>
      <w:sz w:val="24"/>
      <w:lang w:val="es-MX" w:eastAsia="ar-SA" w:bidi="ar-SA"/>
    </w:rPr>
  </w:style>
  <w:style w:type="character" w:customStyle="1" w:styleId="Ttulo3CarCar">
    <w:name w:val="Título 3 Car Car"/>
    <w:rsid w:val="003C56B3"/>
    <w:rPr>
      <w:rFonts w:ascii="Arial" w:hAnsi="Arial" w:cs="Arial" w:hint="default"/>
      <w:b/>
      <w:bCs w:val="0"/>
      <w:i/>
      <w:iCs w:val="0"/>
      <w:sz w:val="24"/>
      <w:lang w:val="es-MX" w:eastAsia="ar-SA" w:bidi="ar-SA"/>
    </w:rPr>
  </w:style>
  <w:style w:type="character" w:customStyle="1" w:styleId="BodyText21CarCar">
    <w:name w:val="Body Text 21 Car Car"/>
    <w:rsid w:val="003C56B3"/>
    <w:rPr>
      <w:rFonts w:ascii="Arial" w:hAnsi="Arial" w:cs="Arial" w:hint="default"/>
      <w:sz w:val="22"/>
      <w:lang w:val="es-ES_tradnl" w:eastAsia="ar-SA" w:bidi="ar-SA"/>
    </w:rPr>
  </w:style>
  <w:style w:type="character" w:customStyle="1" w:styleId="CarCar1">
    <w:name w:val="Car Car1"/>
    <w:rsid w:val="003C56B3"/>
    <w:rPr>
      <w:rFonts w:ascii="Arial" w:hAnsi="Arial" w:cs="Arial" w:hint="default"/>
      <w:sz w:val="24"/>
      <w:lang w:val="es-MX" w:eastAsia="ar-SA" w:bidi="ar-SA"/>
    </w:rPr>
  </w:style>
  <w:style w:type="character" w:customStyle="1" w:styleId="WW8Num20z1">
    <w:name w:val="WW8Num20z1"/>
    <w:rsid w:val="003C56B3"/>
    <w:rPr>
      <w:rFonts w:ascii="Courier New" w:hAnsi="Courier New" w:cs="Courier New" w:hint="default"/>
    </w:rPr>
  </w:style>
  <w:style w:type="character" w:customStyle="1" w:styleId="HeaderCarCar">
    <w:name w:val="*Header Car Car"/>
    <w:rsid w:val="003C56B3"/>
    <w:rPr>
      <w:rFonts w:ascii="Arial" w:hAnsi="Arial" w:cs="Arial" w:hint="default"/>
      <w:sz w:val="24"/>
      <w:lang w:val="es-MX" w:eastAsia="ar-SA" w:bidi="ar-SA"/>
    </w:rPr>
  </w:style>
  <w:style w:type="character" w:customStyle="1" w:styleId="Refdecomentario1">
    <w:name w:val="Ref. de comentario1"/>
    <w:rsid w:val="003C56B3"/>
    <w:rPr>
      <w:sz w:val="16"/>
      <w:szCs w:val="16"/>
    </w:rPr>
  </w:style>
  <w:style w:type="character" w:customStyle="1" w:styleId="Heading1Char">
    <w:name w:val="Heading 1 Char"/>
    <w:rsid w:val="003C56B3"/>
    <w:rPr>
      <w:rFonts w:ascii="Arial" w:hAnsi="Arial" w:cs="Arial" w:hint="default"/>
      <w:b/>
      <w:bCs w:val="0"/>
      <w:sz w:val="24"/>
      <w:lang w:val="es-MX" w:eastAsia="ar-SA" w:bidi="ar-SA"/>
    </w:rPr>
  </w:style>
  <w:style w:type="character" w:customStyle="1" w:styleId="Heading2Char">
    <w:name w:val="Heading 2 Char"/>
    <w:rsid w:val="003C56B3"/>
    <w:rPr>
      <w:rFonts w:ascii="Arial" w:hAnsi="Arial" w:cs="Arial" w:hint="default"/>
      <w:b/>
      <w:bCs w:val="0"/>
      <w:sz w:val="24"/>
      <w:lang w:val="es-MX" w:eastAsia="ar-SA" w:bidi="ar-SA"/>
    </w:rPr>
  </w:style>
  <w:style w:type="character" w:customStyle="1" w:styleId="Heading3Char">
    <w:name w:val="Heading 3 Char"/>
    <w:rsid w:val="003C56B3"/>
    <w:rPr>
      <w:rFonts w:ascii="Arial" w:hAnsi="Arial" w:cs="Arial" w:hint="default"/>
      <w:b/>
      <w:bCs w:val="0"/>
      <w:i/>
      <w:iCs w:val="0"/>
      <w:sz w:val="24"/>
      <w:lang w:val="es-MX" w:eastAsia="ar-SA" w:bidi="ar-SA"/>
    </w:rPr>
  </w:style>
  <w:style w:type="character" w:customStyle="1" w:styleId="Heading5Char">
    <w:name w:val="Heading 5 Char"/>
    <w:rsid w:val="003C56B3"/>
    <w:rPr>
      <w:rFonts w:ascii="Arial" w:hAnsi="Arial" w:cs="Arial" w:hint="default"/>
      <w:sz w:val="22"/>
      <w:lang w:val="es-MX" w:eastAsia="ar-SA" w:bidi="ar-SA"/>
    </w:rPr>
  </w:style>
  <w:style w:type="character" w:customStyle="1" w:styleId="Heading6Char">
    <w:name w:val="Heading 6 Char"/>
    <w:rsid w:val="003C56B3"/>
    <w:rPr>
      <w:rFonts w:ascii="Arial" w:hAnsi="Arial" w:cs="Arial" w:hint="default"/>
      <w:i/>
      <w:iCs w:val="0"/>
      <w:sz w:val="22"/>
      <w:lang w:val="es-MX" w:eastAsia="ar-SA" w:bidi="ar-SA"/>
    </w:rPr>
  </w:style>
  <w:style w:type="character" w:customStyle="1" w:styleId="Heading7Char">
    <w:name w:val="Heading 7 Char"/>
    <w:rsid w:val="003C56B3"/>
    <w:rPr>
      <w:rFonts w:ascii="Arial" w:hAnsi="Arial" w:cs="Arial" w:hint="default"/>
      <w:lang w:val="es-MX" w:eastAsia="ar-SA" w:bidi="ar-SA"/>
    </w:rPr>
  </w:style>
  <w:style w:type="character" w:customStyle="1" w:styleId="Heading8Char">
    <w:name w:val="Heading 8 Char"/>
    <w:rsid w:val="003C56B3"/>
    <w:rPr>
      <w:rFonts w:ascii="Arial" w:hAnsi="Arial" w:cs="Arial" w:hint="default"/>
      <w:i/>
      <w:iCs w:val="0"/>
      <w:lang w:val="es-MX" w:eastAsia="ar-SA" w:bidi="ar-SA"/>
    </w:rPr>
  </w:style>
  <w:style w:type="character" w:customStyle="1" w:styleId="Heading9Char">
    <w:name w:val="Heading 9 Char"/>
    <w:rsid w:val="003C56B3"/>
    <w:rPr>
      <w:rFonts w:ascii="Arial" w:hAnsi="Arial" w:cs="Arial" w:hint="default"/>
      <w:i/>
      <w:iCs w:val="0"/>
      <w:sz w:val="18"/>
      <w:lang w:val="es-MX" w:eastAsia="ar-SA" w:bidi="ar-SA"/>
    </w:rPr>
  </w:style>
  <w:style w:type="character" w:customStyle="1" w:styleId="HeaderChar">
    <w:name w:val="Header Char"/>
    <w:rsid w:val="003C56B3"/>
    <w:rPr>
      <w:rFonts w:ascii="Times New Roman" w:eastAsia="Batang" w:hAnsi="Times New Roman" w:cs="Times New Roman" w:hint="default"/>
      <w:lang w:val="en-US"/>
    </w:rPr>
  </w:style>
  <w:style w:type="character" w:customStyle="1" w:styleId="FooterChar">
    <w:name w:val="Footer Char"/>
    <w:rsid w:val="003C56B3"/>
    <w:rPr>
      <w:rFonts w:ascii="Arial" w:hAnsi="Arial" w:cs="Times New Roman" w:hint="default"/>
      <w:sz w:val="24"/>
    </w:rPr>
  </w:style>
  <w:style w:type="character" w:customStyle="1" w:styleId="FootnoteTextChar">
    <w:name w:val="Footnote Text Char"/>
    <w:rsid w:val="003C56B3"/>
    <w:rPr>
      <w:rFonts w:ascii="Arial" w:hAnsi="Arial" w:cs="Arial" w:hint="default"/>
      <w:sz w:val="18"/>
      <w:lang w:val="es-MX" w:eastAsia="ar-SA" w:bidi="ar-SA"/>
    </w:rPr>
  </w:style>
  <w:style w:type="character" w:customStyle="1" w:styleId="TitleChar">
    <w:name w:val="Title Char"/>
    <w:rsid w:val="003C56B3"/>
    <w:rPr>
      <w:rFonts w:ascii="Arial" w:hAnsi="Arial" w:cs="Arial" w:hint="default"/>
      <w:b/>
      <w:bCs w:val="0"/>
      <w:sz w:val="24"/>
      <w:lang w:val="es-MX" w:eastAsia="ar-SA" w:bidi="ar-SA"/>
    </w:rPr>
  </w:style>
  <w:style w:type="character" w:customStyle="1" w:styleId="BodyTextChar">
    <w:name w:val="Body Text Char"/>
    <w:uiPriority w:val="99"/>
    <w:rsid w:val="003C56B3"/>
    <w:rPr>
      <w:rFonts w:ascii="Arial" w:hAnsi="Arial" w:cs="Arial" w:hint="default"/>
      <w:b/>
      <w:bCs/>
      <w:sz w:val="24"/>
      <w:lang w:val="es-ES" w:eastAsia="ar-SA" w:bidi="ar-SA"/>
    </w:rPr>
  </w:style>
  <w:style w:type="character" w:customStyle="1" w:styleId="BodyText3Char">
    <w:name w:val="Body Text 3 Char"/>
    <w:rsid w:val="003C56B3"/>
    <w:rPr>
      <w:rFonts w:ascii="Arial" w:hAnsi="Arial" w:cs="Arial" w:hint="default"/>
      <w:b/>
      <w:bCs/>
      <w:i/>
      <w:iCs w:val="0"/>
      <w:sz w:val="24"/>
      <w:lang w:val="es-ES" w:eastAsia="ar-SA" w:bidi="ar-SA"/>
    </w:rPr>
  </w:style>
  <w:style w:type="character" w:customStyle="1" w:styleId="BodyText2Char">
    <w:name w:val="Body Text 2 Char"/>
    <w:rsid w:val="003C56B3"/>
    <w:rPr>
      <w:rFonts w:ascii="Arial" w:hAnsi="Arial" w:cs="Arial" w:hint="default"/>
      <w:bCs/>
      <w:color w:val="FF6600"/>
      <w:sz w:val="24"/>
      <w:lang w:val="es-ES" w:eastAsia="ar-SA" w:bidi="ar-SA"/>
    </w:rPr>
  </w:style>
  <w:style w:type="character" w:customStyle="1" w:styleId="BodyTextIndentChar">
    <w:name w:val="Body Text Indent Char"/>
    <w:rsid w:val="003C56B3"/>
    <w:rPr>
      <w:rFonts w:ascii="Arial" w:hAnsi="Arial" w:cs="Arial" w:hint="default"/>
      <w:b/>
      <w:bCs w:val="0"/>
      <w:sz w:val="24"/>
      <w:lang w:val="es-ES" w:eastAsia="ar-SA" w:bidi="ar-SA"/>
    </w:rPr>
  </w:style>
  <w:style w:type="character" w:customStyle="1" w:styleId="BodyTextIndent2Char">
    <w:name w:val="Body Text Indent 2 Char"/>
    <w:rsid w:val="003C56B3"/>
    <w:rPr>
      <w:rFonts w:ascii="Arial" w:hAnsi="Arial" w:cs="Arial" w:hint="default"/>
      <w:bCs/>
      <w:sz w:val="24"/>
      <w:lang w:val="es-ES" w:eastAsia="ar-SA" w:bidi="ar-SA"/>
    </w:rPr>
  </w:style>
  <w:style w:type="character" w:customStyle="1" w:styleId="CommentTextChar">
    <w:name w:val="Comment Text Char"/>
    <w:rsid w:val="003C56B3"/>
    <w:rPr>
      <w:b/>
      <w:bCs w:val="0"/>
      <w:lang w:val="es-ES" w:eastAsia="ar-SA" w:bidi="ar-SA"/>
    </w:rPr>
  </w:style>
  <w:style w:type="character" w:customStyle="1" w:styleId="BodyTextIndent3Char">
    <w:name w:val="Body Text Indent 3 Char"/>
    <w:rsid w:val="003C56B3"/>
    <w:rPr>
      <w:rFonts w:ascii="Arial" w:hAnsi="Arial" w:cs="Arial" w:hint="default"/>
      <w:color w:val="FF0000"/>
      <w:w w:val="90"/>
      <w:kern w:val="2"/>
      <w:sz w:val="24"/>
      <w:lang w:val="es-MX" w:eastAsia="ar-SA" w:bidi="ar-SA"/>
    </w:rPr>
  </w:style>
  <w:style w:type="character" w:customStyle="1" w:styleId="BalloonTextChar">
    <w:name w:val="Balloon Text Char"/>
    <w:rsid w:val="003C56B3"/>
    <w:rPr>
      <w:rFonts w:ascii="Tahoma" w:hAnsi="Tahoma" w:cs="Tahoma" w:hint="default"/>
      <w:sz w:val="16"/>
      <w:szCs w:val="16"/>
      <w:lang w:val="es-MX" w:eastAsia="ar-SA" w:bidi="ar-SA"/>
    </w:rPr>
  </w:style>
  <w:style w:type="character" w:customStyle="1" w:styleId="WW8Num17z2">
    <w:name w:val="WW8Num17z2"/>
    <w:rsid w:val="003C56B3"/>
    <w:rPr>
      <w:rFonts w:ascii="Times New Roman" w:hAnsi="Times New Roman" w:cs="Times New Roman" w:hint="default"/>
    </w:rPr>
  </w:style>
  <w:style w:type="character" w:customStyle="1" w:styleId="WW8Num15z1">
    <w:name w:val="WW8Num15z1"/>
    <w:rsid w:val="003C56B3"/>
    <w:rPr>
      <w:rFonts w:ascii="Times New Roman" w:hAnsi="Times New Roman" w:cs="Times New Roman" w:hint="default"/>
    </w:rPr>
  </w:style>
  <w:style w:type="character" w:customStyle="1" w:styleId="WW8Num5z0">
    <w:name w:val="WW8Num5z0"/>
    <w:rsid w:val="003C56B3"/>
    <w:rPr>
      <w:rFonts w:ascii="Wingdings" w:hAnsi="Wingdings" w:hint="default"/>
    </w:rPr>
  </w:style>
  <w:style w:type="character" w:customStyle="1" w:styleId="MessageHeaderChar">
    <w:name w:val="Message Header Char"/>
    <w:rsid w:val="003C56B3"/>
    <w:rPr>
      <w:rFonts w:ascii="Batang" w:eastAsia="Batang" w:hAnsi="Batang" w:hint="eastAsia"/>
      <w:lang w:val="es-ES" w:eastAsia="ar-SA" w:bidi="ar-SA"/>
    </w:rPr>
  </w:style>
  <w:style w:type="character" w:customStyle="1" w:styleId="HeaderChar1">
    <w:name w:val="Header Char1"/>
    <w:aliases w:val="*Header Char1,Encabezado1 Char1,Encabezado Car Car Char1,h Char1,logomai Char1"/>
    <w:rsid w:val="003C56B3"/>
    <w:rPr>
      <w:rFonts w:ascii="Arial" w:hAnsi="Arial" w:cs="Times New Roman" w:hint="default"/>
      <w:sz w:val="24"/>
      <w:lang w:val="es-MX" w:eastAsia="ar-SA" w:bidi="ar-SA"/>
    </w:rPr>
  </w:style>
  <w:style w:type="character" w:customStyle="1" w:styleId="BodyTextFirstIndent2Char">
    <w:name w:val="Body Text First Indent 2 Char"/>
    <w:rsid w:val="003C56B3"/>
    <w:rPr>
      <w:rFonts w:ascii="Arial" w:hAnsi="Arial" w:cs="Arial" w:hint="default"/>
      <w:b/>
      <w:bCs w:val="0"/>
      <w:sz w:val="24"/>
      <w:lang w:val="es-MX" w:eastAsia="ar-SA" w:bidi="ar-SA"/>
    </w:rPr>
  </w:style>
  <w:style w:type="character" w:customStyle="1" w:styleId="WW8Num67z2">
    <w:name w:val="WW8Num67z2"/>
    <w:rsid w:val="003C56B3"/>
    <w:rPr>
      <w:rFonts w:ascii="Wingdings" w:hAnsi="Wingdings" w:hint="default"/>
    </w:rPr>
  </w:style>
  <w:style w:type="character" w:customStyle="1" w:styleId="DocumentMapChar">
    <w:name w:val="Document Map Char"/>
    <w:rsid w:val="003C56B3"/>
    <w:rPr>
      <w:rFonts w:ascii="Tahoma" w:hAnsi="Tahoma" w:cs="Tahoma" w:hint="default"/>
      <w:sz w:val="24"/>
      <w:lang w:val="es-ES_tradnl" w:eastAsia="ar-SA" w:bidi="ar-SA"/>
    </w:rPr>
  </w:style>
  <w:style w:type="character" w:customStyle="1" w:styleId="EmailStyle1621">
    <w:name w:val="EmailStyle1621"/>
    <w:rsid w:val="003C56B3"/>
    <w:rPr>
      <w:rFonts w:ascii="Arial" w:hAnsi="Arial" w:cs="Arial" w:hint="default"/>
      <w:color w:val="auto"/>
      <w:sz w:val="20"/>
      <w:szCs w:val="20"/>
    </w:rPr>
  </w:style>
  <w:style w:type="character" w:customStyle="1" w:styleId="CommentSubjectChar">
    <w:name w:val="Comment Subject Char"/>
    <w:rsid w:val="003C56B3"/>
    <w:rPr>
      <w:rFonts w:ascii="Arial" w:hAnsi="Arial" w:cs="Arial" w:hint="default"/>
      <w:b/>
      <w:bCs/>
      <w:lang w:val="es-MX" w:eastAsia="ar-SA" w:bidi="ar-SA"/>
    </w:rPr>
  </w:style>
  <w:style w:type="character" w:customStyle="1" w:styleId="NormalWebChar">
    <w:name w:val="Normal (Web) Char"/>
    <w:rsid w:val="003C56B3"/>
    <w:rPr>
      <w:rFonts w:ascii="SimSun" w:eastAsia="SimSun" w:hAnsi="SimSun" w:hint="eastAsia"/>
      <w:sz w:val="24"/>
      <w:szCs w:val="24"/>
      <w:lang w:val="es-ES" w:eastAsia="ar-SA" w:bidi="ar-SA"/>
    </w:rPr>
  </w:style>
  <w:style w:type="character" w:customStyle="1" w:styleId="CarCar3">
    <w:name w:val="Car Car3"/>
    <w:rsid w:val="003C56B3"/>
    <w:rPr>
      <w:rFonts w:ascii="Times New Roman" w:hAnsi="Times New Roman" w:cs="Times New Roman" w:hint="default"/>
      <w:sz w:val="24"/>
      <w:szCs w:val="24"/>
      <w:lang w:val="es-ES" w:eastAsia="ar-SA" w:bidi="ar-SA"/>
    </w:rPr>
  </w:style>
  <w:style w:type="character" w:customStyle="1" w:styleId="BodyTextFirstIndentChar">
    <w:name w:val="Body Text First Indent Char"/>
    <w:rsid w:val="003C56B3"/>
    <w:rPr>
      <w:rFonts w:ascii="Arial" w:hAnsi="Arial" w:cs="Arial" w:hint="default"/>
      <w:b/>
      <w:bCs/>
      <w:sz w:val="24"/>
      <w:lang w:val="es-MX" w:eastAsia="ar-SA" w:bidi="ar-SA"/>
    </w:rPr>
  </w:style>
  <w:style w:type="character" w:customStyle="1" w:styleId="CarCarCar2">
    <w:name w:val="Car Car Car2"/>
    <w:uiPriority w:val="99"/>
    <w:rsid w:val="003C56B3"/>
    <w:rPr>
      <w:rFonts w:ascii="Arial" w:hAnsi="Arial" w:cs="Times New Roman" w:hint="default"/>
      <w:b/>
      <w:bCs/>
      <w:sz w:val="24"/>
      <w:lang w:val="es-ES" w:eastAsia="ar-SA" w:bidi="ar-SA"/>
    </w:rPr>
  </w:style>
  <w:style w:type="character" w:customStyle="1" w:styleId="z-BottomofFormChar">
    <w:name w:val="z-Bottom of Form Char"/>
    <w:rsid w:val="003C56B3"/>
    <w:rPr>
      <w:rFonts w:ascii="Arial" w:eastAsia="SimSun" w:hAnsi="Arial" w:cs="Arial" w:hint="default"/>
      <w:vanish/>
      <w:webHidden w:val="0"/>
      <w:sz w:val="16"/>
      <w:szCs w:val="16"/>
      <w:lang w:val="es-ES" w:eastAsia="ar-SA" w:bidi="ar-SA"/>
      <w:specVanish w:val="0"/>
    </w:rPr>
  </w:style>
  <w:style w:type="character" w:customStyle="1" w:styleId="Fuentedeprrafopredeter1">
    <w:name w:val="Fuente de párrafo predeter.1"/>
    <w:rsid w:val="003C56B3"/>
  </w:style>
  <w:style w:type="character" w:customStyle="1" w:styleId="WW8Num1z0">
    <w:name w:val="WW8Num1z0"/>
    <w:rsid w:val="003C56B3"/>
    <w:rPr>
      <w:rFonts w:ascii="Wingdings 3" w:hAnsi="Wingdings 3" w:hint="default"/>
      <w:sz w:val="16"/>
    </w:rPr>
  </w:style>
  <w:style w:type="character" w:customStyle="1" w:styleId="WW8Num1z1">
    <w:name w:val="WW8Num1z1"/>
    <w:rsid w:val="003C56B3"/>
    <w:rPr>
      <w:rFonts w:ascii="Courier New" w:hAnsi="Courier New" w:cs="Courier New" w:hint="default"/>
    </w:rPr>
  </w:style>
  <w:style w:type="character" w:customStyle="1" w:styleId="WW8Num1z2">
    <w:name w:val="WW8Num1z2"/>
    <w:rsid w:val="003C56B3"/>
    <w:rPr>
      <w:rFonts w:ascii="Wingdings" w:hAnsi="Wingdings" w:hint="default"/>
    </w:rPr>
  </w:style>
  <w:style w:type="character" w:customStyle="1" w:styleId="WW8Num1z3">
    <w:name w:val="WW8Num1z3"/>
    <w:rsid w:val="003C56B3"/>
    <w:rPr>
      <w:rFonts w:ascii="Symbol" w:hAnsi="Symbol" w:hint="default"/>
    </w:rPr>
  </w:style>
  <w:style w:type="character" w:customStyle="1" w:styleId="WW8Num2z0">
    <w:name w:val="WW8Num2z0"/>
    <w:rsid w:val="003C56B3"/>
    <w:rPr>
      <w:rFonts w:ascii="Courier New" w:hAnsi="Courier New" w:cs="Courier New" w:hint="default"/>
    </w:rPr>
  </w:style>
  <w:style w:type="character" w:customStyle="1" w:styleId="WW8Num2z2">
    <w:name w:val="WW8Num2z2"/>
    <w:rsid w:val="003C56B3"/>
    <w:rPr>
      <w:rFonts w:ascii="Wingdings" w:hAnsi="Wingdings" w:hint="default"/>
    </w:rPr>
  </w:style>
  <w:style w:type="character" w:customStyle="1" w:styleId="WW8Num2z3">
    <w:name w:val="WW8Num2z3"/>
    <w:rsid w:val="003C56B3"/>
    <w:rPr>
      <w:rFonts w:ascii="Symbol" w:hAnsi="Symbol" w:hint="default"/>
    </w:rPr>
  </w:style>
  <w:style w:type="character" w:customStyle="1" w:styleId="WW8Num3z0">
    <w:name w:val="WW8Num3z0"/>
    <w:rsid w:val="003C56B3"/>
    <w:rPr>
      <w:rFonts w:ascii="Symbol" w:hAnsi="Symbol" w:hint="default"/>
    </w:rPr>
  </w:style>
  <w:style w:type="character" w:customStyle="1" w:styleId="WW8Num3z2">
    <w:name w:val="WW8Num3z2"/>
    <w:rsid w:val="003C56B3"/>
    <w:rPr>
      <w:rFonts w:ascii="Wingdings" w:hAnsi="Wingdings" w:hint="default"/>
    </w:rPr>
  </w:style>
  <w:style w:type="character" w:customStyle="1" w:styleId="WW8Num4z0">
    <w:name w:val="WW8Num4z0"/>
    <w:rsid w:val="003C56B3"/>
    <w:rPr>
      <w:rFonts w:ascii="Wingdings 3" w:hAnsi="Wingdings 3" w:hint="default"/>
      <w:sz w:val="16"/>
    </w:rPr>
  </w:style>
  <w:style w:type="character" w:customStyle="1" w:styleId="WW8Num4z2">
    <w:name w:val="WW8Num4z2"/>
    <w:rsid w:val="003C56B3"/>
    <w:rPr>
      <w:rFonts w:ascii="Wingdings" w:hAnsi="Wingdings" w:hint="default"/>
    </w:rPr>
  </w:style>
  <w:style w:type="character" w:customStyle="1" w:styleId="WW8Num4z3">
    <w:name w:val="WW8Num4z3"/>
    <w:rsid w:val="003C56B3"/>
    <w:rPr>
      <w:rFonts w:ascii="Symbol" w:hAnsi="Symbol" w:hint="default"/>
    </w:rPr>
  </w:style>
  <w:style w:type="character" w:customStyle="1" w:styleId="WW8Num5z1">
    <w:name w:val="WW8Num5z1"/>
    <w:rsid w:val="003C56B3"/>
    <w:rPr>
      <w:rFonts w:ascii="Courier New" w:hAnsi="Courier New" w:cs="Courier New" w:hint="default"/>
    </w:rPr>
  </w:style>
  <w:style w:type="character" w:customStyle="1" w:styleId="WW8Num5z2">
    <w:name w:val="WW8Num5z2"/>
    <w:rsid w:val="003C56B3"/>
    <w:rPr>
      <w:rFonts w:ascii="Wingdings" w:hAnsi="Wingdings" w:hint="default"/>
    </w:rPr>
  </w:style>
  <w:style w:type="character" w:customStyle="1" w:styleId="WW8Num5z3">
    <w:name w:val="WW8Num5z3"/>
    <w:rsid w:val="003C56B3"/>
    <w:rPr>
      <w:rFonts w:ascii="Symbol" w:hAnsi="Symbol" w:hint="default"/>
    </w:rPr>
  </w:style>
  <w:style w:type="character" w:customStyle="1" w:styleId="WW8Num6z0">
    <w:name w:val="WW8Num6z0"/>
    <w:rsid w:val="003C56B3"/>
    <w:rPr>
      <w:rFonts w:ascii="Wingdings 3" w:hAnsi="Wingdings 3" w:hint="default"/>
      <w:sz w:val="16"/>
    </w:rPr>
  </w:style>
  <w:style w:type="character" w:customStyle="1" w:styleId="WW8Num6z1">
    <w:name w:val="WW8Num6z1"/>
    <w:rsid w:val="003C56B3"/>
    <w:rPr>
      <w:rFonts w:ascii="Courier New" w:hAnsi="Courier New" w:cs="Courier New" w:hint="default"/>
    </w:rPr>
  </w:style>
  <w:style w:type="character" w:customStyle="1" w:styleId="WW8Num6z2">
    <w:name w:val="WW8Num6z2"/>
    <w:rsid w:val="003C56B3"/>
    <w:rPr>
      <w:rFonts w:ascii="Wingdings" w:hAnsi="Wingdings" w:hint="default"/>
    </w:rPr>
  </w:style>
  <w:style w:type="character" w:customStyle="1" w:styleId="WW8Num6z3">
    <w:name w:val="WW8Num6z3"/>
    <w:rsid w:val="003C56B3"/>
    <w:rPr>
      <w:rFonts w:ascii="Symbol" w:hAnsi="Symbol" w:hint="default"/>
    </w:rPr>
  </w:style>
  <w:style w:type="character" w:customStyle="1" w:styleId="WW8Num7z3">
    <w:name w:val="WW8Num7z3"/>
    <w:rsid w:val="003C56B3"/>
    <w:rPr>
      <w:rFonts w:ascii="Symbol" w:hAnsi="Symbol" w:hint="default"/>
    </w:rPr>
  </w:style>
  <w:style w:type="character" w:customStyle="1" w:styleId="WW8Num8z0">
    <w:name w:val="WW8Num8z0"/>
    <w:rsid w:val="003C56B3"/>
    <w:rPr>
      <w:rFonts w:ascii="Wingdings 3" w:hAnsi="Wingdings 3" w:hint="default"/>
      <w:sz w:val="16"/>
    </w:rPr>
  </w:style>
  <w:style w:type="character" w:customStyle="1" w:styleId="WW8Num8z1">
    <w:name w:val="WW8Num8z1"/>
    <w:rsid w:val="003C56B3"/>
    <w:rPr>
      <w:rFonts w:ascii="Courier New" w:hAnsi="Courier New" w:cs="Courier New" w:hint="default"/>
    </w:rPr>
  </w:style>
  <w:style w:type="character" w:customStyle="1" w:styleId="WW8Num8z2">
    <w:name w:val="WW8Num8z2"/>
    <w:rsid w:val="003C56B3"/>
    <w:rPr>
      <w:rFonts w:ascii="Wingdings" w:hAnsi="Wingdings" w:hint="default"/>
    </w:rPr>
  </w:style>
  <w:style w:type="character" w:customStyle="1" w:styleId="WW8Num8z3">
    <w:name w:val="WW8Num8z3"/>
    <w:rsid w:val="003C56B3"/>
    <w:rPr>
      <w:rFonts w:ascii="Symbol" w:hAnsi="Symbol" w:hint="default"/>
    </w:rPr>
  </w:style>
  <w:style w:type="character" w:customStyle="1" w:styleId="WW8Num9z0">
    <w:name w:val="WW8Num9z0"/>
    <w:rsid w:val="003C56B3"/>
    <w:rPr>
      <w:rFonts w:ascii="Wingdings 3" w:hAnsi="Wingdings 3" w:hint="default"/>
      <w:sz w:val="16"/>
    </w:rPr>
  </w:style>
  <w:style w:type="character" w:customStyle="1" w:styleId="WW8Num9z1">
    <w:name w:val="WW8Num9z1"/>
    <w:rsid w:val="003C56B3"/>
    <w:rPr>
      <w:rFonts w:ascii="Courier New" w:hAnsi="Courier New" w:cs="Courier New" w:hint="default"/>
    </w:rPr>
  </w:style>
  <w:style w:type="character" w:customStyle="1" w:styleId="WW8Num9z2">
    <w:name w:val="WW8Num9z2"/>
    <w:rsid w:val="003C56B3"/>
    <w:rPr>
      <w:rFonts w:ascii="Wingdings" w:hAnsi="Wingdings" w:hint="default"/>
    </w:rPr>
  </w:style>
  <w:style w:type="character" w:customStyle="1" w:styleId="WW8Num9z3">
    <w:name w:val="WW8Num9z3"/>
    <w:rsid w:val="003C56B3"/>
    <w:rPr>
      <w:rFonts w:ascii="Symbol" w:hAnsi="Symbol" w:hint="default"/>
    </w:rPr>
  </w:style>
  <w:style w:type="character" w:customStyle="1" w:styleId="WW8Num10z1">
    <w:name w:val="WW8Num10z1"/>
    <w:rsid w:val="003C56B3"/>
    <w:rPr>
      <w:rFonts w:ascii="Courier New" w:hAnsi="Courier New" w:cs="Courier New" w:hint="default"/>
    </w:rPr>
  </w:style>
  <w:style w:type="character" w:customStyle="1" w:styleId="WW8Num10z2">
    <w:name w:val="WW8Num10z2"/>
    <w:rsid w:val="003C56B3"/>
    <w:rPr>
      <w:rFonts w:ascii="Wingdings" w:hAnsi="Wingdings" w:hint="default"/>
    </w:rPr>
  </w:style>
  <w:style w:type="character" w:customStyle="1" w:styleId="WW8Num10z3">
    <w:name w:val="WW8Num10z3"/>
    <w:rsid w:val="003C56B3"/>
    <w:rPr>
      <w:rFonts w:ascii="Symbol" w:hAnsi="Symbol" w:hint="default"/>
    </w:rPr>
  </w:style>
  <w:style w:type="character" w:customStyle="1" w:styleId="WW8Num11z1">
    <w:name w:val="WW8Num11z1"/>
    <w:rsid w:val="003C56B3"/>
    <w:rPr>
      <w:rFonts w:ascii="Courier New" w:hAnsi="Courier New" w:cs="Courier New" w:hint="default"/>
    </w:rPr>
  </w:style>
  <w:style w:type="character" w:customStyle="1" w:styleId="WW8Num11z2">
    <w:name w:val="WW8Num11z2"/>
    <w:rsid w:val="003C56B3"/>
    <w:rPr>
      <w:rFonts w:ascii="Wingdings" w:hAnsi="Wingdings" w:hint="default"/>
    </w:rPr>
  </w:style>
  <w:style w:type="character" w:customStyle="1" w:styleId="WW8Num11z3">
    <w:name w:val="WW8Num11z3"/>
    <w:rsid w:val="003C56B3"/>
    <w:rPr>
      <w:rFonts w:ascii="Symbol" w:hAnsi="Symbol" w:hint="default"/>
    </w:rPr>
  </w:style>
  <w:style w:type="character" w:customStyle="1" w:styleId="WW8Num12z1">
    <w:name w:val="WW8Num12z1"/>
    <w:rsid w:val="003C56B3"/>
    <w:rPr>
      <w:rFonts w:ascii="Courier New" w:hAnsi="Courier New" w:cs="Courier New" w:hint="default"/>
    </w:rPr>
  </w:style>
  <w:style w:type="character" w:customStyle="1" w:styleId="WW8Num12z2">
    <w:name w:val="WW8Num12z2"/>
    <w:rsid w:val="003C56B3"/>
    <w:rPr>
      <w:rFonts w:ascii="Wingdings" w:hAnsi="Wingdings" w:hint="default"/>
    </w:rPr>
  </w:style>
  <w:style w:type="character" w:customStyle="1" w:styleId="WW8Num12z3">
    <w:name w:val="WW8Num12z3"/>
    <w:rsid w:val="003C56B3"/>
    <w:rPr>
      <w:rFonts w:ascii="Symbol" w:hAnsi="Symbol" w:hint="default"/>
    </w:rPr>
  </w:style>
  <w:style w:type="character" w:customStyle="1" w:styleId="WW8Num13z1">
    <w:name w:val="WW8Num13z1"/>
    <w:rsid w:val="003C56B3"/>
    <w:rPr>
      <w:rFonts w:ascii="Courier New" w:hAnsi="Courier New" w:cs="Courier New" w:hint="default"/>
    </w:rPr>
  </w:style>
  <w:style w:type="character" w:customStyle="1" w:styleId="WW8Num13z2">
    <w:name w:val="WW8Num13z2"/>
    <w:rsid w:val="003C56B3"/>
    <w:rPr>
      <w:rFonts w:ascii="Wingdings" w:hAnsi="Wingdings" w:hint="default"/>
    </w:rPr>
  </w:style>
  <w:style w:type="character" w:customStyle="1" w:styleId="WW8Num13z3">
    <w:name w:val="WW8Num13z3"/>
    <w:rsid w:val="003C56B3"/>
    <w:rPr>
      <w:rFonts w:ascii="Symbol" w:hAnsi="Symbol" w:hint="default"/>
    </w:rPr>
  </w:style>
  <w:style w:type="character" w:customStyle="1" w:styleId="WW8Num14z0">
    <w:name w:val="WW8Num14z0"/>
    <w:rsid w:val="003C56B3"/>
    <w:rPr>
      <w:rFonts w:ascii="Wingdings 3" w:hAnsi="Wingdings 3" w:hint="default"/>
      <w:sz w:val="16"/>
    </w:rPr>
  </w:style>
  <w:style w:type="character" w:customStyle="1" w:styleId="WW8Num14z1">
    <w:name w:val="WW8Num14z1"/>
    <w:rsid w:val="003C56B3"/>
    <w:rPr>
      <w:rFonts w:ascii="Courier New" w:hAnsi="Courier New" w:cs="Courier New" w:hint="default"/>
    </w:rPr>
  </w:style>
  <w:style w:type="character" w:customStyle="1" w:styleId="WW8Num14z2">
    <w:name w:val="WW8Num14z2"/>
    <w:rsid w:val="003C56B3"/>
    <w:rPr>
      <w:rFonts w:ascii="Wingdings" w:hAnsi="Wingdings" w:hint="default"/>
    </w:rPr>
  </w:style>
  <w:style w:type="character" w:customStyle="1" w:styleId="WW8Num14z3">
    <w:name w:val="WW8Num14z3"/>
    <w:rsid w:val="003C56B3"/>
    <w:rPr>
      <w:rFonts w:ascii="Symbol" w:hAnsi="Symbol" w:hint="default"/>
    </w:rPr>
  </w:style>
  <w:style w:type="character" w:customStyle="1" w:styleId="WW8Num15z2">
    <w:name w:val="WW8Num15z2"/>
    <w:rsid w:val="003C56B3"/>
    <w:rPr>
      <w:rFonts w:ascii="Wingdings" w:hAnsi="Wingdings" w:hint="default"/>
    </w:rPr>
  </w:style>
  <w:style w:type="character" w:customStyle="1" w:styleId="WW8Num15z3">
    <w:name w:val="WW8Num15z3"/>
    <w:rsid w:val="003C56B3"/>
    <w:rPr>
      <w:rFonts w:ascii="Symbol" w:hAnsi="Symbol" w:hint="default"/>
    </w:rPr>
  </w:style>
  <w:style w:type="character" w:customStyle="1" w:styleId="WW8Num16z1">
    <w:name w:val="WW8Num16z1"/>
    <w:rsid w:val="003C56B3"/>
    <w:rPr>
      <w:rFonts w:ascii="Courier New" w:hAnsi="Courier New" w:cs="Courier New" w:hint="default"/>
    </w:rPr>
  </w:style>
  <w:style w:type="character" w:customStyle="1" w:styleId="WW8Num16z2">
    <w:name w:val="WW8Num16z2"/>
    <w:rsid w:val="003C56B3"/>
    <w:rPr>
      <w:rFonts w:ascii="Wingdings" w:hAnsi="Wingdings" w:hint="default"/>
    </w:rPr>
  </w:style>
  <w:style w:type="character" w:customStyle="1" w:styleId="WW8Num16z3">
    <w:name w:val="WW8Num16z3"/>
    <w:rsid w:val="003C56B3"/>
    <w:rPr>
      <w:rFonts w:ascii="Symbol" w:hAnsi="Symbol" w:hint="default"/>
    </w:rPr>
  </w:style>
  <w:style w:type="character" w:customStyle="1" w:styleId="WW8Num17z0">
    <w:name w:val="WW8Num17z0"/>
    <w:rsid w:val="003C56B3"/>
    <w:rPr>
      <w:rFonts w:ascii="Wingdings 3" w:hAnsi="Wingdings 3" w:hint="default"/>
      <w:sz w:val="16"/>
    </w:rPr>
  </w:style>
  <w:style w:type="character" w:customStyle="1" w:styleId="WW8Num17z1">
    <w:name w:val="WW8Num17z1"/>
    <w:rsid w:val="003C56B3"/>
    <w:rPr>
      <w:rFonts w:ascii="Courier New" w:hAnsi="Courier New" w:cs="Courier New" w:hint="default"/>
    </w:rPr>
  </w:style>
  <w:style w:type="character" w:customStyle="1" w:styleId="WW8Num17z3">
    <w:name w:val="WW8Num17z3"/>
    <w:rsid w:val="003C56B3"/>
    <w:rPr>
      <w:rFonts w:ascii="Symbol" w:hAnsi="Symbol" w:hint="default"/>
    </w:rPr>
  </w:style>
  <w:style w:type="character" w:customStyle="1" w:styleId="WW8Num18z1">
    <w:name w:val="WW8Num18z1"/>
    <w:rsid w:val="003C56B3"/>
    <w:rPr>
      <w:rFonts w:ascii="Courier New" w:hAnsi="Courier New" w:cs="Courier New" w:hint="default"/>
    </w:rPr>
  </w:style>
  <w:style w:type="character" w:customStyle="1" w:styleId="WW8Num18z2">
    <w:name w:val="WW8Num18z2"/>
    <w:rsid w:val="003C56B3"/>
    <w:rPr>
      <w:rFonts w:ascii="Wingdings" w:hAnsi="Wingdings" w:hint="default"/>
    </w:rPr>
  </w:style>
  <w:style w:type="character" w:customStyle="1" w:styleId="WW8Num18z3">
    <w:name w:val="WW8Num18z3"/>
    <w:rsid w:val="003C56B3"/>
    <w:rPr>
      <w:rFonts w:ascii="Symbol" w:hAnsi="Symbol" w:hint="default"/>
    </w:rPr>
  </w:style>
  <w:style w:type="character" w:customStyle="1" w:styleId="WW8Num19z1">
    <w:name w:val="WW8Num19z1"/>
    <w:rsid w:val="003C56B3"/>
    <w:rPr>
      <w:rFonts w:ascii="Courier New" w:hAnsi="Courier New" w:cs="Courier New" w:hint="default"/>
    </w:rPr>
  </w:style>
  <w:style w:type="character" w:customStyle="1" w:styleId="WW8Num19z2">
    <w:name w:val="WW8Num19z2"/>
    <w:rsid w:val="003C56B3"/>
    <w:rPr>
      <w:rFonts w:ascii="Wingdings" w:hAnsi="Wingdings" w:hint="default"/>
    </w:rPr>
  </w:style>
  <w:style w:type="character" w:customStyle="1" w:styleId="WW8Num19z3">
    <w:name w:val="WW8Num19z3"/>
    <w:rsid w:val="003C56B3"/>
    <w:rPr>
      <w:rFonts w:ascii="Symbol" w:hAnsi="Symbol" w:hint="default"/>
    </w:rPr>
  </w:style>
  <w:style w:type="character" w:customStyle="1" w:styleId="WW8Num20z2">
    <w:name w:val="WW8Num20z2"/>
    <w:rsid w:val="003C56B3"/>
    <w:rPr>
      <w:rFonts w:ascii="Wingdings" w:hAnsi="Wingdings" w:hint="default"/>
    </w:rPr>
  </w:style>
  <w:style w:type="character" w:customStyle="1" w:styleId="WW8Num20z3">
    <w:name w:val="WW8Num20z3"/>
    <w:rsid w:val="003C56B3"/>
    <w:rPr>
      <w:rFonts w:ascii="Symbol" w:hAnsi="Symbol" w:hint="default"/>
    </w:rPr>
  </w:style>
  <w:style w:type="character" w:customStyle="1" w:styleId="WW8Num21z1">
    <w:name w:val="WW8Num21z1"/>
    <w:rsid w:val="003C56B3"/>
    <w:rPr>
      <w:rFonts w:ascii="Courier New" w:hAnsi="Courier New" w:cs="Courier New" w:hint="default"/>
    </w:rPr>
  </w:style>
  <w:style w:type="character" w:customStyle="1" w:styleId="WW8Num21z2">
    <w:name w:val="WW8Num21z2"/>
    <w:rsid w:val="003C56B3"/>
    <w:rPr>
      <w:rFonts w:ascii="Wingdings" w:hAnsi="Wingdings" w:hint="default"/>
    </w:rPr>
  </w:style>
  <w:style w:type="character" w:customStyle="1" w:styleId="WW8Num21z3">
    <w:name w:val="WW8Num21z3"/>
    <w:rsid w:val="003C56B3"/>
    <w:rPr>
      <w:rFonts w:ascii="Symbol" w:hAnsi="Symbol" w:hint="default"/>
    </w:rPr>
  </w:style>
  <w:style w:type="character" w:customStyle="1" w:styleId="WW8Num22z3">
    <w:name w:val="WW8Num22z3"/>
    <w:rsid w:val="003C56B3"/>
    <w:rPr>
      <w:rFonts w:ascii="Symbol" w:hAnsi="Symbol" w:hint="default"/>
    </w:rPr>
  </w:style>
  <w:style w:type="character" w:customStyle="1" w:styleId="WW8Num23z3">
    <w:name w:val="WW8Num23z3"/>
    <w:rsid w:val="003C56B3"/>
    <w:rPr>
      <w:rFonts w:ascii="Symbol" w:hAnsi="Symbol" w:hint="default"/>
    </w:rPr>
  </w:style>
  <w:style w:type="character" w:customStyle="1" w:styleId="WW8Num24z1">
    <w:name w:val="WW8Num24z1"/>
    <w:rsid w:val="003C56B3"/>
    <w:rPr>
      <w:rFonts w:ascii="Courier New" w:hAnsi="Courier New" w:cs="Courier New" w:hint="default"/>
    </w:rPr>
  </w:style>
  <w:style w:type="character" w:customStyle="1" w:styleId="WW8Num24z2">
    <w:name w:val="WW8Num24z2"/>
    <w:rsid w:val="003C56B3"/>
    <w:rPr>
      <w:rFonts w:ascii="Wingdings" w:hAnsi="Wingdings" w:hint="default"/>
    </w:rPr>
  </w:style>
  <w:style w:type="character" w:customStyle="1" w:styleId="WW8Num24z3">
    <w:name w:val="WW8Num24z3"/>
    <w:rsid w:val="003C56B3"/>
    <w:rPr>
      <w:rFonts w:ascii="Symbol" w:hAnsi="Symbol" w:hint="default"/>
    </w:rPr>
  </w:style>
  <w:style w:type="character" w:customStyle="1" w:styleId="WW8Num25z3">
    <w:name w:val="WW8Num25z3"/>
    <w:rsid w:val="003C56B3"/>
    <w:rPr>
      <w:rFonts w:ascii="Symbol" w:hAnsi="Symbol" w:hint="default"/>
    </w:rPr>
  </w:style>
  <w:style w:type="character" w:customStyle="1" w:styleId="WW8Num26z1">
    <w:name w:val="WW8Num26z1"/>
    <w:rsid w:val="003C56B3"/>
    <w:rPr>
      <w:rFonts w:ascii="Courier New" w:hAnsi="Courier New" w:cs="Courier New" w:hint="default"/>
    </w:rPr>
  </w:style>
  <w:style w:type="character" w:customStyle="1" w:styleId="WW8Num26z2">
    <w:name w:val="WW8Num26z2"/>
    <w:rsid w:val="003C56B3"/>
    <w:rPr>
      <w:rFonts w:ascii="Wingdings" w:hAnsi="Wingdings" w:hint="default"/>
    </w:rPr>
  </w:style>
  <w:style w:type="character" w:customStyle="1" w:styleId="WW8Num26z3">
    <w:name w:val="WW8Num26z3"/>
    <w:rsid w:val="003C56B3"/>
    <w:rPr>
      <w:rFonts w:ascii="Symbol" w:hAnsi="Symbol" w:hint="default"/>
    </w:rPr>
  </w:style>
  <w:style w:type="character" w:customStyle="1" w:styleId="WW8Num27z1">
    <w:name w:val="WW8Num27z1"/>
    <w:rsid w:val="003C56B3"/>
    <w:rPr>
      <w:rFonts w:ascii="Courier New" w:hAnsi="Courier New" w:cs="Courier New" w:hint="default"/>
    </w:rPr>
  </w:style>
  <w:style w:type="character" w:customStyle="1" w:styleId="WW8Num27z2">
    <w:name w:val="WW8Num27z2"/>
    <w:rsid w:val="003C56B3"/>
    <w:rPr>
      <w:rFonts w:ascii="Wingdings" w:hAnsi="Wingdings" w:hint="default"/>
    </w:rPr>
  </w:style>
  <w:style w:type="character" w:customStyle="1" w:styleId="WW8Num27z3">
    <w:name w:val="WW8Num27z3"/>
    <w:rsid w:val="003C56B3"/>
    <w:rPr>
      <w:rFonts w:ascii="Symbol" w:hAnsi="Symbol" w:hint="default"/>
    </w:rPr>
  </w:style>
  <w:style w:type="character" w:customStyle="1" w:styleId="WW8Num28z1">
    <w:name w:val="WW8Num28z1"/>
    <w:rsid w:val="003C56B3"/>
    <w:rPr>
      <w:rFonts w:ascii="Courier New" w:hAnsi="Courier New" w:cs="Courier New" w:hint="default"/>
    </w:rPr>
  </w:style>
  <w:style w:type="character" w:customStyle="1" w:styleId="WW8Num28z3">
    <w:name w:val="WW8Num28z3"/>
    <w:rsid w:val="003C56B3"/>
    <w:rPr>
      <w:rFonts w:ascii="Symbol" w:hAnsi="Symbol" w:hint="default"/>
    </w:rPr>
  </w:style>
  <w:style w:type="character" w:customStyle="1" w:styleId="WW8Num30z3">
    <w:name w:val="WW8Num30z3"/>
    <w:rsid w:val="003C56B3"/>
    <w:rPr>
      <w:rFonts w:ascii="Symbol" w:hAnsi="Symbol" w:hint="default"/>
    </w:rPr>
  </w:style>
  <w:style w:type="character" w:customStyle="1" w:styleId="WW8Num32z1">
    <w:name w:val="WW8Num32z1"/>
    <w:rsid w:val="003C56B3"/>
    <w:rPr>
      <w:rFonts w:ascii="Courier New" w:hAnsi="Courier New" w:cs="Courier New" w:hint="default"/>
    </w:rPr>
  </w:style>
  <w:style w:type="character" w:customStyle="1" w:styleId="WW8Num32z2">
    <w:name w:val="WW8Num32z2"/>
    <w:rsid w:val="003C56B3"/>
    <w:rPr>
      <w:rFonts w:ascii="Wingdings" w:hAnsi="Wingdings" w:hint="default"/>
    </w:rPr>
  </w:style>
  <w:style w:type="character" w:customStyle="1" w:styleId="WW8Num32z3">
    <w:name w:val="WW8Num32z3"/>
    <w:rsid w:val="003C56B3"/>
    <w:rPr>
      <w:rFonts w:ascii="Symbol" w:hAnsi="Symbol" w:hint="default"/>
    </w:rPr>
  </w:style>
  <w:style w:type="character" w:customStyle="1" w:styleId="WW8Num33z1">
    <w:name w:val="WW8Num33z1"/>
    <w:rsid w:val="003C56B3"/>
    <w:rPr>
      <w:rFonts w:ascii="Courier New" w:hAnsi="Courier New" w:cs="Courier New" w:hint="default"/>
    </w:rPr>
  </w:style>
  <w:style w:type="character" w:customStyle="1" w:styleId="WW8Num33z2">
    <w:name w:val="WW8Num33z2"/>
    <w:rsid w:val="003C56B3"/>
    <w:rPr>
      <w:rFonts w:ascii="Wingdings" w:hAnsi="Wingdings" w:hint="default"/>
    </w:rPr>
  </w:style>
  <w:style w:type="character" w:customStyle="1" w:styleId="WW8Num33z3">
    <w:name w:val="WW8Num33z3"/>
    <w:rsid w:val="003C56B3"/>
    <w:rPr>
      <w:rFonts w:ascii="Symbol" w:hAnsi="Symbol" w:hint="default"/>
    </w:rPr>
  </w:style>
  <w:style w:type="character" w:customStyle="1" w:styleId="WW8Num34z1">
    <w:name w:val="WW8Num34z1"/>
    <w:rsid w:val="003C56B3"/>
    <w:rPr>
      <w:rFonts w:ascii="Courier New" w:hAnsi="Courier New" w:cs="Courier New" w:hint="default"/>
    </w:rPr>
  </w:style>
  <w:style w:type="character" w:customStyle="1" w:styleId="WW8Num34z2">
    <w:name w:val="WW8Num34z2"/>
    <w:rsid w:val="003C56B3"/>
    <w:rPr>
      <w:rFonts w:ascii="Wingdings" w:hAnsi="Wingdings" w:hint="default"/>
    </w:rPr>
  </w:style>
  <w:style w:type="character" w:customStyle="1" w:styleId="WW8Num34z3">
    <w:name w:val="WW8Num34z3"/>
    <w:rsid w:val="003C56B3"/>
    <w:rPr>
      <w:rFonts w:ascii="Symbol" w:hAnsi="Symbol" w:hint="default"/>
    </w:rPr>
  </w:style>
  <w:style w:type="character" w:customStyle="1" w:styleId="WW8Num35z1">
    <w:name w:val="WW8Num35z1"/>
    <w:rsid w:val="003C56B3"/>
    <w:rPr>
      <w:rFonts w:ascii="Courier New" w:hAnsi="Courier New" w:cs="Courier New" w:hint="default"/>
    </w:rPr>
  </w:style>
  <w:style w:type="character" w:customStyle="1" w:styleId="WW8Num35z2">
    <w:name w:val="WW8Num35z2"/>
    <w:rsid w:val="003C56B3"/>
    <w:rPr>
      <w:rFonts w:ascii="Wingdings" w:hAnsi="Wingdings" w:hint="default"/>
    </w:rPr>
  </w:style>
  <w:style w:type="character" w:customStyle="1" w:styleId="WW8Num36z2">
    <w:name w:val="WW8Num36z2"/>
    <w:rsid w:val="003C56B3"/>
    <w:rPr>
      <w:rFonts w:ascii="Wingdings" w:hAnsi="Wingdings" w:hint="default"/>
    </w:rPr>
  </w:style>
  <w:style w:type="character" w:customStyle="1" w:styleId="WW8Num36z3">
    <w:name w:val="WW8Num36z3"/>
    <w:rsid w:val="003C56B3"/>
    <w:rPr>
      <w:rFonts w:ascii="Symbol" w:hAnsi="Symbol" w:hint="default"/>
    </w:rPr>
  </w:style>
  <w:style w:type="character" w:customStyle="1" w:styleId="WW8Num37z1">
    <w:name w:val="WW8Num37z1"/>
    <w:rsid w:val="003C56B3"/>
    <w:rPr>
      <w:rFonts w:ascii="Courier New" w:hAnsi="Courier New" w:cs="Courier New" w:hint="default"/>
    </w:rPr>
  </w:style>
  <w:style w:type="character" w:customStyle="1" w:styleId="WW8Num37z2">
    <w:name w:val="WW8Num37z2"/>
    <w:rsid w:val="003C56B3"/>
    <w:rPr>
      <w:rFonts w:ascii="Wingdings" w:hAnsi="Wingdings" w:hint="default"/>
    </w:rPr>
  </w:style>
  <w:style w:type="character" w:customStyle="1" w:styleId="WW8Num37z3">
    <w:name w:val="WW8Num37z3"/>
    <w:rsid w:val="003C56B3"/>
    <w:rPr>
      <w:rFonts w:ascii="Symbol" w:hAnsi="Symbol" w:hint="default"/>
    </w:rPr>
  </w:style>
  <w:style w:type="character" w:customStyle="1" w:styleId="WW8Num38z1">
    <w:name w:val="WW8Num38z1"/>
    <w:rsid w:val="003C56B3"/>
    <w:rPr>
      <w:rFonts w:ascii="Courier New" w:hAnsi="Courier New" w:cs="Courier New" w:hint="default"/>
    </w:rPr>
  </w:style>
  <w:style w:type="character" w:customStyle="1" w:styleId="WW8Num38z2">
    <w:name w:val="WW8Num38z2"/>
    <w:rsid w:val="003C56B3"/>
    <w:rPr>
      <w:rFonts w:ascii="Wingdings" w:hAnsi="Wingdings" w:hint="default"/>
    </w:rPr>
  </w:style>
  <w:style w:type="character" w:customStyle="1" w:styleId="WW8Num38z3">
    <w:name w:val="WW8Num38z3"/>
    <w:rsid w:val="003C56B3"/>
    <w:rPr>
      <w:rFonts w:ascii="Symbol" w:hAnsi="Symbol" w:hint="default"/>
    </w:rPr>
  </w:style>
  <w:style w:type="character" w:customStyle="1" w:styleId="WW8Num39z1">
    <w:name w:val="WW8Num39z1"/>
    <w:rsid w:val="003C56B3"/>
    <w:rPr>
      <w:rFonts w:ascii="Courier New" w:hAnsi="Courier New" w:cs="Courier New" w:hint="default"/>
    </w:rPr>
  </w:style>
  <w:style w:type="character" w:customStyle="1" w:styleId="WW8Num39z2">
    <w:name w:val="WW8Num39z2"/>
    <w:rsid w:val="003C56B3"/>
    <w:rPr>
      <w:rFonts w:ascii="Wingdings" w:hAnsi="Wingdings" w:hint="default"/>
    </w:rPr>
  </w:style>
  <w:style w:type="character" w:customStyle="1" w:styleId="WW8Num39z3">
    <w:name w:val="WW8Num39z3"/>
    <w:rsid w:val="003C56B3"/>
    <w:rPr>
      <w:rFonts w:ascii="Symbol" w:hAnsi="Symbol" w:hint="default"/>
    </w:rPr>
  </w:style>
  <w:style w:type="character" w:customStyle="1" w:styleId="WW8Num40z1">
    <w:name w:val="WW8Num40z1"/>
    <w:rsid w:val="003C56B3"/>
    <w:rPr>
      <w:rFonts w:ascii="Courier New" w:hAnsi="Courier New" w:cs="Courier New" w:hint="default"/>
    </w:rPr>
  </w:style>
  <w:style w:type="character" w:customStyle="1" w:styleId="WW8Num40z2">
    <w:name w:val="WW8Num40z2"/>
    <w:rsid w:val="003C56B3"/>
    <w:rPr>
      <w:rFonts w:ascii="Wingdings" w:hAnsi="Wingdings" w:hint="default"/>
    </w:rPr>
  </w:style>
  <w:style w:type="character" w:customStyle="1" w:styleId="WW8Num41z1">
    <w:name w:val="WW8Num41z1"/>
    <w:rsid w:val="003C56B3"/>
    <w:rPr>
      <w:rFonts w:ascii="Courier New" w:hAnsi="Courier New" w:cs="Courier New" w:hint="default"/>
    </w:rPr>
  </w:style>
  <w:style w:type="character" w:customStyle="1" w:styleId="WW8Num41z2">
    <w:name w:val="WW8Num41z2"/>
    <w:rsid w:val="003C56B3"/>
    <w:rPr>
      <w:rFonts w:ascii="Wingdings" w:hAnsi="Wingdings" w:hint="default"/>
    </w:rPr>
  </w:style>
  <w:style w:type="character" w:customStyle="1" w:styleId="WW8Num41z3">
    <w:name w:val="WW8Num41z3"/>
    <w:rsid w:val="003C56B3"/>
    <w:rPr>
      <w:rFonts w:ascii="Symbol" w:hAnsi="Symbol" w:hint="default"/>
    </w:rPr>
  </w:style>
  <w:style w:type="character" w:customStyle="1" w:styleId="WW8Num42z1">
    <w:name w:val="WW8Num42z1"/>
    <w:rsid w:val="003C56B3"/>
    <w:rPr>
      <w:rFonts w:ascii="Courier New" w:hAnsi="Courier New" w:cs="Courier New" w:hint="default"/>
    </w:rPr>
  </w:style>
  <w:style w:type="character" w:customStyle="1" w:styleId="WW8Num42z2">
    <w:name w:val="WW8Num42z2"/>
    <w:rsid w:val="003C56B3"/>
    <w:rPr>
      <w:rFonts w:ascii="Wingdings" w:hAnsi="Wingdings" w:hint="default"/>
    </w:rPr>
  </w:style>
  <w:style w:type="character" w:customStyle="1" w:styleId="WW8Num42z3">
    <w:name w:val="WW8Num42z3"/>
    <w:rsid w:val="003C56B3"/>
    <w:rPr>
      <w:rFonts w:ascii="Symbol" w:hAnsi="Symbol" w:hint="default"/>
    </w:rPr>
  </w:style>
  <w:style w:type="character" w:customStyle="1" w:styleId="WW8Num43z2">
    <w:name w:val="WW8Num43z2"/>
    <w:rsid w:val="003C56B3"/>
    <w:rPr>
      <w:rFonts w:ascii="Wingdings" w:hAnsi="Wingdings" w:hint="default"/>
    </w:rPr>
  </w:style>
  <w:style w:type="character" w:customStyle="1" w:styleId="WW8Num44z2">
    <w:name w:val="WW8Num44z2"/>
    <w:rsid w:val="003C56B3"/>
    <w:rPr>
      <w:rFonts w:ascii="Wingdings" w:hAnsi="Wingdings" w:hint="default"/>
    </w:rPr>
  </w:style>
  <w:style w:type="character" w:customStyle="1" w:styleId="WW8Num45z2">
    <w:name w:val="WW8Num45z2"/>
    <w:rsid w:val="003C56B3"/>
    <w:rPr>
      <w:rFonts w:ascii="Wingdings" w:hAnsi="Wingdings" w:hint="default"/>
    </w:rPr>
  </w:style>
  <w:style w:type="character" w:customStyle="1" w:styleId="WW8Num45z3">
    <w:name w:val="WW8Num45z3"/>
    <w:rsid w:val="003C56B3"/>
    <w:rPr>
      <w:rFonts w:ascii="Symbol" w:hAnsi="Symbol" w:hint="default"/>
    </w:rPr>
  </w:style>
  <w:style w:type="character" w:customStyle="1" w:styleId="WW8Num46z2">
    <w:name w:val="WW8Num46z2"/>
    <w:rsid w:val="003C56B3"/>
    <w:rPr>
      <w:rFonts w:ascii="Wingdings" w:hAnsi="Wingdings" w:hint="default"/>
    </w:rPr>
  </w:style>
  <w:style w:type="character" w:customStyle="1" w:styleId="WW8Num46z3">
    <w:name w:val="WW8Num46z3"/>
    <w:rsid w:val="003C56B3"/>
    <w:rPr>
      <w:rFonts w:ascii="Symbol" w:hAnsi="Symbol" w:hint="default"/>
    </w:rPr>
  </w:style>
  <w:style w:type="character" w:customStyle="1" w:styleId="WW8Num46z4">
    <w:name w:val="WW8Num46z4"/>
    <w:rsid w:val="003C56B3"/>
    <w:rPr>
      <w:rFonts w:ascii="Courier New" w:hAnsi="Courier New" w:cs="Courier New" w:hint="default"/>
    </w:rPr>
  </w:style>
  <w:style w:type="character" w:customStyle="1" w:styleId="WW8Num47z0">
    <w:name w:val="WW8Num47z0"/>
    <w:rsid w:val="003C56B3"/>
    <w:rPr>
      <w:rFonts w:ascii="Wingdings 3" w:hAnsi="Wingdings 3" w:hint="default"/>
      <w:sz w:val="16"/>
    </w:rPr>
  </w:style>
  <w:style w:type="character" w:customStyle="1" w:styleId="WW8Num47z1">
    <w:name w:val="WW8Num47z1"/>
    <w:rsid w:val="003C56B3"/>
    <w:rPr>
      <w:rFonts w:ascii="Courier New" w:hAnsi="Courier New" w:cs="Courier New" w:hint="default"/>
    </w:rPr>
  </w:style>
  <w:style w:type="character" w:customStyle="1" w:styleId="WW8Num47z2">
    <w:name w:val="WW8Num47z2"/>
    <w:rsid w:val="003C56B3"/>
    <w:rPr>
      <w:rFonts w:ascii="Wingdings" w:hAnsi="Wingdings" w:hint="default"/>
    </w:rPr>
  </w:style>
  <w:style w:type="character" w:customStyle="1" w:styleId="WW8Num47z3">
    <w:name w:val="WW8Num47z3"/>
    <w:rsid w:val="003C56B3"/>
    <w:rPr>
      <w:rFonts w:ascii="Symbol" w:hAnsi="Symbol" w:hint="default"/>
    </w:rPr>
  </w:style>
  <w:style w:type="character" w:customStyle="1" w:styleId="WW8Num48z0">
    <w:name w:val="WW8Num48z0"/>
    <w:rsid w:val="003C56B3"/>
    <w:rPr>
      <w:rFonts w:ascii="Wingdings 3" w:hAnsi="Wingdings 3" w:hint="default"/>
      <w:sz w:val="16"/>
    </w:rPr>
  </w:style>
  <w:style w:type="character" w:customStyle="1" w:styleId="WW8Num48z1">
    <w:name w:val="WW8Num48z1"/>
    <w:rsid w:val="003C56B3"/>
    <w:rPr>
      <w:rFonts w:ascii="Courier New" w:hAnsi="Courier New" w:cs="Courier New" w:hint="default"/>
    </w:rPr>
  </w:style>
  <w:style w:type="character" w:customStyle="1" w:styleId="WW8Num48z2">
    <w:name w:val="WW8Num48z2"/>
    <w:rsid w:val="003C56B3"/>
    <w:rPr>
      <w:rFonts w:ascii="Wingdings" w:hAnsi="Wingdings" w:hint="default"/>
    </w:rPr>
  </w:style>
  <w:style w:type="character" w:customStyle="1" w:styleId="WW8Num48z3">
    <w:name w:val="WW8Num48z3"/>
    <w:rsid w:val="003C56B3"/>
    <w:rPr>
      <w:rFonts w:ascii="Symbol" w:hAnsi="Symbol" w:hint="default"/>
    </w:rPr>
  </w:style>
  <w:style w:type="character" w:customStyle="1" w:styleId="WW8Num49z0">
    <w:name w:val="WW8Num49z0"/>
    <w:rsid w:val="003C56B3"/>
    <w:rPr>
      <w:rFonts w:ascii="Wingdings 3" w:hAnsi="Wingdings 3" w:hint="default"/>
      <w:sz w:val="16"/>
    </w:rPr>
  </w:style>
  <w:style w:type="character" w:customStyle="1" w:styleId="WW8Num49z1">
    <w:name w:val="WW8Num49z1"/>
    <w:rsid w:val="003C56B3"/>
    <w:rPr>
      <w:rFonts w:ascii="Courier New" w:hAnsi="Courier New" w:cs="Courier New" w:hint="default"/>
    </w:rPr>
  </w:style>
  <w:style w:type="character" w:customStyle="1" w:styleId="WW8Num49z2">
    <w:name w:val="WW8Num49z2"/>
    <w:rsid w:val="003C56B3"/>
    <w:rPr>
      <w:rFonts w:ascii="Wingdings" w:hAnsi="Wingdings" w:hint="default"/>
    </w:rPr>
  </w:style>
  <w:style w:type="character" w:customStyle="1" w:styleId="WW8Num49z3">
    <w:name w:val="WW8Num49z3"/>
    <w:rsid w:val="003C56B3"/>
    <w:rPr>
      <w:rFonts w:ascii="Symbol" w:hAnsi="Symbol" w:hint="default"/>
    </w:rPr>
  </w:style>
  <w:style w:type="character" w:customStyle="1" w:styleId="WW8Num50z0">
    <w:name w:val="WW8Num50z0"/>
    <w:rsid w:val="003C56B3"/>
    <w:rPr>
      <w:rFonts w:ascii="Wingdings 3" w:hAnsi="Wingdings 3" w:hint="default"/>
      <w:sz w:val="16"/>
    </w:rPr>
  </w:style>
  <w:style w:type="character" w:customStyle="1" w:styleId="WW8Num50z1">
    <w:name w:val="WW8Num50z1"/>
    <w:rsid w:val="003C56B3"/>
    <w:rPr>
      <w:rFonts w:ascii="Courier New" w:hAnsi="Courier New" w:cs="Courier New" w:hint="default"/>
    </w:rPr>
  </w:style>
  <w:style w:type="character" w:customStyle="1" w:styleId="WW8Num50z2">
    <w:name w:val="WW8Num50z2"/>
    <w:rsid w:val="003C56B3"/>
    <w:rPr>
      <w:rFonts w:ascii="Wingdings" w:hAnsi="Wingdings" w:hint="default"/>
    </w:rPr>
  </w:style>
  <w:style w:type="character" w:customStyle="1" w:styleId="WW8Num50z3">
    <w:name w:val="WW8Num50z3"/>
    <w:rsid w:val="003C56B3"/>
    <w:rPr>
      <w:rFonts w:ascii="Symbol" w:hAnsi="Symbol" w:hint="default"/>
    </w:rPr>
  </w:style>
  <w:style w:type="character" w:customStyle="1" w:styleId="WW8Num51z0">
    <w:name w:val="WW8Num51z0"/>
    <w:rsid w:val="003C56B3"/>
    <w:rPr>
      <w:rFonts w:ascii="Wingdings 3" w:hAnsi="Wingdings 3" w:hint="default"/>
      <w:sz w:val="16"/>
    </w:rPr>
  </w:style>
  <w:style w:type="character" w:customStyle="1" w:styleId="WW8Num51z2">
    <w:name w:val="WW8Num51z2"/>
    <w:rsid w:val="003C56B3"/>
    <w:rPr>
      <w:rFonts w:ascii="Wingdings" w:hAnsi="Wingdings" w:hint="default"/>
    </w:rPr>
  </w:style>
  <w:style w:type="character" w:customStyle="1" w:styleId="WW8Num51z3">
    <w:name w:val="WW8Num51z3"/>
    <w:rsid w:val="003C56B3"/>
    <w:rPr>
      <w:rFonts w:ascii="Symbol" w:hAnsi="Symbol" w:hint="default"/>
    </w:rPr>
  </w:style>
  <w:style w:type="character" w:customStyle="1" w:styleId="WW8Num52z0">
    <w:name w:val="WW8Num52z0"/>
    <w:rsid w:val="003C56B3"/>
    <w:rPr>
      <w:rFonts w:ascii="Wingdings 3" w:hAnsi="Wingdings 3" w:hint="default"/>
      <w:sz w:val="16"/>
    </w:rPr>
  </w:style>
  <w:style w:type="character" w:customStyle="1" w:styleId="WW8Num52z1">
    <w:name w:val="WW8Num52z1"/>
    <w:rsid w:val="003C56B3"/>
    <w:rPr>
      <w:rFonts w:ascii="Courier New" w:hAnsi="Courier New" w:cs="Courier New" w:hint="default"/>
    </w:rPr>
  </w:style>
  <w:style w:type="character" w:customStyle="1" w:styleId="WW8Num52z2">
    <w:name w:val="WW8Num52z2"/>
    <w:rsid w:val="003C56B3"/>
    <w:rPr>
      <w:rFonts w:ascii="Wingdings" w:hAnsi="Wingdings" w:hint="default"/>
    </w:rPr>
  </w:style>
  <w:style w:type="character" w:customStyle="1" w:styleId="WW8Num52z3">
    <w:name w:val="WW8Num52z3"/>
    <w:rsid w:val="003C56B3"/>
    <w:rPr>
      <w:rFonts w:ascii="Symbol" w:hAnsi="Symbol" w:hint="default"/>
    </w:rPr>
  </w:style>
  <w:style w:type="character" w:customStyle="1" w:styleId="WW8Num53z0">
    <w:name w:val="WW8Num53z0"/>
    <w:rsid w:val="003C56B3"/>
    <w:rPr>
      <w:rFonts w:ascii="Wingdings 3" w:hAnsi="Wingdings 3" w:hint="default"/>
      <w:sz w:val="16"/>
    </w:rPr>
  </w:style>
  <w:style w:type="character" w:customStyle="1" w:styleId="WW8Num53z1">
    <w:name w:val="WW8Num53z1"/>
    <w:rsid w:val="003C56B3"/>
    <w:rPr>
      <w:rFonts w:ascii="Courier New" w:hAnsi="Courier New" w:cs="Courier New" w:hint="default"/>
    </w:rPr>
  </w:style>
  <w:style w:type="character" w:customStyle="1" w:styleId="WW8Num53z2">
    <w:name w:val="WW8Num53z2"/>
    <w:rsid w:val="003C56B3"/>
    <w:rPr>
      <w:rFonts w:ascii="Wingdings" w:hAnsi="Wingdings" w:hint="default"/>
    </w:rPr>
  </w:style>
  <w:style w:type="character" w:customStyle="1" w:styleId="WW8Num53z3">
    <w:name w:val="WW8Num53z3"/>
    <w:rsid w:val="003C56B3"/>
    <w:rPr>
      <w:rFonts w:ascii="Symbol" w:hAnsi="Symbol" w:hint="default"/>
    </w:rPr>
  </w:style>
  <w:style w:type="character" w:customStyle="1" w:styleId="WW8Num54z0">
    <w:name w:val="WW8Num54z0"/>
    <w:rsid w:val="003C56B3"/>
    <w:rPr>
      <w:rFonts w:ascii="Wingdings 3" w:hAnsi="Wingdings 3" w:hint="default"/>
      <w:sz w:val="16"/>
    </w:rPr>
  </w:style>
  <w:style w:type="character" w:customStyle="1" w:styleId="WW8Num54z1">
    <w:name w:val="WW8Num54z1"/>
    <w:rsid w:val="003C56B3"/>
    <w:rPr>
      <w:rFonts w:ascii="Courier New" w:hAnsi="Courier New" w:cs="Courier New" w:hint="default"/>
    </w:rPr>
  </w:style>
  <w:style w:type="character" w:customStyle="1" w:styleId="WW8Num54z2">
    <w:name w:val="WW8Num54z2"/>
    <w:rsid w:val="003C56B3"/>
    <w:rPr>
      <w:rFonts w:ascii="Wingdings" w:hAnsi="Wingdings" w:hint="default"/>
    </w:rPr>
  </w:style>
  <w:style w:type="character" w:customStyle="1" w:styleId="WW8Num54z3">
    <w:name w:val="WW8Num54z3"/>
    <w:rsid w:val="003C56B3"/>
    <w:rPr>
      <w:rFonts w:ascii="Symbol" w:hAnsi="Symbol" w:hint="default"/>
    </w:rPr>
  </w:style>
  <w:style w:type="character" w:customStyle="1" w:styleId="WW8Num55z0">
    <w:name w:val="WW8Num55z0"/>
    <w:rsid w:val="003C56B3"/>
    <w:rPr>
      <w:rFonts w:ascii="Wingdings 3" w:hAnsi="Wingdings 3" w:hint="default"/>
      <w:sz w:val="16"/>
    </w:rPr>
  </w:style>
  <w:style w:type="character" w:customStyle="1" w:styleId="WW8Num55z1">
    <w:name w:val="WW8Num55z1"/>
    <w:rsid w:val="003C56B3"/>
    <w:rPr>
      <w:rFonts w:ascii="Courier New" w:hAnsi="Courier New" w:cs="Courier New" w:hint="default"/>
    </w:rPr>
  </w:style>
  <w:style w:type="character" w:customStyle="1" w:styleId="WW8Num55z2">
    <w:name w:val="WW8Num55z2"/>
    <w:rsid w:val="003C56B3"/>
    <w:rPr>
      <w:rFonts w:ascii="Wingdings" w:hAnsi="Wingdings" w:hint="default"/>
    </w:rPr>
  </w:style>
  <w:style w:type="character" w:customStyle="1" w:styleId="WW8Num55z3">
    <w:name w:val="WW8Num55z3"/>
    <w:rsid w:val="003C56B3"/>
    <w:rPr>
      <w:rFonts w:ascii="Symbol" w:hAnsi="Symbol" w:hint="default"/>
    </w:rPr>
  </w:style>
  <w:style w:type="character" w:customStyle="1" w:styleId="WW8Num56z1">
    <w:name w:val="WW8Num56z1"/>
    <w:rsid w:val="003C56B3"/>
    <w:rPr>
      <w:rFonts w:ascii="Courier New" w:hAnsi="Courier New" w:cs="Courier New" w:hint="default"/>
    </w:rPr>
  </w:style>
  <w:style w:type="character" w:customStyle="1" w:styleId="WW8Num56z2">
    <w:name w:val="WW8Num56z2"/>
    <w:rsid w:val="003C56B3"/>
    <w:rPr>
      <w:rFonts w:ascii="Wingdings" w:hAnsi="Wingdings" w:hint="default"/>
    </w:rPr>
  </w:style>
  <w:style w:type="character" w:customStyle="1" w:styleId="WW8Num56z3">
    <w:name w:val="WW8Num56z3"/>
    <w:rsid w:val="003C56B3"/>
    <w:rPr>
      <w:rFonts w:ascii="Symbol" w:hAnsi="Symbol" w:hint="default"/>
    </w:rPr>
  </w:style>
  <w:style w:type="character" w:customStyle="1" w:styleId="WW8Num57z0">
    <w:name w:val="WW8Num57z0"/>
    <w:rsid w:val="003C56B3"/>
    <w:rPr>
      <w:rFonts w:ascii="Wingdings 3" w:hAnsi="Wingdings 3" w:hint="default"/>
      <w:sz w:val="16"/>
    </w:rPr>
  </w:style>
  <w:style w:type="character" w:customStyle="1" w:styleId="WW8Num57z1">
    <w:name w:val="WW8Num57z1"/>
    <w:rsid w:val="003C56B3"/>
    <w:rPr>
      <w:rFonts w:ascii="Courier New" w:hAnsi="Courier New" w:cs="Courier New" w:hint="default"/>
    </w:rPr>
  </w:style>
  <w:style w:type="character" w:customStyle="1" w:styleId="WW8Num57z2">
    <w:name w:val="WW8Num57z2"/>
    <w:rsid w:val="003C56B3"/>
    <w:rPr>
      <w:rFonts w:ascii="Wingdings" w:hAnsi="Wingdings" w:hint="default"/>
    </w:rPr>
  </w:style>
  <w:style w:type="character" w:customStyle="1" w:styleId="WW8Num57z3">
    <w:name w:val="WW8Num57z3"/>
    <w:rsid w:val="003C56B3"/>
    <w:rPr>
      <w:rFonts w:ascii="Symbol" w:hAnsi="Symbol" w:hint="default"/>
    </w:rPr>
  </w:style>
  <w:style w:type="character" w:customStyle="1" w:styleId="WW8Num58z1">
    <w:name w:val="WW8Num58z1"/>
    <w:rsid w:val="003C56B3"/>
    <w:rPr>
      <w:rFonts w:ascii="Courier New" w:hAnsi="Courier New" w:cs="Courier New" w:hint="default"/>
    </w:rPr>
  </w:style>
  <w:style w:type="character" w:customStyle="1" w:styleId="WW8Num58z2">
    <w:name w:val="WW8Num58z2"/>
    <w:rsid w:val="003C56B3"/>
    <w:rPr>
      <w:rFonts w:ascii="Wingdings" w:hAnsi="Wingdings" w:hint="default"/>
    </w:rPr>
  </w:style>
  <w:style w:type="character" w:customStyle="1" w:styleId="WW8Num58z3">
    <w:name w:val="WW8Num58z3"/>
    <w:rsid w:val="003C56B3"/>
    <w:rPr>
      <w:rFonts w:ascii="Symbol" w:hAnsi="Symbol" w:hint="default"/>
    </w:rPr>
  </w:style>
  <w:style w:type="character" w:customStyle="1" w:styleId="WW8Num59z1">
    <w:name w:val="WW8Num59z1"/>
    <w:rsid w:val="003C56B3"/>
    <w:rPr>
      <w:rFonts w:ascii="Courier New" w:hAnsi="Courier New" w:cs="Courier New" w:hint="default"/>
    </w:rPr>
  </w:style>
  <w:style w:type="character" w:customStyle="1" w:styleId="WW8Num59z2">
    <w:name w:val="WW8Num59z2"/>
    <w:rsid w:val="003C56B3"/>
    <w:rPr>
      <w:rFonts w:ascii="Wingdings" w:hAnsi="Wingdings" w:hint="default"/>
    </w:rPr>
  </w:style>
  <w:style w:type="character" w:customStyle="1" w:styleId="WW8Num59z3">
    <w:name w:val="WW8Num59z3"/>
    <w:rsid w:val="003C56B3"/>
    <w:rPr>
      <w:rFonts w:ascii="Symbol" w:hAnsi="Symbol" w:hint="default"/>
    </w:rPr>
  </w:style>
  <w:style w:type="character" w:customStyle="1" w:styleId="WW8Num60z1">
    <w:name w:val="WW8Num60z1"/>
    <w:rsid w:val="003C56B3"/>
    <w:rPr>
      <w:rFonts w:ascii="Courier New" w:hAnsi="Courier New" w:cs="Courier New" w:hint="default"/>
    </w:rPr>
  </w:style>
  <w:style w:type="character" w:customStyle="1" w:styleId="WW8Num60z2">
    <w:name w:val="WW8Num60z2"/>
    <w:rsid w:val="003C56B3"/>
    <w:rPr>
      <w:rFonts w:ascii="Wingdings" w:hAnsi="Wingdings" w:hint="default"/>
    </w:rPr>
  </w:style>
  <w:style w:type="character" w:customStyle="1" w:styleId="WW8Num60z3">
    <w:name w:val="WW8Num60z3"/>
    <w:rsid w:val="003C56B3"/>
    <w:rPr>
      <w:rFonts w:ascii="Symbol" w:hAnsi="Symbol" w:hint="default"/>
    </w:rPr>
  </w:style>
  <w:style w:type="character" w:customStyle="1" w:styleId="WW8Num62z1">
    <w:name w:val="WW8Num62z1"/>
    <w:rsid w:val="003C56B3"/>
    <w:rPr>
      <w:rFonts w:ascii="Courier New" w:hAnsi="Courier New" w:cs="Courier New" w:hint="default"/>
    </w:rPr>
  </w:style>
  <w:style w:type="character" w:customStyle="1" w:styleId="WW8Num62z2">
    <w:name w:val="WW8Num62z2"/>
    <w:rsid w:val="003C56B3"/>
    <w:rPr>
      <w:rFonts w:ascii="Wingdings" w:hAnsi="Wingdings" w:hint="default"/>
    </w:rPr>
  </w:style>
  <w:style w:type="character" w:customStyle="1" w:styleId="WW8Num62z3">
    <w:name w:val="WW8Num62z3"/>
    <w:rsid w:val="003C56B3"/>
    <w:rPr>
      <w:rFonts w:ascii="Symbol" w:hAnsi="Symbol" w:hint="default"/>
    </w:rPr>
  </w:style>
  <w:style w:type="character" w:customStyle="1" w:styleId="WW8Num63z1">
    <w:name w:val="WW8Num63z1"/>
    <w:rsid w:val="003C56B3"/>
    <w:rPr>
      <w:rFonts w:ascii="Courier New" w:hAnsi="Courier New" w:cs="Courier New" w:hint="default"/>
    </w:rPr>
  </w:style>
  <w:style w:type="character" w:customStyle="1" w:styleId="WW8Num63z2">
    <w:name w:val="WW8Num63z2"/>
    <w:rsid w:val="003C56B3"/>
    <w:rPr>
      <w:rFonts w:ascii="Wingdings" w:hAnsi="Wingdings" w:hint="default"/>
    </w:rPr>
  </w:style>
  <w:style w:type="character" w:customStyle="1" w:styleId="WW8Num63z3">
    <w:name w:val="WW8Num63z3"/>
    <w:rsid w:val="003C56B3"/>
    <w:rPr>
      <w:rFonts w:ascii="Symbol" w:hAnsi="Symbol" w:hint="default"/>
    </w:rPr>
  </w:style>
  <w:style w:type="character" w:customStyle="1" w:styleId="WW8Num64z3">
    <w:name w:val="WW8Num64z3"/>
    <w:rsid w:val="003C56B3"/>
    <w:rPr>
      <w:rFonts w:ascii="Symbol" w:hAnsi="Symbol" w:hint="default"/>
    </w:rPr>
  </w:style>
  <w:style w:type="character" w:customStyle="1" w:styleId="WW8Num65z3">
    <w:name w:val="WW8Num65z3"/>
    <w:rsid w:val="003C56B3"/>
    <w:rPr>
      <w:rFonts w:ascii="Symbol" w:hAnsi="Symbol" w:hint="default"/>
    </w:rPr>
  </w:style>
  <w:style w:type="character" w:customStyle="1" w:styleId="WW8Num66z0">
    <w:name w:val="WW8Num66z0"/>
    <w:rsid w:val="003C56B3"/>
    <w:rPr>
      <w:rFonts w:ascii="Wingdings 3" w:hAnsi="Wingdings 3" w:hint="default"/>
      <w:sz w:val="16"/>
    </w:rPr>
  </w:style>
  <w:style w:type="character" w:customStyle="1" w:styleId="WW8Num66z2">
    <w:name w:val="WW8Num66z2"/>
    <w:rsid w:val="003C56B3"/>
    <w:rPr>
      <w:rFonts w:ascii="Wingdings" w:hAnsi="Wingdings" w:hint="default"/>
    </w:rPr>
  </w:style>
  <w:style w:type="character" w:customStyle="1" w:styleId="WW8Num66z3">
    <w:name w:val="WW8Num66z3"/>
    <w:rsid w:val="003C56B3"/>
    <w:rPr>
      <w:rFonts w:ascii="Symbol" w:hAnsi="Symbol" w:hint="default"/>
    </w:rPr>
  </w:style>
  <w:style w:type="character" w:customStyle="1" w:styleId="WW8Num67z1">
    <w:name w:val="WW8Num67z1"/>
    <w:rsid w:val="003C56B3"/>
    <w:rPr>
      <w:rFonts w:ascii="Courier New" w:hAnsi="Courier New" w:cs="Courier New" w:hint="default"/>
    </w:rPr>
  </w:style>
  <w:style w:type="character" w:customStyle="1" w:styleId="WW8Num67z3">
    <w:name w:val="WW8Num67z3"/>
    <w:rsid w:val="003C56B3"/>
    <w:rPr>
      <w:rFonts w:ascii="Symbol" w:hAnsi="Symbol" w:hint="default"/>
    </w:rPr>
  </w:style>
  <w:style w:type="character" w:customStyle="1" w:styleId="WW8Num69z1">
    <w:name w:val="WW8Num69z1"/>
    <w:rsid w:val="003C56B3"/>
    <w:rPr>
      <w:rFonts w:ascii="Courier New" w:hAnsi="Courier New" w:cs="Courier New" w:hint="default"/>
    </w:rPr>
  </w:style>
  <w:style w:type="character" w:customStyle="1" w:styleId="WW8Num69z2">
    <w:name w:val="WW8Num69z2"/>
    <w:rsid w:val="003C56B3"/>
    <w:rPr>
      <w:rFonts w:ascii="Wingdings" w:hAnsi="Wingdings" w:hint="default"/>
    </w:rPr>
  </w:style>
  <w:style w:type="character" w:customStyle="1" w:styleId="WW8Num69z3">
    <w:name w:val="WW8Num69z3"/>
    <w:rsid w:val="003C56B3"/>
    <w:rPr>
      <w:rFonts w:ascii="Symbol" w:hAnsi="Symbol" w:hint="default"/>
    </w:rPr>
  </w:style>
  <w:style w:type="character" w:customStyle="1" w:styleId="WW8Num70z1">
    <w:name w:val="WW8Num70z1"/>
    <w:rsid w:val="003C56B3"/>
    <w:rPr>
      <w:rFonts w:ascii="Courier New" w:hAnsi="Courier New" w:cs="Courier New" w:hint="default"/>
    </w:rPr>
  </w:style>
  <w:style w:type="character" w:customStyle="1" w:styleId="WW8Num70z2">
    <w:name w:val="WW8Num70z2"/>
    <w:rsid w:val="003C56B3"/>
    <w:rPr>
      <w:rFonts w:ascii="Wingdings" w:hAnsi="Wingdings" w:hint="default"/>
    </w:rPr>
  </w:style>
  <w:style w:type="character" w:customStyle="1" w:styleId="WW8Num70z3">
    <w:name w:val="WW8Num70z3"/>
    <w:rsid w:val="003C56B3"/>
    <w:rPr>
      <w:rFonts w:ascii="Symbol" w:hAnsi="Symbol" w:hint="default"/>
    </w:rPr>
  </w:style>
  <w:style w:type="character" w:customStyle="1" w:styleId="WW8Num72z1">
    <w:name w:val="WW8Num72z1"/>
    <w:rsid w:val="003C56B3"/>
    <w:rPr>
      <w:rFonts w:ascii="Courier New" w:hAnsi="Courier New" w:cs="Courier New" w:hint="default"/>
    </w:rPr>
  </w:style>
  <w:style w:type="character" w:customStyle="1" w:styleId="WW8Num72z2">
    <w:name w:val="WW8Num72z2"/>
    <w:rsid w:val="003C56B3"/>
    <w:rPr>
      <w:rFonts w:ascii="Wingdings" w:hAnsi="Wingdings" w:hint="default"/>
    </w:rPr>
  </w:style>
  <w:style w:type="character" w:customStyle="1" w:styleId="WW8Num72z3">
    <w:name w:val="WW8Num72z3"/>
    <w:rsid w:val="003C56B3"/>
    <w:rPr>
      <w:rFonts w:ascii="Symbol" w:hAnsi="Symbol" w:hint="default"/>
    </w:rPr>
  </w:style>
  <w:style w:type="character" w:customStyle="1" w:styleId="WW8Num73z1">
    <w:name w:val="WW8Num73z1"/>
    <w:rsid w:val="003C56B3"/>
    <w:rPr>
      <w:rFonts w:ascii="Courier New" w:hAnsi="Courier New" w:cs="Courier New" w:hint="default"/>
    </w:rPr>
  </w:style>
  <w:style w:type="character" w:customStyle="1" w:styleId="WW8Num73z2">
    <w:name w:val="WW8Num73z2"/>
    <w:rsid w:val="003C56B3"/>
    <w:rPr>
      <w:rFonts w:ascii="Wingdings" w:hAnsi="Wingdings" w:hint="default"/>
    </w:rPr>
  </w:style>
  <w:style w:type="character" w:customStyle="1" w:styleId="WW8Num73z3">
    <w:name w:val="WW8Num73z3"/>
    <w:rsid w:val="003C56B3"/>
    <w:rPr>
      <w:rFonts w:ascii="Symbol" w:hAnsi="Symbol" w:hint="default"/>
    </w:rPr>
  </w:style>
  <w:style w:type="character" w:customStyle="1" w:styleId="WW8Num74z0">
    <w:name w:val="WW8Num74z0"/>
    <w:rsid w:val="003C56B3"/>
    <w:rPr>
      <w:rFonts w:ascii="Wingdings 3" w:hAnsi="Wingdings 3" w:hint="default"/>
      <w:sz w:val="16"/>
    </w:rPr>
  </w:style>
  <w:style w:type="character" w:customStyle="1" w:styleId="WW8Num74z1">
    <w:name w:val="WW8Num74z1"/>
    <w:rsid w:val="003C56B3"/>
    <w:rPr>
      <w:rFonts w:ascii="Courier New" w:hAnsi="Courier New" w:cs="Courier New" w:hint="default"/>
    </w:rPr>
  </w:style>
  <w:style w:type="character" w:customStyle="1" w:styleId="WW8Num74z2">
    <w:name w:val="WW8Num74z2"/>
    <w:rsid w:val="003C56B3"/>
    <w:rPr>
      <w:rFonts w:ascii="Wingdings" w:hAnsi="Wingdings" w:hint="default"/>
    </w:rPr>
  </w:style>
  <w:style w:type="character" w:customStyle="1" w:styleId="WW8Num74z3">
    <w:name w:val="WW8Num74z3"/>
    <w:rsid w:val="003C56B3"/>
    <w:rPr>
      <w:rFonts w:ascii="Symbol" w:hAnsi="Symbol" w:hint="default"/>
    </w:rPr>
  </w:style>
  <w:style w:type="character" w:customStyle="1" w:styleId="WW8Num75z1">
    <w:name w:val="WW8Num75z1"/>
    <w:rsid w:val="003C56B3"/>
    <w:rPr>
      <w:rFonts w:ascii="Courier New" w:hAnsi="Courier New" w:cs="Courier New" w:hint="default"/>
    </w:rPr>
  </w:style>
  <w:style w:type="character" w:customStyle="1" w:styleId="WW8Num75z2">
    <w:name w:val="WW8Num75z2"/>
    <w:rsid w:val="003C56B3"/>
    <w:rPr>
      <w:rFonts w:ascii="Wingdings" w:hAnsi="Wingdings" w:hint="default"/>
    </w:rPr>
  </w:style>
  <w:style w:type="character" w:customStyle="1" w:styleId="WW8Num75z3">
    <w:name w:val="WW8Num75z3"/>
    <w:rsid w:val="003C56B3"/>
    <w:rPr>
      <w:rFonts w:ascii="Symbol" w:hAnsi="Symbol" w:hint="default"/>
    </w:rPr>
  </w:style>
  <w:style w:type="character" w:customStyle="1" w:styleId="WW8Num76z1">
    <w:name w:val="WW8Num76z1"/>
    <w:rsid w:val="003C56B3"/>
    <w:rPr>
      <w:rFonts w:ascii="Courier New" w:hAnsi="Courier New" w:cs="Courier New" w:hint="default"/>
    </w:rPr>
  </w:style>
  <w:style w:type="character" w:customStyle="1" w:styleId="WW8Num76z2">
    <w:name w:val="WW8Num76z2"/>
    <w:rsid w:val="003C56B3"/>
    <w:rPr>
      <w:rFonts w:ascii="Wingdings" w:hAnsi="Wingdings" w:hint="default"/>
    </w:rPr>
  </w:style>
  <w:style w:type="character" w:customStyle="1" w:styleId="WW8Num76z3">
    <w:name w:val="WW8Num76z3"/>
    <w:rsid w:val="003C56B3"/>
    <w:rPr>
      <w:rFonts w:ascii="Symbol" w:hAnsi="Symbol" w:hint="default"/>
    </w:rPr>
  </w:style>
  <w:style w:type="character" w:customStyle="1" w:styleId="WW8Num77z2">
    <w:name w:val="WW8Num77z2"/>
    <w:rsid w:val="003C56B3"/>
    <w:rPr>
      <w:rFonts w:ascii="Wingdings" w:hAnsi="Wingdings" w:hint="default"/>
    </w:rPr>
  </w:style>
  <w:style w:type="character" w:customStyle="1" w:styleId="WW8Num77z3">
    <w:name w:val="WW8Num77z3"/>
    <w:rsid w:val="003C56B3"/>
    <w:rPr>
      <w:rFonts w:ascii="Symbol" w:hAnsi="Symbol" w:hint="default"/>
    </w:rPr>
  </w:style>
  <w:style w:type="character" w:customStyle="1" w:styleId="WW8Num78z1">
    <w:name w:val="WW8Num78z1"/>
    <w:rsid w:val="003C56B3"/>
    <w:rPr>
      <w:rFonts w:ascii="Courier New" w:hAnsi="Courier New" w:cs="Courier New" w:hint="default"/>
    </w:rPr>
  </w:style>
  <w:style w:type="character" w:customStyle="1" w:styleId="WW8Num78z2">
    <w:name w:val="WW8Num78z2"/>
    <w:rsid w:val="003C56B3"/>
    <w:rPr>
      <w:rFonts w:ascii="Wingdings" w:hAnsi="Wingdings" w:hint="default"/>
    </w:rPr>
  </w:style>
  <w:style w:type="character" w:customStyle="1" w:styleId="WW8Num78z3">
    <w:name w:val="WW8Num78z3"/>
    <w:rsid w:val="003C56B3"/>
    <w:rPr>
      <w:rFonts w:ascii="Symbol" w:hAnsi="Symbol" w:hint="default"/>
    </w:rPr>
  </w:style>
  <w:style w:type="character" w:customStyle="1" w:styleId="WW8Num79z1">
    <w:name w:val="WW8Num79z1"/>
    <w:rsid w:val="003C56B3"/>
    <w:rPr>
      <w:rFonts w:ascii="Courier New" w:hAnsi="Courier New" w:cs="Courier New" w:hint="default"/>
    </w:rPr>
  </w:style>
  <w:style w:type="character" w:customStyle="1" w:styleId="WW8Num79z2">
    <w:name w:val="WW8Num79z2"/>
    <w:rsid w:val="003C56B3"/>
    <w:rPr>
      <w:rFonts w:ascii="Wingdings" w:hAnsi="Wingdings" w:hint="default"/>
    </w:rPr>
  </w:style>
  <w:style w:type="character" w:customStyle="1" w:styleId="WW8Num79z3">
    <w:name w:val="WW8Num79z3"/>
    <w:rsid w:val="003C56B3"/>
    <w:rPr>
      <w:rFonts w:ascii="Symbol" w:hAnsi="Symbol" w:hint="default"/>
    </w:rPr>
  </w:style>
  <w:style w:type="character" w:customStyle="1" w:styleId="WW-Fuentedeprrafopredeter">
    <w:name w:val="WW-Fuente de párrafo predeter."/>
    <w:rsid w:val="003C56B3"/>
  </w:style>
  <w:style w:type="character" w:customStyle="1" w:styleId="WW-Refdecomentario">
    <w:name w:val="WW-Ref. de comentario"/>
    <w:rsid w:val="003C56B3"/>
    <w:rPr>
      <w:rFonts w:ascii="Times New Roman" w:hAnsi="Times New Roman" w:cs="Times New Roman" w:hint="default"/>
      <w:sz w:val="16"/>
      <w:szCs w:val="16"/>
    </w:rPr>
  </w:style>
  <w:style w:type="character" w:customStyle="1" w:styleId="apple-style-span">
    <w:name w:val="apple-style-span"/>
    <w:rsid w:val="003C56B3"/>
    <w:rPr>
      <w:rFonts w:ascii="Times New Roman" w:hAnsi="Times New Roman" w:cs="Times New Roman" w:hint="default"/>
    </w:rPr>
  </w:style>
  <w:style w:type="character" w:customStyle="1" w:styleId="CarCar16">
    <w:name w:val="Car Car16"/>
    <w:rsid w:val="003C56B3"/>
    <w:rPr>
      <w:rFonts w:ascii="Times New Roman" w:eastAsia="ヒラギノ角ゴ Pro W3" w:hAnsi="Times New Roman" w:cs="Times New Roman" w:hint="default"/>
      <w:color w:val="000000"/>
      <w:sz w:val="24"/>
      <w:szCs w:val="24"/>
      <w:lang w:val="es-ES_tradnl"/>
    </w:rPr>
  </w:style>
  <w:style w:type="character" w:customStyle="1" w:styleId="Hipervnculo1">
    <w:name w:val="Hipervínculo1"/>
    <w:rsid w:val="003C56B3"/>
    <w:rPr>
      <w:color w:val="0000FF"/>
      <w:sz w:val="20"/>
      <w:u w:val="single"/>
    </w:rPr>
  </w:style>
  <w:style w:type="character" w:customStyle="1" w:styleId="Estilo1Car">
    <w:name w:val="Estilo1 Car"/>
    <w:rsid w:val="003C56B3"/>
    <w:rPr>
      <w:rFonts w:ascii="Arial" w:eastAsia="ヒラギノ角ゴ Pro W3" w:hAnsi="Arial" w:cs="Arial" w:hint="default"/>
      <w:color w:val="000000"/>
      <w:sz w:val="24"/>
      <w:lang w:val="es-ES_tradnl" w:eastAsia="ar-SA" w:bidi="ar-SA"/>
    </w:rPr>
  </w:style>
  <w:style w:type="character" w:customStyle="1" w:styleId="Refdenotaalpie1">
    <w:name w:val="Ref. de nota al pie1"/>
    <w:rsid w:val="003C56B3"/>
    <w:rPr>
      <w:color w:val="000000"/>
      <w:sz w:val="20"/>
      <w:vertAlign w:val="superscript"/>
    </w:rPr>
  </w:style>
  <w:style w:type="character" w:customStyle="1" w:styleId="-TextonotapieCarCar">
    <w:name w:val="-Texto nota pie Car Car"/>
    <w:rsid w:val="003C56B3"/>
    <w:rPr>
      <w:rFonts w:ascii="Arial" w:eastAsia="ヒラギノ角ゴ Pro W3" w:hAnsi="Arial" w:cs="Arial" w:hint="default"/>
      <w:color w:val="000000"/>
      <w:sz w:val="24"/>
      <w:lang w:val="es-ES_tradnl" w:eastAsia="ar-SA" w:bidi="ar-SA"/>
    </w:rPr>
  </w:style>
  <w:style w:type="character" w:customStyle="1" w:styleId="Estilo2Car">
    <w:name w:val="Estilo2 Car"/>
    <w:rsid w:val="003C56B3"/>
    <w:rPr>
      <w:rFonts w:ascii="Arial" w:hAnsi="Arial" w:cs="Arial" w:hint="default"/>
      <w:bCs/>
      <w:sz w:val="24"/>
      <w:szCs w:val="28"/>
      <w:lang w:val="es-ES" w:eastAsia="ar-SA" w:bidi="ar-SA"/>
    </w:rPr>
  </w:style>
  <w:style w:type="character" w:customStyle="1" w:styleId="content">
    <w:name w:val="content"/>
    <w:rsid w:val="003C56B3"/>
  </w:style>
  <w:style w:type="character" w:customStyle="1" w:styleId="Ttulo3CarCarCar">
    <w:name w:val="Título 3 Car Car Car"/>
    <w:rsid w:val="003C56B3"/>
    <w:rPr>
      <w:rFonts w:ascii="Arial" w:hAnsi="Arial" w:cs="Arial" w:hint="default"/>
      <w:b/>
      <w:bCs w:val="0"/>
      <w:i/>
      <w:iCs w:val="0"/>
      <w:sz w:val="24"/>
      <w:lang w:val="es-MX" w:eastAsia="ar-SA" w:bidi="ar-SA"/>
    </w:rPr>
  </w:style>
  <w:style w:type="character" w:customStyle="1" w:styleId="estilo3">
    <w:name w:val="estilo3"/>
    <w:rsid w:val="003C56B3"/>
    <w:rPr>
      <w:rFonts w:ascii="Times New Roman" w:hAnsi="Times New Roman" w:cs="Times New Roman" w:hint="default"/>
    </w:rPr>
  </w:style>
  <w:style w:type="character" w:customStyle="1" w:styleId="CarCar2">
    <w:name w:val="Car Car2"/>
    <w:rsid w:val="003C56B3"/>
    <w:rPr>
      <w:rFonts w:ascii="Arial" w:hAnsi="Arial" w:cs="Arial" w:hint="default"/>
      <w:sz w:val="20"/>
      <w:szCs w:val="20"/>
      <w:lang w:eastAsia="ar-SA" w:bidi="ar-SA"/>
    </w:rPr>
  </w:style>
  <w:style w:type="character" w:customStyle="1" w:styleId="CarCar10">
    <w:name w:val="Car Car10"/>
    <w:rsid w:val="003C56B3"/>
    <w:rPr>
      <w:rFonts w:ascii="Arial" w:hAnsi="Arial" w:cs="Arial" w:hint="default"/>
      <w:b/>
      <w:bCs/>
      <w:sz w:val="24"/>
      <w:lang w:val="es-ES" w:eastAsia="ar-SA" w:bidi="ar-SA"/>
    </w:rPr>
  </w:style>
  <w:style w:type="character" w:customStyle="1" w:styleId="Vietas0">
    <w:name w:val="Viñetas"/>
    <w:rsid w:val="003C56B3"/>
    <w:rPr>
      <w:rFonts w:ascii="OpenSymbol" w:eastAsia="OpenSymbol" w:hAnsi="OpenSymbol" w:cs="OpenSymbol" w:hint="default"/>
    </w:rPr>
  </w:style>
  <w:style w:type="character" w:customStyle="1" w:styleId="Smbolodenotafinal">
    <w:name w:val="Símbolo de nota final"/>
    <w:rsid w:val="003C56B3"/>
    <w:rPr>
      <w:vertAlign w:val="superscript"/>
    </w:rPr>
  </w:style>
  <w:style w:type="character" w:customStyle="1" w:styleId="WW-Smbolodenotafinal">
    <w:name w:val="WW-Símbolo de nota final"/>
    <w:rsid w:val="003C56B3"/>
  </w:style>
  <w:style w:type="character" w:customStyle="1" w:styleId="Carcterdenumeracin">
    <w:name w:val="Carácter de numeración"/>
    <w:rsid w:val="003C56B3"/>
  </w:style>
  <w:style w:type="character" w:customStyle="1" w:styleId="PuestoCar">
    <w:name w:val="Puesto Car"/>
    <w:rsid w:val="003C56B3"/>
    <w:rPr>
      <w:rFonts w:ascii="Arial" w:eastAsia="Times New Roman" w:hAnsi="Arial" w:cs="Times New Roman" w:hint="default"/>
      <w:b/>
      <w:bCs w:val="0"/>
      <w:sz w:val="24"/>
      <w:szCs w:val="20"/>
      <w:lang w:eastAsia="ar-SA"/>
    </w:rPr>
  </w:style>
  <w:style w:type="paragraph" w:styleId="z-Finaldelformulario">
    <w:name w:val="HTML Bottom of Form"/>
    <w:basedOn w:val="Normal"/>
    <w:next w:val="Normal"/>
    <w:link w:val="z-FinaldelformularioCar"/>
    <w:hidden/>
    <w:semiHidden/>
    <w:unhideWhenUsed/>
    <w:rsid w:val="003C56B3"/>
    <w:pPr>
      <w:pBdr>
        <w:top w:val="single" w:sz="6" w:space="1" w:color="auto"/>
      </w:pBdr>
      <w:jc w:val="center"/>
    </w:pPr>
    <w:rPr>
      <w:rFonts w:ascii="Arial" w:hAnsi="Arial" w:cs="Arial"/>
      <w:vanish/>
      <w:sz w:val="16"/>
      <w:szCs w:val="16"/>
    </w:rPr>
  </w:style>
  <w:style w:type="character" w:customStyle="1" w:styleId="z-FinaldelformularioCar">
    <w:name w:val="z-Final del formulario Car"/>
    <w:basedOn w:val="Fuentedeprrafopredeter"/>
    <w:link w:val="z-Finaldelformulario"/>
    <w:semiHidden/>
    <w:rsid w:val="003C56B3"/>
    <w:rPr>
      <w:rFonts w:ascii="Arial" w:hAnsi="Arial" w:cs="Arial"/>
      <w:vanish/>
      <w:sz w:val="16"/>
      <w:szCs w:val="16"/>
      <w:lang w:eastAsia="es-ES"/>
    </w:rPr>
  </w:style>
  <w:style w:type="character" w:customStyle="1" w:styleId="Textofuente">
    <w:name w:val="Texto fuente"/>
    <w:rsid w:val="003C56B3"/>
    <w:rPr>
      <w:rFonts w:ascii="Courier New" w:eastAsia="Courier New" w:hAnsi="Courier New" w:cs="Courier New" w:hint="default"/>
    </w:rPr>
  </w:style>
  <w:style w:type="character" w:customStyle="1" w:styleId="WW8Num82z3">
    <w:name w:val="WW8Num82z3"/>
    <w:rsid w:val="003C56B3"/>
    <w:rPr>
      <w:rFonts w:ascii="Symbol" w:hAnsi="Symbol" w:hint="default"/>
    </w:rPr>
  </w:style>
  <w:style w:type="character" w:customStyle="1" w:styleId="WW8Num83z1">
    <w:name w:val="WW8Num83z1"/>
    <w:rsid w:val="003C56B3"/>
    <w:rPr>
      <w:b/>
      <w:bCs w:val="0"/>
      <w:sz w:val="20"/>
      <w:szCs w:val="20"/>
    </w:rPr>
  </w:style>
  <w:style w:type="character" w:customStyle="1" w:styleId="WW8Num88z1">
    <w:name w:val="WW8Num88z1"/>
    <w:rsid w:val="003C56B3"/>
    <w:rPr>
      <w:rFonts w:ascii="Courier New" w:hAnsi="Courier New" w:cs="Courier New" w:hint="default"/>
    </w:rPr>
  </w:style>
  <w:style w:type="character" w:customStyle="1" w:styleId="WW8Num88z2">
    <w:name w:val="WW8Num88z2"/>
    <w:rsid w:val="003C56B3"/>
    <w:rPr>
      <w:rFonts w:ascii="Wingdings" w:hAnsi="Wingdings" w:hint="default"/>
    </w:rPr>
  </w:style>
  <w:style w:type="character" w:customStyle="1" w:styleId="WW8Num97z1">
    <w:name w:val="WW8Num97z1"/>
    <w:rsid w:val="003C56B3"/>
    <w:rPr>
      <w:rFonts w:ascii="Courier New" w:hAnsi="Courier New" w:cs="Courier New" w:hint="default"/>
    </w:rPr>
  </w:style>
  <w:style w:type="character" w:customStyle="1" w:styleId="WW8Num97z3">
    <w:name w:val="WW8Num97z3"/>
    <w:rsid w:val="003C56B3"/>
    <w:rPr>
      <w:rFonts w:ascii="Symbol" w:hAnsi="Symbol" w:hint="default"/>
    </w:rPr>
  </w:style>
  <w:style w:type="character" w:customStyle="1" w:styleId="WW8Num100z0">
    <w:name w:val="WW8Num100z0"/>
    <w:rsid w:val="003C56B3"/>
    <w:rPr>
      <w:b/>
      <w:bCs w:val="0"/>
      <w:i w:val="0"/>
      <w:iCs w:val="0"/>
      <w:sz w:val="20"/>
      <w:szCs w:val="20"/>
    </w:rPr>
  </w:style>
  <w:style w:type="character" w:customStyle="1" w:styleId="WW8Num100z2">
    <w:name w:val="WW8Num100z2"/>
    <w:rsid w:val="003C56B3"/>
    <w:rPr>
      <w:rFonts w:ascii="Wingdings" w:hAnsi="Wingdings" w:hint="default"/>
    </w:rPr>
  </w:style>
  <w:style w:type="character" w:customStyle="1" w:styleId="WW8Num103z1">
    <w:name w:val="WW8Num103z1"/>
    <w:rsid w:val="003C56B3"/>
    <w:rPr>
      <w:rFonts w:ascii="Courier New" w:hAnsi="Courier New" w:cs="Courier New" w:hint="default"/>
    </w:rPr>
  </w:style>
  <w:style w:type="character" w:customStyle="1" w:styleId="WW8Num106z1">
    <w:name w:val="WW8Num106z1"/>
    <w:rsid w:val="003C56B3"/>
    <w:rPr>
      <w:rFonts w:ascii="Courier New" w:hAnsi="Courier New" w:cs="Courier New" w:hint="default"/>
    </w:rPr>
  </w:style>
  <w:style w:type="character" w:customStyle="1" w:styleId="WW8Num106z2">
    <w:name w:val="WW8Num106z2"/>
    <w:rsid w:val="003C56B3"/>
    <w:rPr>
      <w:rFonts w:ascii="Wingdings" w:hAnsi="Wingdings" w:hint="default"/>
    </w:rPr>
  </w:style>
  <w:style w:type="character" w:customStyle="1" w:styleId="WW8Num107z1">
    <w:name w:val="WW8Num107z1"/>
    <w:rsid w:val="003C56B3"/>
    <w:rPr>
      <w:rFonts w:ascii="Courier New" w:hAnsi="Courier New" w:cs="Courier New" w:hint="default"/>
    </w:rPr>
  </w:style>
  <w:style w:type="character" w:customStyle="1" w:styleId="WW8Num107z2">
    <w:name w:val="WW8Num107z2"/>
    <w:rsid w:val="003C56B3"/>
    <w:rPr>
      <w:rFonts w:ascii="Wingdings" w:hAnsi="Wingdings" w:hint="default"/>
    </w:rPr>
  </w:style>
  <w:style w:type="character" w:customStyle="1" w:styleId="WW8Num109z2">
    <w:name w:val="WW8Num109z2"/>
    <w:rsid w:val="003C56B3"/>
    <w:rPr>
      <w:rFonts w:ascii="Wingdings" w:hAnsi="Wingdings" w:hint="default"/>
    </w:rPr>
  </w:style>
  <w:style w:type="character" w:customStyle="1" w:styleId="WW8Num121z0">
    <w:name w:val="WW8Num121z0"/>
    <w:rsid w:val="003C56B3"/>
    <w:rPr>
      <w:rFonts w:ascii="Wingdings" w:hAnsi="Wingdings" w:hint="default"/>
      <w:sz w:val="16"/>
      <w:szCs w:val="16"/>
    </w:rPr>
  </w:style>
  <w:style w:type="character" w:customStyle="1" w:styleId="WW8Num121z1">
    <w:name w:val="WW8Num121z1"/>
    <w:rsid w:val="003C56B3"/>
    <w:rPr>
      <w:rFonts w:ascii="Courier New" w:hAnsi="Courier New" w:cs="Courier New" w:hint="default"/>
    </w:rPr>
  </w:style>
  <w:style w:type="character" w:customStyle="1" w:styleId="WW8Num121z2">
    <w:name w:val="WW8Num121z2"/>
    <w:rsid w:val="003C56B3"/>
    <w:rPr>
      <w:rFonts w:ascii="Wingdings" w:hAnsi="Wingdings" w:hint="default"/>
    </w:rPr>
  </w:style>
  <w:style w:type="character" w:customStyle="1" w:styleId="WW8Num121z3">
    <w:name w:val="WW8Num121z3"/>
    <w:rsid w:val="003C56B3"/>
    <w:rPr>
      <w:rFonts w:ascii="Symbol" w:hAnsi="Symbol" w:hint="default"/>
    </w:rPr>
  </w:style>
  <w:style w:type="character" w:customStyle="1" w:styleId="WW8Num124z1">
    <w:name w:val="WW8Num124z1"/>
    <w:rsid w:val="003C56B3"/>
    <w:rPr>
      <w:rFonts w:ascii="Courier New" w:hAnsi="Courier New" w:cs="Courier New" w:hint="default"/>
    </w:rPr>
  </w:style>
  <w:style w:type="character" w:customStyle="1" w:styleId="WW8Num124z2">
    <w:name w:val="WW8Num124z2"/>
    <w:rsid w:val="003C56B3"/>
    <w:rPr>
      <w:rFonts w:ascii="Wingdings" w:hAnsi="Wingdings" w:hint="default"/>
    </w:rPr>
  </w:style>
  <w:style w:type="character" w:customStyle="1" w:styleId="WW8Num127z1">
    <w:name w:val="WW8Num127z1"/>
    <w:rsid w:val="003C56B3"/>
    <w:rPr>
      <w:rFonts w:ascii="Courier New" w:hAnsi="Courier New" w:cs="Courier New" w:hint="default"/>
    </w:rPr>
  </w:style>
  <w:style w:type="character" w:customStyle="1" w:styleId="WW8Num127z2">
    <w:name w:val="WW8Num127z2"/>
    <w:rsid w:val="003C56B3"/>
    <w:rPr>
      <w:rFonts w:ascii="Wingdings" w:hAnsi="Wingdings" w:hint="default"/>
    </w:rPr>
  </w:style>
  <w:style w:type="character" w:customStyle="1" w:styleId="WW8Num127z3">
    <w:name w:val="WW8Num127z3"/>
    <w:rsid w:val="003C56B3"/>
    <w:rPr>
      <w:rFonts w:ascii="Symbol" w:hAnsi="Symbol" w:hint="default"/>
    </w:rPr>
  </w:style>
  <w:style w:type="character" w:customStyle="1" w:styleId="WW8Num128z0">
    <w:name w:val="WW8Num128z0"/>
    <w:rsid w:val="003C56B3"/>
    <w:rPr>
      <w:rFonts w:ascii="Wingdings" w:hAnsi="Wingdings" w:hint="default"/>
    </w:rPr>
  </w:style>
  <w:style w:type="character" w:customStyle="1" w:styleId="WW8Num130z0">
    <w:name w:val="WW8Num130z0"/>
    <w:rsid w:val="003C56B3"/>
    <w:rPr>
      <w:b w:val="0"/>
      <w:bCs w:val="0"/>
      <w:i w:val="0"/>
      <w:iCs w:val="0"/>
    </w:rPr>
  </w:style>
  <w:style w:type="character" w:customStyle="1" w:styleId="WW8Num130z1">
    <w:name w:val="WW8Num130z1"/>
    <w:rsid w:val="003C56B3"/>
    <w:rPr>
      <w:rFonts w:ascii="Times New Roman" w:eastAsia="Times New Roman" w:hAnsi="Times New Roman" w:cs="Times New Roman" w:hint="default"/>
    </w:rPr>
  </w:style>
  <w:style w:type="character" w:customStyle="1" w:styleId="WW8Num131z0">
    <w:name w:val="WW8Num131z0"/>
    <w:rsid w:val="003C56B3"/>
    <w:rPr>
      <w:sz w:val="22"/>
      <w:szCs w:val="22"/>
    </w:rPr>
  </w:style>
  <w:style w:type="character" w:customStyle="1" w:styleId="WW8Num131z1">
    <w:name w:val="WW8Num131z1"/>
    <w:rsid w:val="003C56B3"/>
    <w:rPr>
      <w:rFonts w:ascii="Courier New" w:hAnsi="Courier New" w:cs="Courier New" w:hint="default"/>
    </w:rPr>
  </w:style>
  <w:style w:type="character" w:customStyle="1" w:styleId="WW8Num131z2">
    <w:name w:val="WW8Num131z2"/>
    <w:rsid w:val="003C56B3"/>
    <w:rPr>
      <w:rFonts w:ascii="Wingdings" w:hAnsi="Wingdings" w:hint="default"/>
    </w:rPr>
  </w:style>
  <w:style w:type="character" w:customStyle="1" w:styleId="WW8Num132z0">
    <w:name w:val="WW8Num132z0"/>
    <w:rsid w:val="003C56B3"/>
    <w:rPr>
      <w:rFonts w:ascii="Symbol" w:hAnsi="Symbol" w:hint="default"/>
    </w:rPr>
  </w:style>
  <w:style w:type="character" w:customStyle="1" w:styleId="WW8Num136z0">
    <w:name w:val="WW8Num136z0"/>
    <w:rsid w:val="003C56B3"/>
    <w:rPr>
      <w:rFonts w:ascii="Symbol" w:hAnsi="Symbol" w:hint="default"/>
    </w:rPr>
  </w:style>
  <w:style w:type="character" w:customStyle="1" w:styleId="WW8Num137z0">
    <w:name w:val="WW8Num137z0"/>
    <w:rsid w:val="003C56B3"/>
    <w:rPr>
      <w:b/>
      <w:bCs w:val="0"/>
      <w:sz w:val="20"/>
    </w:rPr>
  </w:style>
  <w:style w:type="character" w:customStyle="1" w:styleId="WW8Num137z1">
    <w:name w:val="WW8Num137z1"/>
    <w:rsid w:val="003C56B3"/>
    <w:rPr>
      <w:rFonts w:ascii="Courier New" w:hAnsi="Courier New" w:cs="Courier New" w:hint="default"/>
    </w:rPr>
  </w:style>
  <w:style w:type="character" w:customStyle="1" w:styleId="WW8Num137z2">
    <w:name w:val="WW8Num137z2"/>
    <w:rsid w:val="003C56B3"/>
    <w:rPr>
      <w:rFonts w:ascii="Wingdings" w:hAnsi="Wingdings" w:hint="default"/>
    </w:rPr>
  </w:style>
  <w:style w:type="character" w:customStyle="1" w:styleId="WW8Num138z0">
    <w:name w:val="WW8Num138z0"/>
    <w:rsid w:val="003C56B3"/>
    <w:rPr>
      <w:rFonts w:ascii="Wingdings" w:hAnsi="Wingdings" w:hint="default"/>
      <w:sz w:val="16"/>
      <w:szCs w:val="16"/>
    </w:rPr>
  </w:style>
  <w:style w:type="character" w:customStyle="1" w:styleId="WW8Num138z1">
    <w:name w:val="WW8Num138z1"/>
    <w:rsid w:val="003C56B3"/>
    <w:rPr>
      <w:rFonts w:ascii="Courier New" w:hAnsi="Courier New" w:cs="Courier New" w:hint="default"/>
    </w:rPr>
  </w:style>
  <w:style w:type="character" w:customStyle="1" w:styleId="WW8Num138z2">
    <w:name w:val="WW8Num138z2"/>
    <w:rsid w:val="003C56B3"/>
    <w:rPr>
      <w:rFonts w:ascii="Wingdings" w:hAnsi="Wingdings" w:hint="default"/>
    </w:rPr>
  </w:style>
  <w:style w:type="character" w:customStyle="1" w:styleId="WW8Num139z0">
    <w:name w:val="WW8Num139z0"/>
    <w:rsid w:val="003C56B3"/>
    <w:rPr>
      <w:rFonts w:ascii="Symbol" w:hAnsi="Symbol" w:hint="default"/>
    </w:rPr>
  </w:style>
  <w:style w:type="character" w:customStyle="1" w:styleId="WW8Num139z1">
    <w:name w:val="WW8Num139z1"/>
    <w:rsid w:val="003C56B3"/>
    <w:rPr>
      <w:rFonts w:ascii="Courier New" w:hAnsi="Courier New" w:cs="Courier New" w:hint="default"/>
    </w:rPr>
  </w:style>
  <w:style w:type="character" w:customStyle="1" w:styleId="WW8Num139z2">
    <w:name w:val="WW8Num139z2"/>
    <w:rsid w:val="003C56B3"/>
    <w:rPr>
      <w:rFonts w:ascii="Wingdings" w:hAnsi="Wingdings" w:hint="default"/>
    </w:rPr>
  </w:style>
  <w:style w:type="character" w:customStyle="1" w:styleId="WW8Num139z3">
    <w:name w:val="WW8Num139z3"/>
    <w:rsid w:val="003C56B3"/>
    <w:rPr>
      <w:rFonts w:ascii="Symbol" w:hAnsi="Symbol" w:hint="default"/>
    </w:rPr>
  </w:style>
  <w:style w:type="character" w:customStyle="1" w:styleId="WW8Num142z0">
    <w:name w:val="WW8Num142z0"/>
    <w:rsid w:val="003C56B3"/>
    <w:rPr>
      <w:rFonts w:ascii="Wingdings" w:hAnsi="Wingdings" w:hint="default"/>
    </w:rPr>
  </w:style>
  <w:style w:type="character" w:customStyle="1" w:styleId="WW8Num143z0">
    <w:name w:val="WW8Num143z0"/>
    <w:rsid w:val="003C56B3"/>
    <w:rPr>
      <w:b w:val="0"/>
      <w:bCs w:val="0"/>
      <w:i w:val="0"/>
      <w:iCs w:val="0"/>
    </w:rPr>
  </w:style>
  <w:style w:type="character" w:customStyle="1" w:styleId="WW8Num143z2">
    <w:name w:val="WW8Num143z2"/>
    <w:rsid w:val="003C56B3"/>
    <w:rPr>
      <w:rFonts w:ascii="Times New Roman" w:eastAsia="Times New Roman" w:hAnsi="Times New Roman" w:cs="Times New Roman" w:hint="default"/>
    </w:rPr>
  </w:style>
  <w:style w:type="character" w:customStyle="1" w:styleId="WW8Num144z0">
    <w:name w:val="WW8Num144z0"/>
    <w:rsid w:val="003C56B3"/>
    <w:rPr>
      <w:rFonts w:ascii="Symbol" w:hAnsi="Symbol" w:hint="default"/>
      <w:szCs w:val="24"/>
    </w:rPr>
  </w:style>
  <w:style w:type="character" w:customStyle="1" w:styleId="WW8Num144z1">
    <w:name w:val="WW8Num144z1"/>
    <w:rsid w:val="003C56B3"/>
    <w:rPr>
      <w:rFonts w:ascii="Courier New" w:hAnsi="Courier New" w:cs="Courier New" w:hint="default"/>
    </w:rPr>
  </w:style>
  <w:style w:type="character" w:customStyle="1" w:styleId="WW8Num144z2">
    <w:name w:val="WW8Num144z2"/>
    <w:rsid w:val="003C56B3"/>
    <w:rPr>
      <w:rFonts w:ascii="Wingdings" w:hAnsi="Wingdings" w:hint="default"/>
    </w:rPr>
  </w:style>
  <w:style w:type="character" w:customStyle="1" w:styleId="WW8Num145z0">
    <w:name w:val="WW8Num145z0"/>
    <w:rsid w:val="003C56B3"/>
    <w:rPr>
      <w:sz w:val="22"/>
      <w:szCs w:val="22"/>
    </w:rPr>
  </w:style>
  <w:style w:type="character" w:customStyle="1" w:styleId="WW8Num146z0">
    <w:name w:val="WW8Num146z0"/>
    <w:rsid w:val="003C56B3"/>
    <w:rPr>
      <w:rFonts w:ascii="Symbol" w:hAnsi="Symbol" w:hint="default"/>
    </w:rPr>
  </w:style>
  <w:style w:type="character" w:customStyle="1" w:styleId="WW8Num146z1">
    <w:name w:val="WW8Num146z1"/>
    <w:rsid w:val="003C56B3"/>
    <w:rPr>
      <w:rFonts w:ascii="Times New Roman" w:eastAsia="Times New Roman" w:hAnsi="Times New Roman" w:cs="Times New Roman" w:hint="default"/>
    </w:rPr>
  </w:style>
  <w:style w:type="character" w:customStyle="1" w:styleId="WW8Num146z2">
    <w:name w:val="WW8Num146z2"/>
    <w:rsid w:val="003C56B3"/>
    <w:rPr>
      <w:rFonts w:ascii="Wingdings" w:hAnsi="Wingdings" w:hint="default"/>
    </w:rPr>
  </w:style>
  <w:style w:type="character" w:customStyle="1" w:styleId="WW8Num146z4">
    <w:name w:val="WW8Num146z4"/>
    <w:rsid w:val="003C56B3"/>
    <w:rPr>
      <w:rFonts w:ascii="Courier New" w:hAnsi="Courier New" w:cs="Courier New" w:hint="default"/>
    </w:rPr>
  </w:style>
  <w:style w:type="character" w:customStyle="1" w:styleId="WW8Num147z0">
    <w:name w:val="WW8Num147z0"/>
    <w:rsid w:val="003C56B3"/>
    <w:rPr>
      <w:rFonts w:ascii="Wingdings" w:hAnsi="Wingdings" w:hint="default"/>
    </w:rPr>
  </w:style>
  <w:style w:type="character" w:customStyle="1" w:styleId="WW8Num147z1">
    <w:name w:val="WW8Num147z1"/>
    <w:rsid w:val="003C56B3"/>
    <w:rPr>
      <w:rFonts w:ascii="Courier New" w:hAnsi="Courier New" w:cs="Courier New" w:hint="default"/>
    </w:rPr>
  </w:style>
  <w:style w:type="character" w:customStyle="1" w:styleId="WW8Num147z2">
    <w:name w:val="WW8Num147z2"/>
    <w:rsid w:val="003C56B3"/>
    <w:rPr>
      <w:rFonts w:ascii="Wingdings" w:hAnsi="Wingdings" w:hint="default"/>
    </w:rPr>
  </w:style>
  <w:style w:type="character" w:customStyle="1" w:styleId="WW8Num148z0">
    <w:name w:val="WW8Num148z0"/>
    <w:rsid w:val="003C56B3"/>
    <w:rPr>
      <w:rFonts w:ascii="Wingdings" w:hAnsi="Wingdings" w:hint="default"/>
    </w:rPr>
  </w:style>
  <w:style w:type="character" w:customStyle="1" w:styleId="WW8Num150z0">
    <w:name w:val="WW8Num150z0"/>
    <w:rsid w:val="003C56B3"/>
    <w:rPr>
      <w:rFonts w:ascii="Symbol" w:hAnsi="Symbol" w:hint="default"/>
    </w:rPr>
  </w:style>
  <w:style w:type="character" w:customStyle="1" w:styleId="WW8Num151z0">
    <w:name w:val="WW8Num151z0"/>
    <w:rsid w:val="003C56B3"/>
    <w:rPr>
      <w:rFonts w:ascii="Symbol" w:hAnsi="Symbol" w:hint="default"/>
    </w:rPr>
  </w:style>
  <w:style w:type="character" w:customStyle="1" w:styleId="WW8Num151z1">
    <w:name w:val="WW8Num151z1"/>
    <w:rsid w:val="003C56B3"/>
    <w:rPr>
      <w:rFonts w:ascii="Courier New" w:hAnsi="Courier New" w:cs="Courier New" w:hint="default"/>
    </w:rPr>
  </w:style>
  <w:style w:type="character" w:customStyle="1" w:styleId="WW8Num151z2">
    <w:name w:val="WW8Num151z2"/>
    <w:rsid w:val="003C56B3"/>
    <w:rPr>
      <w:rFonts w:ascii="Wingdings" w:hAnsi="Wingdings" w:hint="default"/>
    </w:rPr>
  </w:style>
  <w:style w:type="character" w:customStyle="1" w:styleId="WW8Num152z0">
    <w:name w:val="WW8Num152z0"/>
    <w:rsid w:val="003C56B3"/>
    <w:rPr>
      <w:b/>
      <w:bCs w:val="0"/>
      <w:sz w:val="20"/>
    </w:rPr>
  </w:style>
  <w:style w:type="character" w:customStyle="1" w:styleId="WW8Num153z0">
    <w:name w:val="WW8Num153z0"/>
    <w:rsid w:val="003C56B3"/>
    <w:rPr>
      <w:rFonts w:ascii="Symbol" w:hAnsi="Symbol" w:hint="default"/>
    </w:rPr>
  </w:style>
  <w:style w:type="character" w:customStyle="1" w:styleId="WW8Num153z1">
    <w:name w:val="WW8Num153z1"/>
    <w:rsid w:val="003C56B3"/>
    <w:rPr>
      <w:rFonts w:ascii="Courier New" w:hAnsi="Courier New" w:cs="Courier New" w:hint="default"/>
    </w:rPr>
  </w:style>
  <w:style w:type="character" w:customStyle="1" w:styleId="WW8Num153z2">
    <w:name w:val="WW8Num153z2"/>
    <w:rsid w:val="003C56B3"/>
    <w:rPr>
      <w:rFonts w:ascii="Wingdings" w:hAnsi="Wingdings" w:hint="default"/>
    </w:rPr>
  </w:style>
  <w:style w:type="character" w:customStyle="1" w:styleId="WW8Num154z0">
    <w:name w:val="WW8Num154z0"/>
    <w:rsid w:val="003C56B3"/>
    <w:rPr>
      <w:rFonts w:ascii="Wingdings" w:hAnsi="Wingdings" w:hint="default"/>
      <w:sz w:val="16"/>
      <w:szCs w:val="16"/>
    </w:rPr>
  </w:style>
  <w:style w:type="character" w:customStyle="1" w:styleId="WW8Num154z1">
    <w:name w:val="WW8Num154z1"/>
    <w:rsid w:val="003C56B3"/>
    <w:rPr>
      <w:rFonts w:ascii="Courier New" w:hAnsi="Courier New" w:cs="Courier New" w:hint="default"/>
    </w:rPr>
  </w:style>
  <w:style w:type="character" w:customStyle="1" w:styleId="WW8Num154z2">
    <w:name w:val="WW8Num154z2"/>
    <w:rsid w:val="003C56B3"/>
    <w:rPr>
      <w:rFonts w:ascii="Wingdings" w:hAnsi="Wingdings" w:hint="default"/>
    </w:rPr>
  </w:style>
  <w:style w:type="character" w:customStyle="1" w:styleId="WW8Num154z3">
    <w:name w:val="WW8Num154z3"/>
    <w:rsid w:val="003C56B3"/>
    <w:rPr>
      <w:rFonts w:ascii="Symbol" w:hAnsi="Symbol" w:hint="default"/>
    </w:rPr>
  </w:style>
  <w:style w:type="character" w:customStyle="1" w:styleId="WW8Num155z0">
    <w:name w:val="WW8Num155z0"/>
    <w:rsid w:val="003C56B3"/>
    <w:rPr>
      <w:rFonts w:ascii="Symbol" w:hAnsi="Symbol" w:hint="default"/>
    </w:rPr>
  </w:style>
  <w:style w:type="character" w:customStyle="1" w:styleId="WW8Num155z1">
    <w:name w:val="WW8Num155z1"/>
    <w:rsid w:val="003C56B3"/>
    <w:rPr>
      <w:rFonts w:ascii="Courier New" w:hAnsi="Courier New" w:cs="Courier New" w:hint="default"/>
    </w:rPr>
  </w:style>
  <w:style w:type="character" w:customStyle="1" w:styleId="WW8Num155z2">
    <w:name w:val="WW8Num155z2"/>
    <w:rsid w:val="003C56B3"/>
    <w:rPr>
      <w:rFonts w:ascii="Wingdings" w:hAnsi="Wingdings" w:hint="default"/>
    </w:rPr>
  </w:style>
  <w:style w:type="character" w:customStyle="1" w:styleId="WW8Num156z0">
    <w:name w:val="WW8Num156z0"/>
    <w:rsid w:val="003C56B3"/>
    <w:rPr>
      <w:b/>
      <w:bCs w:val="0"/>
      <w:i w:val="0"/>
      <w:iCs w:val="0"/>
    </w:rPr>
  </w:style>
  <w:style w:type="character" w:customStyle="1" w:styleId="WW8Num157z0">
    <w:name w:val="WW8Num157z0"/>
    <w:rsid w:val="003C56B3"/>
    <w:rPr>
      <w:b/>
      <w:bCs w:val="0"/>
      <w:i w:val="0"/>
      <w:iCs w:val="0"/>
    </w:rPr>
  </w:style>
  <w:style w:type="character" w:customStyle="1" w:styleId="WW8Num158z0">
    <w:name w:val="WW8Num158z0"/>
    <w:rsid w:val="003C56B3"/>
    <w:rPr>
      <w:rFonts w:ascii="Wingdings" w:hAnsi="Wingdings" w:hint="default"/>
    </w:rPr>
  </w:style>
  <w:style w:type="character" w:customStyle="1" w:styleId="WW8Num159z0">
    <w:name w:val="WW8Num159z0"/>
    <w:rsid w:val="003C56B3"/>
    <w:rPr>
      <w:rFonts w:ascii="Symbol" w:hAnsi="Symbol" w:hint="default"/>
    </w:rPr>
  </w:style>
  <w:style w:type="character" w:customStyle="1" w:styleId="WW8Num159z1">
    <w:name w:val="WW8Num159z1"/>
    <w:rsid w:val="003C56B3"/>
    <w:rPr>
      <w:rFonts w:ascii="Courier New" w:hAnsi="Courier New" w:cs="Courier New" w:hint="default"/>
    </w:rPr>
  </w:style>
  <w:style w:type="character" w:customStyle="1" w:styleId="WW8Num159z2">
    <w:name w:val="WW8Num159z2"/>
    <w:rsid w:val="003C56B3"/>
    <w:rPr>
      <w:rFonts w:ascii="Wingdings" w:hAnsi="Wingdings" w:hint="default"/>
    </w:rPr>
  </w:style>
  <w:style w:type="character" w:customStyle="1" w:styleId="WW8Num161z0">
    <w:name w:val="WW8Num161z0"/>
    <w:rsid w:val="003C56B3"/>
    <w:rPr>
      <w:rFonts w:ascii="Symbol" w:hAnsi="Symbol" w:hint="default"/>
      <w:szCs w:val="24"/>
    </w:rPr>
  </w:style>
  <w:style w:type="character" w:customStyle="1" w:styleId="WW8Num161z1">
    <w:name w:val="WW8Num161z1"/>
    <w:rsid w:val="003C56B3"/>
    <w:rPr>
      <w:rFonts w:ascii="Courier New" w:hAnsi="Courier New" w:cs="Courier New" w:hint="default"/>
    </w:rPr>
  </w:style>
  <w:style w:type="character" w:customStyle="1" w:styleId="WW8Num161z2">
    <w:name w:val="WW8Num161z2"/>
    <w:rsid w:val="003C56B3"/>
    <w:rPr>
      <w:rFonts w:ascii="Wingdings" w:hAnsi="Wingdings" w:hint="default"/>
    </w:rPr>
  </w:style>
  <w:style w:type="character" w:customStyle="1" w:styleId="WW8Num161z3">
    <w:name w:val="WW8Num161z3"/>
    <w:rsid w:val="003C56B3"/>
    <w:rPr>
      <w:rFonts w:ascii="Symbol" w:hAnsi="Symbol" w:hint="default"/>
    </w:rPr>
  </w:style>
  <w:style w:type="character" w:customStyle="1" w:styleId="WW8Num164z0">
    <w:name w:val="WW8Num164z0"/>
    <w:rsid w:val="003C56B3"/>
    <w:rPr>
      <w:rFonts w:ascii="Wingdings" w:hAnsi="Wingdings" w:hint="default"/>
    </w:rPr>
  </w:style>
  <w:style w:type="character" w:customStyle="1" w:styleId="WW8Num164z1">
    <w:name w:val="WW8Num164z1"/>
    <w:rsid w:val="003C56B3"/>
    <w:rPr>
      <w:rFonts w:ascii="Courier New" w:hAnsi="Courier New" w:cs="Courier New" w:hint="default"/>
    </w:rPr>
  </w:style>
  <w:style w:type="character" w:customStyle="1" w:styleId="WW8Num164z3">
    <w:name w:val="WW8Num164z3"/>
    <w:rsid w:val="003C56B3"/>
    <w:rPr>
      <w:rFonts w:ascii="Symbol" w:hAnsi="Symbol" w:hint="default"/>
    </w:rPr>
  </w:style>
  <w:style w:type="character" w:customStyle="1" w:styleId="WW8Num166z0">
    <w:name w:val="WW8Num166z0"/>
    <w:rsid w:val="003C56B3"/>
    <w:rPr>
      <w:rFonts w:ascii="Symbol" w:hAnsi="Symbol" w:hint="default"/>
    </w:rPr>
  </w:style>
  <w:style w:type="character" w:customStyle="1" w:styleId="WW8Num166z1">
    <w:name w:val="WW8Num166z1"/>
    <w:rsid w:val="003C56B3"/>
    <w:rPr>
      <w:rFonts w:ascii="Courier New" w:hAnsi="Courier New" w:cs="Courier New" w:hint="default"/>
    </w:rPr>
  </w:style>
  <w:style w:type="character" w:customStyle="1" w:styleId="WW8Num166z2">
    <w:name w:val="WW8Num166z2"/>
    <w:rsid w:val="003C56B3"/>
    <w:rPr>
      <w:rFonts w:ascii="Wingdings" w:hAnsi="Wingdings" w:hint="default"/>
    </w:rPr>
  </w:style>
  <w:style w:type="character" w:customStyle="1" w:styleId="WW8Num33z4">
    <w:name w:val="WW8Num33z4"/>
    <w:rsid w:val="003C56B3"/>
    <w:rPr>
      <w:rFonts w:ascii="Courier New" w:hAnsi="Courier New" w:cs="Courier New" w:hint="default"/>
    </w:rPr>
  </w:style>
  <w:style w:type="character" w:customStyle="1" w:styleId="WW8Num90z0">
    <w:name w:val="WW8Num90z0"/>
    <w:rsid w:val="003C56B3"/>
    <w:rPr>
      <w:rFonts w:ascii="Wingdings" w:hAnsi="Wingdings" w:hint="default"/>
    </w:rPr>
  </w:style>
  <w:style w:type="character" w:customStyle="1" w:styleId="WW8Num90z1">
    <w:name w:val="WW8Num90z1"/>
    <w:rsid w:val="003C56B3"/>
    <w:rPr>
      <w:rFonts w:ascii="Courier New" w:hAnsi="Courier New" w:cs="Courier New" w:hint="default"/>
    </w:rPr>
  </w:style>
  <w:style w:type="character" w:customStyle="1" w:styleId="WW8Num90z3">
    <w:name w:val="WW8Num90z3"/>
    <w:rsid w:val="003C56B3"/>
    <w:rPr>
      <w:rFonts w:ascii="Symbol" w:hAnsi="Symbol" w:hint="default"/>
    </w:rPr>
  </w:style>
  <w:style w:type="character" w:customStyle="1" w:styleId="WW8Num93z1">
    <w:name w:val="WW8Num93z1"/>
    <w:rsid w:val="003C56B3"/>
    <w:rPr>
      <w:rFonts w:ascii="Courier New" w:hAnsi="Courier New" w:cs="Courier New" w:hint="default"/>
    </w:rPr>
  </w:style>
  <w:style w:type="character" w:customStyle="1" w:styleId="WW8Num93z2">
    <w:name w:val="WW8Num93z2"/>
    <w:rsid w:val="003C56B3"/>
    <w:rPr>
      <w:rFonts w:ascii="Wingdings" w:hAnsi="Wingdings" w:hint="default"/>
    </w:rPr>
  </w:style>
  <w:style w:type="character" w:customStyle="1" w:styleId="WW8Num98z2">
    <w:name w:val="WW8Num98z2"/>
    <w:rsid w:val="003C56B3"/>
    <w:rPr>
      <w:rFonts w:ascii="Wingdings" w:hAnsi="Wingdings" w:hint="default"/>
    </w:rPr>
  </w:style>
  <w:style w:type="character" w:customStyle="1" w:styleId="WW8Num111z3">
    <w:name w:val="WW8Num111z3"/>
    <w:rsid w:val="003C56B3"/>
    <w:rPr>
      <w:rFonts w:ascii="Symbol" w:hAnsi="Symbol" w:hint="default"/>
    </w:rPr>
  </w:style>
  <w:style w:type="character" w:customStyle="1" w:styleId="WW8Num113z1">
    <w:name w:val="WW8Num113z1"/>
    <w:rsid w:val="003C56B3"/>
    <w:rPr>
      <w:rFonts w:ascii="Courier New" w:hAnsi="Courier New" w:cs="Courier New" w:hint="default"/>
    </w:rPr>
  </w:style>
  <w:style w:type="character" w:customStyle="1" w:styleId="WW8Num113z2">
    <w:name w:val="WW8Num113z2"/>
    <w:rsid w:val="003C56B3"/>
    <w:rPr>
      <w:rFonts w:ascii="Wingdings" w:hAnsi="Wingdings" w:hint="default"/>
    </w:rPr>
  </w:style>
  <w:style w:type="character" w:customStyle="1" w:styleId="WW8Num116z3">
    <w:name w:val="WW8Num116z3"/>
    <w:rsid w:val="003C56B3"/>
    <w:rPr>
      <w:rFonts w:ascii="Symbol" w:hAnsi="Symbol" w:hint="default"/>
    </w:rPr>
  </w:style>
  <w:style w:type="character" w:customStyle="1" w:styleId="WW8Num126z1">
    <w:name w:val="WW8Num126z1"/>
    <w:rsid w:val="003C56B3"/>
    <w:rPr>
      <w:rFonts w:ascii="Courier New" w:hAnsi="Courier New" w:cs="Courier New" w:hint="default"/>
    </w:rPr>
  </w:style>
  <w:style w:type="character" w:customStyle="1" w:styleId="WW8Num126z2">
    <w:name w:val="WW8Num126z2"/>
    <w:rsid w:val="003C56B3"/>
    <w:rPr>
      <w:rFonts w:ascii="Wingdings" w:hAnsi="Wingdings" w:hint="default"/>
    </w:rPr>
  </w:style>
  <w:style w:type="character" w:customStyle="1" w:styleId="WW8Num126z3">
    <w:name w:val="WW8Num126z3"/>
    <w:rsid w:val="003C56B3"/>
    <w:rPr>
      <w:rFonts w:ascii="Symbol" w:hAnsi="Symbol" w:hint="default"/>
    </w:rPr>
  </w:style>
  <w:style w:type="character" w:customStyle="1" w:styleId="WW8Num129z0">
    <w:name w:val="WW8Num129z0"/>
    <w:rsid w:val="003C56B3"/>
    <w:rPr>
      <w:rFonts w:ascii="Wingdings" w:hAnsi="Wingdings" w:hint="default"/>
    </w:rPr>
  </w:style>
  <w:style w:type="character" w:customStyle="1" w:styleId="WW8Num130z2">
    <w:name w:val="WW8Num130z2"/>
    <w:rsid w:val="003C56B3"/>
    <w:rPr>
      <w:rFonts w:ascii="Times New Roman" w:eastAsia="Times New Roman" w:hAnsi="Times New Roman" w:cs="Times New Roman" w:hint="default"/>
    </w:rPr>
  </w:style>
  <w:style w:type="character" w:customStyle="1" w:styleId="WW8Num132z1">
    <w:name w:val="WW8Num132z1"/>
    <w:rsid w:val="003C56B3"/>
    <w:rPr>
      <w:rFonts w:ascii="Times New Roman" w:eastAsia="Times New Roman" w:hAnsi="Times New Roman" w:cs="Times New Roman" w:hint="default"/>
    </w:rPr>
  </w:style>
  <w:style w:type="character" w:customStyle="1" w:styleId="WW8Num132z2">
    <w:name w:val="WW8Num132z2"/>
    <w:rsid w:val="003C56B3"/>
    <w:rPr>
      <w:rFonts w:ascii="Wingdings" w:hAnsi="Wingdings" w:hint="default"/>
    </w:rPr>
  </w:style>
  <w:style w:type="character" w:customStyle="1" w:styleId="WW8Num132z4">
    <w:name w:val="WW8Num132z4"/>
    <w:rsid w:val="003C56B3"/>
    <w:rPr>
      <w:rFonts w:ascii="Courier New" w:hAnsi="Courier New" w:cs="Courier New" w:hint="default"/>
    </w:rPr>
  </w:style>
  <w:style w:type="character" w:customStyle="1" w:styleId="WW8Num133z0">
    <w:name w:val="WW8Num133z0"/>
    <w:rsid w:val="003C56B3"/>
    <w:rPr>
      <w:rFonts w:ascii="Symbol" w:hAnsi="Symbol" w:hint="default"/>
    </w:rPr>
  </w:style>
  <w:style w:type="character" w:customStyle="1" w:styleId="WW8Num133z1">
    <w:name w:val="WW8Num133z1"/>
    <w:rsid w:val="003C56B3"/>
    <w:rPr>
      <w:rFonts w:ascii="Courier New" w:hAnsi="Courier New" w:cs="Courier New" w:hint="default"/>
    </w:rPr>
  </w:style>
  <w:style w:type="character" w:customStyle="1" w:styleId="WW8Num133z2">
    <w:name w:val="WW8Num133z2"/>
    <w:rsid w:val="003C56B3"/>
    <w:rPr>
      <w:rFonts w:ascii="Wingdings" w:hAnsi="Wingdings" w:hint="default"/>
    </w:rPr>
  </w:style>
  <w:style w:type="character" w:customStyle="1" w:styleId="WW8Num134z0">
    <w:name w:val="WW8Num134z0"/>
    <w:rsid w:val="003C56B3"/>
    <w:rPr>
      <w:rFonts w:ascii="Wingdings" w:hAnsi="Wingdings" w:hint="default"/>
    </w:rPr>
  </w:style>
  <w:style w:type="character" w:customStyle="1" w:styleId="WW8Num138z3">
    <w:name w:val="WW8Num138z3"/>
    <w:rsid w:val="003C56B3"/>
    <w:rPr>
      <w:rFonts w:ascii="Symbol" w:hAnsi="Symbol" w:hint="default"/>
    </w:rPr>
  </w:style>
  <w:style w:type="character" w:customStyle="1" w:styleId="WW8Num140z0">
    <w:name w:val="WW8Num140z0"/>
    <w:rsid w:val="003C56B3"/>
    <w:rPr>
      <w:b/>
      <w:bCs w:val="0"/>
      <w:i w:val="0"/>
      <w:iCs w:val="0"/>
    </w:rPr>
  </w:style>
  <w:style w:type="character" w:customStyle="1" w:styleId="WW8Num141z0">
    <w:name w:val="WW8Num141z0"/>
    <w:rsid w:val="003C56B3"/>
    <w:rPr>
      <w:b/>
      <w:bCs w:val="0"/>
      <w:i w:val="0"/>
      <w:iCs w:val="0"/>
    </w:rPr>
  </w:style>
  <w:style w:type="character" w:customStyle="1" w:styleId="WW8Num144z3">
    <w:name w:val="WW8Num144z3"/>
    <w:rsid w:val="003C56B3"/>
    <w:rPr>
      <w:rFonts w:ascii="Symbol" w:hAnsi="Symbol" w:hint="default"/>
    </w:rPr>
  </w:style>
  <w:style w:type="character" w:customStyle="1" w:styleId="WW8Num147z3">
    <w:name w:val="WW8Num147z3"/>
    <w:rsid w:val="003C56B3"/>
    <w:rPr>
      <w:rFonts w:ascii="Symbol" w:hAnsi="Symbol" w:hint="default"/>
    </w:rPr>
  </w:style>
  <w:style w:type="character" w:customStyle="1" w:styleId="WW-Smbolodenotaalpie">
    <w:name w:val="WW-Símbolo de nota al pie"/>
    <w:rsid w:val="003C56B3"/>
    <w:rPr>
      <w:rFonts w:ascii="Arial" w:hAnsi="Arial" w:cs="Arial" w:hint="default"/>
      <w:b/>
      <w:bCs w:val="0"/>
      <w:vertAlign w:val="superscript"/>
    </w:rPr>
  </w:style>
  <w:style w:type="table" w:styleId="Sombreadovistoso-nfasis5">
    <w:name w:val="Colorful Shading Accent 5"/>
    <w:basedOn w:val="Tablanormal"/>
    <w:link w:val="Sombreadovistoso-nfasis5Car"/>
    <w:uiPriority w:val="71"/>
    <w:semiHidden/>
    <w:unhideWhenUsed/>
    <w:rsid w:val="003C56B3"/>
    <w:rPr>
      <w:rFonts w:ascii="Arial" w:hAnsi="Arial" w:cs="Arial"/>
      <w:lang w:eastAsia="ar-SA"/>
    </w:rPr>
    <w:tblPr>
      <w:tblStyleRowBandSize w:val="1"/>
      <w:tblStyleColBandSize w:val="1"/>
      <w:tblInd w:w="0" w:type="nil"/>
      <w:tblBorders>
        <w:top w:val="single" w:sz="24" w:space="0" w:color="70AD47" w:themeColor="accent6"/>
        <w:left w:val="single" w:sz="4" w:space="0" w:color="5B9BD5" w:themeColor="accent5"/>
        <w:bottom w:val="single" w:sz="4" w:space="0" w:color="5B9BD5" w:themeColor="accent5"/>
        <w:right w:val="single" w:sz="4" w:space="0" w:color="5B9BD5" w:themeColor="accent5"/>
        <w:insideH w:val="single" w:sz="4" w:space="0" w:color="FFFFFF" w:themeColor="background1"/>
        <w:insideV w:val="single" w:sz="4" w:space="0" w:color="FFFFFF" w:themeColor="background1"/>
      </w:tblBorders>
    </w:tblPr>
    <w:tcPr>
      <w:shd w:val="clear" w:color="auto" w:fill="EEF5FB" w:themeFill="accent5" w:themeFillTint="19"/>
    </w:tcPr>
    <w:tblStylePr w:type="firstRow">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single" w:sz="6" w:space="0" w:color="FFFFFF" w:themeColor="background1"/>
        </w:tcBorders>
        <w:shd w:val="clear" w:color="auto" w:fill="255D91" w:themeFill="accent5" w:themeFillShade="99"/>
      </w:tcPr>
    </w:tblStylePr>
    <w:tblStylePr w:type="firstCol">
      <w:tblPr/>
      <w:tcPr>
        <w:tcBorders>
          <w:top w:val="nil"/>
          <w:left w:val="nil"/>
          <w:bottom w:val="nil"/>
          <w:right w:val="nil"/>
          <w:insideH w:val="single" w:sz="4" w:space="0" w:color="255D91" w:themeColor="accent5" w:themeShade="99"/>
          <w:insideV w:val="nil"/>
        </w:tcBorders>
        <w:shd w:val="clear" w:color="auto" w:fill="255D91" w:themeFill="accent5" w:themeFillShade="99"/>
      </w:tcPr>
    </w:tblStylePr>
    <w:tblStylePr w:type="lastCol">
      <w:tblPr/>
      <w:tcPr>
        <w:tcBorders>
          <w:top w:val="nil"/>
          <w:left w:val="nil"/>
          <w:bottom w:val="nil"/>
          <w:right w:val="nil"/>
          <w:insideH w:val="nil"/>
          <w:insideV w:val="nil"/>
        </w:tcBorders>
        <w:shd w:val="clear" w:color="auto" w:fill="255D91" w:themeFill="accent5" w:themeFillShade="99"/>
      </w:tcPr>
    </w:tblStylePr>
    <w:tblStylePr w:type="band1Vert">
      <w:tblPr/>
      <w:tcPr>
        <w:shd w:val="clear" w:color="auto" w:fill="BDD6EE" w:themeFill="accent5" w:themeFillTint="66"/>
      </w:tcPr>
    </w:tblStylePr>
    <w:tblStylePr w:type="band1Horz">
      <w:tblPr/>
      <w:tcPr>
        <w:shd w:val="clear" w:color="auto" w:fill="ADCCEA" w:themeFill="accent5" w:themeFillTint="7F"/>
      </w:tcPr>
    </w:tblStylePr>
  </w:style>
  <w:style w:type="character" w:customStyle="1" w:styleId="Sombreadovistoso-nfasis5Car">
    <w:name w:val="Sombreado vistoso - Énfasis 5 Car"/>
    <w:link w:val="Sombreadovistoso-nfasis5"/>
    <w:uiPriority w:val="71"/>
    <w:semiHidden/>
    <w:locked/>
    <w:rsid w:val="003C56B3"/>
    <w:rPr>
      <w:rFonts w:ascii="Arial" w:hAnsi="Arial" w:cs="Arial" w:hint="default"/>
      <w:sz w:val="24"/>
      <w:lang w:eastAsia="ar-SA"/>
    </w:rPr>
  </w:style>
  <w:style w:type="character" w:customStyle="1" w:styleId="eacep1">
    <w:name w:val="eacep1"/>
    <w:rsid w:val="003C56B3"/>
    <w:rPr>
      <w:color w:val="000000"/>
    </w:rPr>
  </w:style>
  <w:style w:type="table" w:styleId="Cuadrculaclara-nfasis4">
    <w:name w:val="Light Grid Accent 4"/>
    <w:basedOn w:val="Tablanormal"/>
    <w:link w:val="Cuadrculaclara-nfasis4Car"/>
    <w:uiPriority w:val="1"/>
    <w:semiHidden/>
    <w:unhideWhenUsed/>
    <w:rsid w:val="003C56B3"/>
    <w:rPr>
      <w:rFonts w:ascii="Calibri" w:hAnsi="Calibri" w:cs="Calibri"/>
      <w:sz w:val="22"/>
      <w:szCs w:val="22"/>
    </w:rPr>
    <w:tblPr>
      <w:tblStyleRowBandSize w:val="1"/>
      <w:tblStyleColBandSize w:val="1"/>
      <w:tblInd w:w="0" w:type="nil"/>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Lines="0" w:before="0" w:beforeAutospacing="0" w:afterLines="0" w:after="0" w:afterAutospacing="0" w:line="240" w:lineRule="auto"/>
      </w:p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Lines="0" w:before="0" w:beforeAutospacing="0" w:afterLines="0" w:after="0" w:afterAutospacing="0" w:line="240" w:lineRule="auto"/>
      </w:p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lastCol">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character" w:customStyle="1" w:styleId="Cuadrculaclara-nfasis4Car">
    <w:name w:val="Cuadrícula clara - Énfasis 4 Car"/>
    <w:link w:val="Cuadrculaclara-nfasis4"/>
    <w:uiPriority w:val="1"/>
    <w:semiHidden/>
    <w:locked/>
    <w:rsid w:val="003C56B3"/>
    <w:rPr>
      <w:rFonts w:ascii="Calibri" w:hAnsi="Calibri" w:cs="Calibri" w:hint="default"/>
      <w:sz w:val="22"/>
      <w:szCs w:val="22"/>
    </w:rPr>
  </w:style>
  <w:style w:type="character" w:customStyle="1" w:styleId="CarCarCar1">
    <w:name w:val="Car Car Car1"/>
    <w:uiPriority w:val="99"/>
    <w:rsid w:val="003C56B3"/>
    <w:rPr>
      <w:sz w:val="24"/>
      <w:szCs w:val="24"/>
      <w:lang w:val="es-ES" w:eastAsia="es-ES"/>
    </w:rPr>
  </w:style>
  <w:style w:type="character" w:customStyle="1" w:styleId="Textoindependiente2Car1">
    <w:name w:val="Texto independiente 2 Car1"/>
    <w:uiPriority w:val="99"/>
    <w:semiHidden/>
    <w:locked/>
    <w:rsid w:val="003C56B3"/>
    <w:rPr>
      <w:rFonts w:ascii="Calibri" w:eastAsia="Calibri" w:hAnsi="Calibri"/>
      <w:sz w:val="22"/>
      <w:szCs w:val="22"/>
      <w:lang w:eastAsia="en-US"/>
    </w:rPr>
  </w:style>
  <w:style w:type="character" w:customStyle="1" w:styleId="Sangra3detindependienteCar1">
    <w:name w:val="Sangría 3 de t. independiente Car1"/>
    <w:link w:val="Sangra3detindependiente"/>
    <w:uiPriority w:val="99"/>
    <w:semiHidden/>
    <w:locked/>
    <w:rsid w:val="003C56B3"/>
    <w:rPr>
      <w:rFonts w:ascii="Calibri" w:eastAsia="Calibri" w:hAnsi="Calibri"/>
      <w:sz w:val="16"/>
      <w:szCs w:val="16"/>
      <w:lang w:eastAsia="en-US"/>
    </w:rPr>
  </w:style>
  <w:style w:type="character" w:customStyle="1" w:styleId="CarCarCar3">
    <w:name w:val="Car Car Car3"/>
    <w:rsid w:val="003C56B3"/>
    <w:rPr>
      <w:rFonts w:ascii="Arial" w:hAnsi="Arial" w:cs="Arial" w:hint="default"/>
      <w:sz w:val="24"/>
      <w:lang w:val="es-MX" w:eastAsia="ar-SA" w:bidi="ar-SA"/>
    </w:rPr>
  </w:style>
  <w:style w:type="character" w:customStyle="1" w:styleId="CarCar4">
    <w:name w:val="Car Car4"/>
    <w:rsid w:val="003C56B3"/>
    <w:rPr>
      <w:rFonts w:ascii="Arial" w:hAnsi="Arial" w:cs="Arial" w:hint="default"/>
      <w:sz w:val="24"/>
      <w:lang w:val="es-MX" w:eastAsia="ar-SA" w:bidi="ar-SA"/>
    </w:rPr>
  </w:style>
  <w:style w:type="character" w:customStyle="1" w:styleId="CarCar11">
    <w:name w:val="Car Car11"/>
    <w:rsid w:val="003C56B3"/>
    <w:rPr>
      <w:rFonts w:ascii="Arial" w:hAnsi="Arial" w:cs="Arial" w:hint="default"/>
      <w:sz w:val="24"/>
      <w:lang w:val="es-MX" w:eastAsia="ar-SA" w:bidi="ar-SA"/>
    </w:rPr>
  </w:style>
  <w:style w:type="character" w:customStyle="1" w:styleId="CarCar21">
    <w:name w:val="Car Car21"/>
    <w:rsid w:val="003C56B3"/>
    <w:rPr>
      <w:rFonts w:ascii="Arial" w:hAnsi="Arial" w:cs="Arial" w:hint="default"/>
      <w:sz w:val="20"/>
      <w:szCs w:val="20"/>
      <w:lang w:eastAsia="ar-SA" w:bidi="ar-SA"/>
    </w:rPr>
  </w:style>
  <w:style w:type="character" w:customStyle="1" w:styleId="CarCar101">
    <w:name w:val="Car Car101"/>
    <w:rsid w:val="003C56B3"/>
    <w:rPr>
      <w:rFonts w:ascii="Arial" w:hAnsi="Arial" w:cs="Arial" w:hint="default"/>
      <w:b/>
      <w:bCs/>
      <w:sz w:val="24"/>
      <w:lang w:val="es-ES" w:eastAsia="ar-SA" w:bidi="ar-SA"/>
    </w:rPr>
  </w:style>
  <w:style w:type="table" w:styleId="Listaoscura-nfasis5">
    <w:name w:val="Dark List Accent 5"/>
    <w:basedOn w:val="Tablanormal"/>
    <w:uiPriority w:val="34"/>
    <w:semiHidden/>
    <w:unhideWhenUsed/>
    <w:rsid w:val="003C56B3"/>
    <w:rPr>
      <w:rFonts w:ascii="Univers" w:hAnsi="Univers"/>
      <w:lang w:val="es-ES" w:eastAsia="ar-SA"/>
    </w:rPr>
    <w:tblPr>
      <w:tblStyleRowBandSize w:val="1"/>
      <w:tblStyleColBandSize w:val="1"/>
      <w:tblInd w:w="0" w:type="nil"/>
    </w:tblPr>
    <w:tcPr>
      <w:shd w:val="clear" w:color="auto" w:fill="5B9BD5" w:themeFill="accent5"/>
    </w:tcPr>
    <w:tblStylePr w:type="firstRow">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5" w:themeFillShade="BF"/>
      </w:tcPr>
    </w:tblStylePr>
    <w:tblStylePr w:type="band1Vert">
      <w:tblPr/>
      <w:tcPr>
        <w:tcBorders>
          <w:top w:val="nil"/>
          <w:left w:val="nil"/>
          <w:bottom w:val="nil"/>
          <w:right w:val="nil"/>
          <w:insideH w:val="nil"/>
          <w:insideV w:val="nil"/>
        </w:tcBorders>
        <w:shd w:val="clear" w:color="auto" w:fill="2E74B5" w:themeFill="accent5" w:themeFillShade="BF"/>
      </w:tcPr>
    </w:tblStylePr>
    <w:tblStylePr w:type="band1Horz">
      <w:tblPr/>
      <w:tcPr>
        <w:tcBorders>
          <w:top w:val="nil"/>
          <w:left w:val="nil"/>
          <w:bottom w:val="nil"/>
          <w:right w:val="nil"/>
          <w:insideH w:val="nil"/>
          <w:insideV w:val="nil"/>
        </w:tcBorders>
        <w:shd w:val="clear" w:color="auto" w:fill="2E74B5" w:themeFill="accent5" w:themeFillShade="BF"/>
      </w:tcPr>
    </w:tblStylePr>
  </w:style>
  <w:style w:type="character" w:customStyle="1" w:styleId="Heading3Char1">
    <w:name w:val="Heading 3 Char1"/>
    <w:aliases w:val="H3 Char,Heading 3 Char Char"/>
    <w:uiPriority w:val="9"/>
    <w:rsid w:val="003C56B3"/>
    <w:rPr>
      <w:rFonts w:ascii="Arial" w:eastAsia="Times New Roman" w:hAnsi="Arial" w:cs="Times New Roman" w:hint="default"/>
      <w:b/>
      <w:bCs w:val="0"/>
      <w:color w:val="1F497D"/>
      <w:spacing w:val="-8"/>
      <w:szCs w:val="20"/>
      <w:lang w:eastAsia="ar-SA"/>
    </w:rPr>
  </w:style>
  <w:style w:type="character" w:customStyle="1" w:styleId="A8">
    <w:name w:val="A8"/>
    <w:uiPriority w:val="99"/>
    <w:rsid w:val="003C56B3"/>
    <w:rPr>
      <w:rFonts w:ascii="Cisco-Regular" w:hAnsi="Cisco-Regular" w:cs="Cisco-Regular" w:hint="default"/>
      <w:color w:val="000000"/>
      <w:sz w:val="18"/>
      <w:szCs w:val="18"/>
    </w:rPr>
  </w:style>
  <w:style w:type="character" w:customStyle="1" w:styleId="ccmtdefault">
    <w:name w:val="ccmtdefault"/>
    <w:rsid w:val="003C56B3"/>
  </w:style>
  <w:style w:type="character" w:customStyle="1" w:styleId="hps">
    <w:name w:val="hps"/>
    <w:rsid w:val="003C56B3"/>
  </w:style>
  <w:style w:type="character" w:customStyle="1" w:styleId="Tabladelista6concolores1">
    <w:name w:val="Tabla de lista 6 con colores1"/>
    <w:uiPriority w:val="33"/>
    <w:qFormat/>
    <w:rsid w:val="003C56B3"/>
    <w:rPr>
      <w:b/>
      <w:bCs/>
      <w:smallCaps/>
      <w:spacing w:val="5"/>
    </w:rPr>
  </w:style>
  <w:style w:type="character" w:customStyle="1" w:styleId="slicetext1">
    <w:name w:val="slicetext1"/>
    <w:rsid w:val="003C56B3"/>
    <w:rPr>
      <w:color w:val="000000"/>
    </w:rPr>
  </w:style>
  <w:style w:type="character" w:customStyle="1" w:styleId="A5">
    <w:name w:val="A5"/>
    <w:uiPriority w:val="99"/>
    <w:rsid w:val="003C56B3"/>
    <w:rPr>
      <w:rFonts w:ascii="Antenna Light" w:hAnsi="Antenna Light" w:cs="Antenna Light" w:hint="default"/>
      <w:color w:val="211D1E"/>
      <w:sz w:val="15"/>
      <w:szCs w:val="15"/>
    </w:rPr>
  </w:style>
  <w:style w:type="character" w:customStyle="1" w:styleId="Caracteresdenotaalpie">
    <w:name w:val="Caracteres de nota al pie"/>
    <w:rsid w:val="003C56B3"/>
  </w:style>
  <w:style w:type="character" w:customStyle="1" w:styleId="Listamulticolor-nfasis1Car">
    <w:name w:val="Lista multicolor - Énfasis 1 Car"/>
    <w:uiPriority w:val="34"/>
    <w:locked/>
    <w:rsid w:val="003C56B3"/>
    <w:rPr>
      <w:rFonts w:ascii="Times New Roman" w:eastAsia="Times New Roman" w:hAnsi="Times New Roman" w:cs="Times New Roman" w:hint="default"/>
      <w:sz w:val="22"/>
      <w:szCs w:val="22"/>
    </w:rPr>
  </w:style>
  <w:style w:type="character" w:customStyle="1" w:styleId="TextocomentarioCar1">
    <w:name w:val="Texto comentario Car1"/>
    <w:uiPriority w:val="99"/>
    <w:semiHidden/>
    <w:rsid w:val="003C56B3"/>
    <w:rPr>
      <w:sz w:val="20"/>
      <w:szCs w:val="20"/>
    </w:rPr>
  </w:style>
  <w:style w:type="table" w:styleId="Tablamoderna">
    <w:name w:val="Table Contemporary"/>
    <w:basedOn w:val="Tablanormal"/>
    <w:semiHidden/>
    <w:unhideWhenUsed/>
    <w:rsid w:val="003C56B3"/>
    <w:rPr>
      <w:sz w:val="20"/>
      <w:szCs w:val="20"/>
      <w:lang w:val="es-ES_tradnl" w:eastAsia="en-US"/>
    </w:rPr>
    <w:tblPr>
      <w:tblStyleRowBandSize w:val="1"/>
      <w:tblInd w:w="0" w:type="nil"/>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asutil2">
    <w:name w:val="Table Subtle 2"/>
    <w:basedOn w:val="Tablanormal"/>
    <w:semiHidden/>
    <w:unhideWhenUsed/>
    <w:rsid w:val="003C56B3"/>
    <w:pPr>
      <w:widowControl w:val="0"/>
      <w:suppressAutoHyphens/>
      <w:jc w:val="both"/>
    </w:pPr>
    <w:rPr>
      <w:sz w:val="20"/>
      <w:szCs w:val="20"/>
    </w:rPr>
    <w:tblPr>
      <w:tblInd w:w="0" w:type="nil"/>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web1">
    <w:name w:val="Table Web 1"/>
    <w:basedOn w:val="Tablanormal"/>
    <w:semiHidden/>
    <w:unhideWhenUsed/>
    <w:rsid w:val="003C56B3"/>
    <w:pPr>
      <w:widowControl w:val="0"/>
      <w:suppressAutoHyphens/>
      <w:jc w:val="both"/>
    </w:pPr>
    <w:rPr>
      <w:sz w:val="20"/>
      <w:szCs w:val="20"/>
    </w:rPr>
    <w:tblPr>
      <w:tblCellSpacing w:w="20" w:type="dxa"/>
      <w:tblInd w:w="0" w:type="nil"/>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Sombreadomedio2-nfasis4">
    <w:name w:val="Medium Shading 2 Accent 4"/>
    <w:basedOn w:val="Tablanormal"/>
    <w:uiPriority w:val="61"/>
    <w:semiHidden/>
    <w:unhideWhenUsed/>
    <w:rsid w:val="003C56B3"/>
    <w:rPr>
      <w:rFonts w:ascii="Arial" w:eastAsia="Calibri" w:hAnsi="Arial"/>
      <w:sz w:val="20"/>
      <w:szCs w:val="20"/>
    </w:rPr>
    <w:tblPr>
      <w:tblStyleRowBandSize w:val="1"/>
      <w:tblStyleColBandSize w:val="1"/>
      <w:tblInd w:w="0" w:type="nil"/>
      <w:tblBorders>
        <w:top w:val="single" w:sz="8" w:space="0" w:color="000000"/>
        <w:left w:val="single" w:sz="8" w:space="0" w:color="000000"/>
        <w:bottom w:val="single" w:sz="8" w:space="0" w:color="000000"/>
        <w:right w:val="single" w:sz="8" w:space="0" w:color="000000"/>
      </w:tblBorders>
    </w:tblPr>
    <w:tblStylePr w:type="firstRow">
      <w:pPr>
        <w:spacing w:beforeLines="0" w:before="0" w:beforeAutospacing="0" w:afterLines="0" w:after="0" w:afterAutospacing="0" w:line="240" w:lineRule="auto"/>
      </w:pPr>
      <w:rPr>
        <w:b/>
        <w:bCs/>
        <w:color w:val="FFFFFF"/>
      </w:rPr>
      <w:tblPr/>
      <w:tcPr>
        <w:shd w:val="clear" w:color="auto" w:fill="000000"/>
      </w:tcPr>
    </w:tblStylePr>
    <w:tblStylePr w:type="lastRow">
      <w:pPr>
        <w:spacing w:beforeLines="0" w:before="0" w:beforeAutospacing="0" w:afterLines="0" w:after="0" w:afterAutospacing="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styleId="Sombreadoclaro-nfasis6">
    <w:name w:val="Light Shading Accent 6"/>
    <w:basedOn w:val="Tablanormal"/>
    <w:uiPriority w:val="67"/>
    <w:semiHidden/>
    <w:unhideWhenUsed/>
    <w:rsid w:val="003C56B3"/>
    <w:rPr>
      <w:rFonts w:ascii="Calibri" w:eastAsia="Calibri" w:hAnsi="Calibri"/>
      <w:sz w:val="20"/>
      <w:szCs w:val="20"/>
      <w:lang w:val="en-US"/>
    </w:rPr>
    <w:tblPr>
      <w:tblStyleRowBandSize w:val="1"/>
      <w:tblStyleColBandSize w:val="1"/>
      <w:tblInd w:w="0" w:type="nil"/>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rFonts w:ascii="Calibri" w:hAnsi="Calibri" w:cs="Times New Roman" w:hint="default"/>
        <w:b/>
        <w:bCs/>
      </w:rPr>
    </w:tblStylePr>
    <w:tblStylePr w:type="lastRow">
      <w:rPr>
        <w:rFonts w:ascii="Calibri" w:hAnsi="Calibri" w:cs="Times New Roman" w:hint="default"/>
        <w:b/>
        <w:bCs/>
      </w:rPr>
      <w:tblPr/>
      <w:tcPr>
        <w:tcBorders>
          <w:top w:val="single" w:sz="18" w:space="0" w:color="7BA0CD"/>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shd w:val="clear" w:color="auto" w:fill="A7BFDE"/>
      </w:tcPr>
    </w:tblStylePr>
    <w:tblStylePr w:type="band1Horz">
      <w:rPr>
        <w:rFonts w:ascii="Calibri" w:hAnsi="Calibri" w:cs="Times New Roman" w:hint="default"/>
      </w:rPr>
      <w:tblPr/>
      <w:tcPr>
        <w:shd w:val="clear" w:color="auto" w:fill="A7BFDE"/>
      </w:tcPr>
    </w:tblStylePr>
  </w:style>
  <w:style w:type="table" w:styleId="Listamedia2-nfasis6">
    <w:name w:val="Medium List 2 Accent 6"/>
    <w:basedOn w:val="Tablanormal"/>
    <w:uiPriority w:val="73"/>
    <w:semiHidden/>
    <w:unhideWhenUsed/>
    <w:rsid w:val="003C56B3"/>
    <w:rPr>
      <w:rFonts w:ascii="Calibri" w:eastAsia="Calibri" w:hAnsi="Calibri"/>
      <w:color w:val="000000"/>
      <w:sz w:val="20"/>
      <w:szCs w:val="20"/>
      <w:lang w:val="en-US"/>
    </w:rPr>
    <w:tblPr>
      <w:tblStyleRowBandSize w:val="1"/>
      <w:tblStyleColBandSize w:val="1"/>
      <w:tblInd w:w="0" w:type="nil"/>
      <w:tblBorders>
        <w:insideH w:val="single" w:sz="4" w:space="0" w:color="FFFFFF"/>
      </w:tblBorders>
    </w:tblPr>
    <w:tcPr>
      <w:shd w:val="clear" w:color="auto" w:fill="DBE5F1"/>
    </w:tcPr>
    <w:tblStylePr w:type="firstRow">
      <w:rPr>
        <w:rFonts w:ascii="Calibri" w:hAnsi="Calibri" w:cs="Times New Roman" w:hint="default"/>
        <w:b/>
        <w:bCs/>
      </w:rPr>
      <w:tblPr/>
      <w:tcPr>
        <w:shd w:val="clear" w:color="auto" w:fill="B8CCE4"/>
      </w:tcPr>
    </w:tblStylePr>
    <w:tblStylePr w:type="lastRow">
      <w:rPr>
        <w:rFonts w:ascii="Calibri" w:hAnsi="Calibri" w:cs="Times New Roman" w:hint="default"/>
        <w:b/>
        <w:bCs/>
        <w:color w:val="000000"/>
      </w:rPr>
      <w:tblPr/>
      <w:tcPr>
        <w:shd w:val="clear" w:color="auto" w:fill="B8CCE4"/>
      </w:tcPr>
    </w:tblStylePr>
    <w:tblStylePr w:type="firstCol">
      <w:rPr>
        <w:rFonts w:ascii="Calibri" w:hAnsi="Calibri" w:cs="Times New Roman" w:hint="default"/>
        <w:color w:val="FFFFFF"/>
      </w:rPr>
      <w:tblPr/>
      <w:tcPr>
        <w:shd w:val="clear" w:color="auto" w:fill="365F91"/>
      </w:tcPr>
    </w:tblStylePr>
    <w:tblStylePr w:type="lastCol">
      <w:rPr>
        <w:rFonts w:ascii="Calibri" w:hAnsi="Calibri" w:cs="Times New Roman" w:hint="default"/>
        <w:color w:val="FFFFFF"/>
      </w:rPr>
      <w:tblPr/>
      <w:tcPr>
        <w:shd w:val="clear" w:color="auto" w:fill="365F91"/>
      </w:tcPr>
    </w:tblStylePr>
    <w:tblStylePr w:type="band1Vert">
      <w:rPr>
        <w:rFonts w:ascii="Calibri" w:hAnsi="Calibri" w:cs="Times New Roman" w:hint="default"/>
      </w:rPr>
      <w:tblPr/>
      <w:tcPr>
        <w:shd w:val="clear" w:color="auto" w:fill="A7BFDE"/>
      </w:tcPr>
    </w:tblStylePr>
    <w:tblStylePr w:type="band1Horz">
      <w:rPr>
        <w:rFonts w:ascii="Calibri" w:hAnsi="Calibri" w:cs="Times New Roman" w:hint="default"/>
      </w:rPr>
      <w:tblPr/>
      <w:tcPr>
        <w:shd w:val="clear" w:color="auto" w:fill="A7BFDE"/>
      </w:tcPr>
    </w:tblStylePr>
  </w:style>
  <w:style w:type="table" w:styleId="Tablanormal1">
    <w:name w:val="Plain Table 1"/>
    <w:basedOn w:val="Tablanormal"/>
    <w:uiPriority w:val="60"/>
    <w:rsid w:val="003C56B3"/>
    <w:rPr>
      <w:rFonts w:ascii="Calibri" w:eastAsia="Calibri" w:hAnsi="Calibri"/>
      <w:color w:val="76923C"/>
      <w:sz w:val="20"/>
      <w:szCs w:val="20"/>
    </w:rPr>
    <w:tblPr>
      <w:tblStyleRowBandSize w:val="1"/>
      <w:tblStyleColBandSize w:val="1"/>
      <w:tblInd w:w="0" w:type="nil"/>
      <w:tblBorders>
        <w:top w:val="single" w:sz="8" w:space="0" w:color="9BBB59"/>
        <w:bottom w:val="single" w:sz="8" w:space="0" w:color="9BBB59"/>
      </w:tblBorders>
    </w:tblPr>
    <w:tblStylePr w:type="firstRow">
      <w:pPr>
        <w:spacing w:beforeLines="0" w:before="0" w:beforeAutospacing="0" w:afterLines="0" w:after="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Tabladelista7concolores-nfasis1">
    <w:name w:val="List Table 7 Colorful Accent 1"/>
    <w:basedOn w:val="Tablanormal"/>
    <w:uiPriority w:val="40"/>
    <w:rsid w:val="003C56B3"/>
    <w:rPr>
      <w:rFonts w:ascii="Arial" w:eastAsia="Calibri" w:hAnsi="Arial"/>
      <w:sz w:val="20"/>
      <w:szCs w:val="20"/>
    </w:rPr>
    <w:tblPr>
      <w:tblInd w:w="0" w:type="nil"/>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Sombreadomedio11">
    <w:name w:val="Sombreado medio 11"/>
    <w:basedOn w:val="Tablanormal"/>
    <w:uiPriority w:val="99"/>
    <w:rsid w:val="003C56B3"/>
    <w:rPr>
      <w:rFonts w:ascii="Calibri" w:eastAsia="Calibri" w:hAnsi="Calibri"/>
      <w:sz w:val="22"/>
      <w:szCs w:val="22"/>
      <w:lang w:eastAsia="en-US"/>
    </w:rPr>
    <w:tblPr>
      <w:tblStyleRowBandSize w:val="1"/>
      <w:tblStyleColBandSize w:val="1"/>
      <w:tblInd w:w="0" w:type="nil"/>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Lines="0" w:before="0" w:beforeAutospacing="0" w:afterLines="0" w:after="0" w:afterAutospacing="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Lines="0" w:before="0" w:beforeAutospacing="0" w:afterLines="0" w:after="0" w:afterAutospacing="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Listaclara1">
    <w:name w:val="Lista clara1"/>
    <w:basedOn w:val="Tablanormal"/>
    <w:uiPriority w:val="99"/>
    <w:rsid w:val="003C56B3"/>
    <w:rPr>
      <w:rFonts w:ascii="Calibri" w:eastAsia="Calibri" w:hAnsi="Calibri"/>
      <w:sz w:val="22"/>
      <w:szCs w:val="22"/>
      <w:lang w:eastAsia="en-US"/>
    </w:rPr>
    <w:tblPr>
      <w:tblStyleRowBandSize w:val="1"/>
      <w:tblStyleColBandSize w:val="1"/>
      <w:tblInd w:w="0" w:type="nil"/>
      <w:tblBorders>
        <w:top w:val="single" w:sz="8" w:space="0" w:color="000000"/>
        <w:left w:val="single" w:sz="8" w:space="0" w:color="000000"/>
        <w:bottom w:val="single" w:sz="8" w:space="0" w:color="000000"/>
        <w:right w:val="single" w:sz="8" w:space="0" w:color="000000"/>
      </w:tblBorders>
    </w:tblPr>
    <w:tblStylePr w:type="firstRow">
      <w:pPr>
        <w:spacing w:beforeLines="0" w:before="0" w:beforeAutospacing="0" w:afterLines="0" w:after="0" w:afterAutospacing="0" w:line="240" w:lineRule="auto"/>
      </w:pPr>
      <w:rPr>
        <w:b/>
        <w:bCs/>
        <w:color w:val="FFFFFF"/>
      </w:rPr>
      <w:tblPr/>
      <w:tcPr>
        <w:shd w:val="clear" w:color="auto" w:fill="000000"/>
      </w:tcPr>
    </w:tblStylePr>
    <w:tblStylePr w:type="lastRow">
      <w:pPr>
        <w:spacing w:beforeLines="0" w:before="0" w:beforeAutospacing="0" w:afterLines="0" w:after="0" w:afterAutospacing="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Sombreadoclaro1">
    <w:name w:val="Sombreado claro1"/>
    <w:basedOn w:val="Tablanormal"/>
    <w:uiPriority w:val="60"/>
    <w:rsid w:val="003C56B3"/>
    <w:rPr>
      <w:rFonts w:ascii="Calibri" w:eastAsia="Calibri" w:hAnsi="Calibri"/>
      <w:color w:val="000000"/>
      <w:sz w:val="22"/>
      <w:szCs w:val="22"/>
      <w:lang w:eastAsia="en-US"/>
    </w:rPr>
    <w:tblPr>
      <w:tblStyleRowBandSize w:val="1"/>
      <w:tblStyleColBandSize w:val="1"/>
      <w:tblInd w:w="0" w:type="nil"/>
      <w:tblBorders>
        <w:top w:val="single" w:sz="8" w:space="0" w:color="000000"/>
        <w:bottom w:val="single" w:sz="8" w:space="0" w:color="000000"/>
      </w:tblBorders>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Sombreadoclaro-nfasis11">
    <w:name w:val="Sombreado claro - Énfasis 11"/>
    <w:basedOn w:val="Tablanormal"/>
    <w:uiPriority w:val="60"/>
    <w:rsid w:val="003C56B3"/>
    <w:rPr>
      <w:rFonts w:ascii="Calibri" w:eastAsia="Calibri" w:hAnsi="Calibri"/>
      <w:color w:val="365F91"/>
      <w:sz w:val="22"/>
      <w:szCs w:val="22"/>
      <w:lang w:eastAsia="en-US"/>
    </w:rPr>
    <w:tblPr>
      <w:tblStyleRowBandSize w:val="1"/>
      <w:tblStyleColBandSize w:val="1"/>
      <w:tblInd w:w="0" w:type="nil"/>
      <w:tblBorders>
        <w:top w:val="single" w:sz="8" w:space="0" w:color="4F81BD"/>
        <w:bottom w:val="single" w:sz="8" w:space="0" w:color="4F81BD"/>
      </w:tblBorders>
    </w:tblPr>
    <w:tblStylePr w:type="firstRow">
      <w:pPr>
        <w:spacing w:beforeLines="0" w:before="0" w:beforeAutospacing="0" w:afterLines="0" w:after="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Tabladecuadrcula6concolores-nfasis31">
    <w:name w:val="Tabla de cuadrícula 6 con colores - Énfasis 31"/>
    <w:basedOn w:val="Tablanormal"/>
    <w:uiPriority w:val="64"/>
    <w:qFormat/>
    <w:rsid w:val="003C56B3"/>
    <w:rPr>
      <w:rFonts w:ascii="Calibri" w:eastAsia="Calibri" w:hAnsi="Calibri"/>
      <w:sz w:val="22"/>
      <w:szCs w:val="22"/>
      <w:lang w:eastAsia="en-US"/>
    </w:rPr>
    <w:tblPr>
      <w:tblStyleRowBandSize w:val="1"/>
      <w:tblStyleColBandSize w:val="1"/>
      <w:tblInd w:w="0" w:type="nil"/>
      <w:tblBorders>
        <w:top w:val="single" w:sz="18" w:space="0" w:color="auto"/>
        <w:bottom w:val="single" w:sz="18" w:space="0" w:color="auto"/>
      </w:tblBorders>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Tabladecuadrcula6concolores-nfasis51">
    <w:name w:val="Tabla de cuadrícula 6 con colores - Énfasis 51"/>
    <w:basedOn w:val="Tablanormal"/>
    <w:uiPriority w:val="64"/>
    <w:rsid w:val="003C56B3"/>
    <w:rPr>
      <w:rFonts w:ascii="Calibri" w:eastAsia="Calibri" w:hAnsi="Calibri"/>
      <w:sz w:val="22"/>
      <w:szCs w:val="22"/>
      <w:lang w:eastAsia="en-US"/>
    </w:rPr>
    <w:tblPr>
      <w:tblStyleRowBandSize w:val="1"/>
      <w:tblStyleColBandSize w:val="1"/>
      <w:tblInd w:w="0" w:type="nil"/>
      <w:tblBorders>
        <w:top w:val="single" w:sz="18" w:space="0" w:color="auto"/>
        <w:bottom w:val="single" w:sz="18" w:space="0" w:color="auto"/>
      </w:tblBorders>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Tablasutil21">
    <w:name w:val="Tabla sutil 21"/>
    <w:basedOn w:val="Tablanormal"/>
    <w:semiHidden/>
    <w:rsid w:val="003C56B3"/>
    <w:pPr>
      <w:widowControl w:val="0"/>
      <w:suppressAutoHyphens/>
      <w:jc w:val="both"/>
    </w:pPr>
    <w:rPr>
      <w:sz w:val="20"/>
      <w:szCs w:val="20"/>
      <w:lang w:eastAsia="en-US"/>
    </w:rPr>
    <w:tblPr>
      <w:tblInd w:w="0" w:type="nil"/>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aweb11">
    <w:name w:val="Tabla web 11"/>
    <w:basedOn w:val="Tablanormal"/>
    <w:semiHidden/>
    <w:rsid w:val="003C56B3"/>
    <w:pPr>
      <w:widowControl w:val="0"/>
      <w:suppressAutoHyphens/>
      <w:jc w:val="both"/>
    </w:pPr>
    <w:rPr>
      <w:sz w:val="20"/>
      <w:szCs w:val="20"/>
      <w:lang w:eastAsia="en-US"/>
    </w:rPr>
    <w:tblPr>
      <w:tblCellSpacing w:w="20" w:type="dxa"/>
      <w:tblInd w:w="0" w:type="nil"/>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Tablaconcuadrcula1">
    <w:name w:val="Tabla con cuadrícula1"/>
    <w:basedOn w:val="Tablanormal"/>
    <w:uiPriority w:val="39"/>
    <w:rsid w:val="003C56B3"/>
    <w:pPr>
      <w:widowControl w:val="0"/>
      <w:suppressAutoHyphens/>
      <w:jc w:val="both"/>
    </w:pPr>
    <w:rPr>
      <w:sz w:val="20"/>
      <w:szCs w:val="20"/>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
    <w:name w:val="Tabla con cuadrícula11"/>
    <w:basedOn w:val="Tablanormal"/>
    <w:uiPriority w:val="59"/>
    <w:rsid w:val="003C56B3"/>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anormal"/>
    <w:uiPriority w:val="59"/>
    <w:rsid w:val="003C56B3"/>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
    <w:name w:val="Tabla con cuadrícula3"/>
    <w:basedOn w:val="Tablanormal"/>
    <w:uiPriority w:val="59"/>
    <w:rsid w:val="003C56B3"/>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
    <w:name w:val="Tabla con cuadrícula4"/>
    <w:basedOn w:val="Tablanormal"/>
    <w:uiPriority w:val="59"/>
    <w:rsid w:val="003C56B3"/>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
    <w:name w:val="Tabla con cuadrícula5"/>
    <w:basedOn w:val="Tablanormal"/>
    <w:uiPriority w:val="59"/>
    <w:rsid w:val="003C56B3"/>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
    <w:name w:val="Tabla con cuadrícula6"/>
    <w:basedOn w:val="Tablanormal"/>
    <w:uiPriority w:val="59"/>
    <w:rsid w:val="003C56B3"/>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
    <w:name w:val="Tabla con cuadrícula7"/>
    <w:basedOn w:val="Tablanormal"/>
    <w:uiPriority w:val="59"/>
    <w:rsid w:val="003C56B3"/>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
    <w:name w:val="Tabla con cuadrícula8"/>
    <w:basedOn w:val="Tablanormal"/>
    <w:uiPriority w:val="59"/>
    <w:rsid w:val="003C56B3"/>
    <w:rPr>
      <w:rFonts w:ascii="Arial" w:eastAsia="Calibri" w:hAnsi="Arial"/>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9">
    <w:name w:val="Tabla con cuadrícula9"/>
    <w:basedOn w:val="Tablanormal"/>
    <w:uiPriority w:val="59"/>
    <w:rsid w:val="003C56B3"/>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0">
    <w:name w:val="Tabla con cuadrícula10"/>
    <w:basedOn w:val="Tablanormal"/>
    <w:uiPriority w:val="59"/>
    <w:rsid w:val="003C56B3"/>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2">
    <w:name w:val="Tabla con cuadrícula12"/>
    <w:basedOn w:val="Tablanormal"/>
    <w:uiPriority w:val="59"/>
    <w:rsid w:val="003C56B3"/>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3">
    <w:name w:val="Tabla con cuadrícula13"/>
    <w:basedOn w:val="Tablanormal"/>
    <w:rsid w:val="003C56B3"/>
    <w:rPr>
      <w:sz w:val="20"/>
      <w:szCs w:val="20"/>
      <w:lang w:val="en-US"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4">
    <w:name w:val="Tabla con cuadrícula14"/>
    <w:basedOn w:val="Tablanormal"/>
    <w:rsid w:val="003C56B3"/>
    <w:pPr>
      <w:widowControl w:val="0"/>
      <w:suppressAutoHyphens/>
      <w:jc w:val="both"/>
    </w:pPr>
    <w:rPr>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web12">
    <w:name w:val="Tabla web 12"/>
    <w:basedOn w:val="Tablanormal"/>
    <w:rsid w:val="003C56B3"/>
    <w:pPr>
      <w:widowControl w:val="0"/>
      <w:suppressAutoHyphens/>
      <w:jc w:val="both"/>
    </w:pPr>
    <w:rPr>
      <w:sz w:val="20"/>
      <w:szCs w:val="20"/>
    </w:rPr>
    <w:tblPr>
      <w:tblCellSpacing w:w="20" w:type="dxa"/>
      <w:tblInd w:w="0" w:type="nil"/>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Tablaconcuadrcula15">
    <w:name w:val="Tabla con cuadrícula15"/>
    <w:basedOn w:val="Tablanormal"/>
    <w:uiPriority w:val="59"/>
    <w:rsid w:val="003C56B3"/>
    <w:rPr>
      <w:rFonts w:ascii="Cambria" w:eastAsia="MS Mincho" w:hAnsi="Cambria"/>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staclara2">
    <w:name w:val="Lista clara2"/>
    <w:basedOn w:val="Tablanormal"/>
    <w:uiPriority w:val="61"/>
    <w:rsid w:val="003C56B3"/>
    <w:rPr>
      <w:rFonts w:ascii="Calibri" w:eastAsia="Calibri" w:hAnsi="Calibri"/>
      <w:sz w:val="22"/>
      <w:szCs w:val="22"/>
      <w:lang w:eastAsia="en-US"/>
    </w:rPr>
    <w:tblPr>
      <w:tblStyleRowBandSize w:val="1"/>
      <w:tblStyleColBandSize w:val="1"/>
      <w:tblInd w:w="0" w:type="nil"/>
      <w:tblBorders>
        <w:top w:val="single" w:sz="8" w:space="0" w:color="000000"/>
        <w:left w:val="single" w:sz="8" w:space="0" w:color="000000"/>
        <w:bottom w:val="single" w:sz="8" w:space="0" w:color="000000"/>
        <w:right w:val="single" w:sz="8" w:space="0" w:color="000000"/>
      </w:tblBorders>
    </w:tblPr>
    <w:tblStylePr w:type="firstRow">
      <w:pPr>
        <w:spacing w:beforeLines="0" w:before="0" w:beforeAutospacing="0" w:afterLines="0" w:after="0" w:afterAutospacing="0" w:line="240" w:lineRule="auto"/>
      </w:pPr>
      <w:rPr>
        <w:b/>
        <w:bCs/>
        <w:color w:val="FFFFFF"/>
      </w:rPr>
      <w:tblPr/>
      <w:tcPr>
        <w:shd w:val="clear" w:color="auto" w:fill="000000"/>
      </w:tcPr>
    </w:tblStylePr>
    <w:tblStylePr w:type="lastRow">
      <w:pPr>
        <w:spacing w:beforeLines="0" w:before="0" w:beforeAutospacing="0" w:afterLines="0" w:after="0" w:afterAutospacing="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Tablaconcuadrcula16">
    <w:name w:val="Tabla con cuadrícula16"/>
    <w:basedOn w:val="Tablanormal"/>
    <w:uiPriority w:val="59"/>
    <w:rsid w:val="003C56B3"/>
    <w:rPr>
      <w:rFonts w:ascii="Cambria" w:eastAsia="MS Mincho" w:hAnsi="Cambria"/>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staclara3">
    <w:name w:val="Lista clara3"/>
    <w:basedOn w:val="Tablanormal"/>
    <w:uiPriority w:val="61"/>
    <w:rsid w:val="003C56B3"/>
    <w:rPr>
      <w:rFonts w:ascii="Calibri" w:eastAsia="Calibri" w:hAnsi="Calibri"/>
      <w:sz w:val="22"/>
      <w:szCs w:val="22"/>
      <w:lang w:eastAsia="en-US"/>
    </w:rPr>
    <w:tblPr>
      <w:tblStyleRowBandSize w:val="1"/>
      <w:tblStyleColBandSize w:val="1"/>
      <w:tblInd w:w="0" w:type="nil"/>
      <w:tblBorders>
        <w:top w:val="single" w:sz="8" w:space="0" w:color="000000"/>
        <w:left w:val="single" w:sz="8" w:space="0" w:color="000000"/>
        <w:bottom w:val="single" w:sz="8" w:space="0" w:color="000000"/>
        <w:right w:val="single" w:sz="8" w:space="0" w:color="000000"/>
      </w:tblBorders>
    </w:tblPr>
    <w:tblStylePr w:type="firstRow">
      <w:pPr>
        <w:spacing w:beforeLines="0" w:before="0" w:beforeAutospacing="0" w:afterLines="0" w:after="0" w:afterAutospacing="0" w:line="240" w:lineRule="auto"/>
      </w:pPr>
      <w:rPr>
        <w:b/>
        <w:bCs/>
        <w:color w:val="FFFFFF"/>
      </w:rPr>
      <w:tblPr/>
      <w:tcPr>
        <w:shd w:val="clear" w:color="auto" w:fill="000000"/>
      </w:tcPr>
    </w:tblStylePr>
    <w:tblStylePr w:type="lastRow">
      <w:pPr>
        <w:spacing w:beforeLines="0" w:before="0" w:beforeAutospacing="0" w:afterLines="0" w:after="0" w:afterAutospacing="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Tablaconcuadrcula17">
    <w:name w:val="Tabla con cuadrícula17"/>
    <w:basedOn w:val="Tablanormal"/>
    <w:uiPriority w:val="59"/>
    <w:rsid w:val="003C56B3"/>
    <w:rPr>
      <w:rFonts w:ascii="Cambria" w:eastAsia="MS Mincho" w:hAnsi="Cambria"/>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staclara4">
    <w:name w:val="Lista clara4"/>
    <w:basedOn w:val="Tablanormal"/>
    <w:uiPriority w:val="61"/>
    <w:rsid w:val="003C56B3"/>
    <w:rPr>
      <w:rFonts w:ascii="Calibri" w:eastAsia="Calibri" w:hAnsi="Calibri"/>
      <w:sz w:val="22"/>
      <w:szCs w:val="22"/>
      <w:lang w:eastAsia="en-US"/>
    </w:rPr>
    <w:tblPr>
      <w:tblStyleRowBandSize w:val="1"/>
      <w:tblStyleColBandSize w:val="1"/>
      <w:tblInd w:w="0" w:type="nil"/>
      <w:tblBorders>
        <w:top w:val="single" w:sz="8" w:space="0" w:color="000000"/>
        <w:left w:val="single" w:sz="8" w:space="0" w:color="000000"/>
        <w:bottom w:val="single" w:sz="8" w:space="0" w:color="000000"/>
        <w:right w:val="single" w:sz="8" w:space="0" w:color="000000"/>
      </w:tblBorders>
    </w:tblPr>
    <w:tblStylePr w:type="firstRow">
      <w:pPr>
        <w:spacing w:beforeLines="0" w:before="0" w:beforeAutospacing="0" w:afterLines="0" w:after="0" w:afterAutospacing="0" w:line="240" w:lineRule="auto"/>
      </w:pPr>
      <w:rPr>
        <w:b/>
        <w:bCs/>
        <w:color w:val="FFFFFF"/>
      </w:rPr>
      <w:tblPr/>
      <w:tcPr>
        <w:shd w:val="clear" w:color="auto" w:fill="000000"/>
      </w:tcPr>
    </w:tblStylePr>
    <w:tblStylePr w:type="lastRow">
      <w:pPr>
        <w:spacing w:beforeLines="0" w:before="0" w:beforeAutospacing="0" w:afterLines="0" w:after="0" w:afterAutospacing="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Tablaconcuadrcula18">
    <w:name w:val="Tabla con cuadrícula18"/>
    <w:basedOn w:val="Tablanormal"/>
    <w:uiPriority w:val="59"/>
    <w:rsid w:val="003C56B3"/>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9">
    <w:name w:val="Tabla con cuadrícula19"/>
    <w:basedOn w:val="Tablanormal"/>
    <w:uiPriority w:val="59"/>
    <w:rsid w:val="003C56B3"/>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0">
    <w:name w:val="Tabla con cuadrícula20"/>
    <w:basedOn w:val="Tablanormal"/>
    <w:uiPriority w:val="59"/>
    <w:rsid w:val="003C56B3"/>
    <w:rPr>
      <w:rFonts w:ascii="Cambria" w:eastAsia="MS Mincho" w:hAnsi="Cambria"/>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staclara11">
    <w:name w:val="Lista clara11"/>
    <w:basedOn w:val="Tablanormal"/>
    <w:uiPriority w:val="99"/>
    <w:rsid w:val="003C56B3"/>
    <w:rPr>
      <w:rFonts w:ascii="Calibri" w:eastAsia="Calibri" w:hAnsi="Calibri"/>
      <w:sz w:val="22"/>
      <w:szCs w:val="22"/>
      <w:lang w:eastAsia="en-US"/>
    </w:rPr>
    <w:tblPr>
      <w:tblStyleRowBandSize w:val="1"/>
      <w:tblStyleColBandSize w:val="1"/>
      <w:tblInd w:w="0" w:type="nil"/>
      <w:tblBorders>
        <w:top w:val="single" w:sz="8" w:space="0" w:color="000000"/>
        <w:left w:val="single" w:sz="8" w:space="0" w:color="000000"/>
        <w:bottom w:val="single" w:sz="8" w:space="0" w:color="000000"/>
        <w:right w:val="single" w:sz="8" w:space="0" w:color="000000"/>
      </w:tblBorders>
    </w:tblPr>
    <w:tblStylePr w:type="firstRow">
      <w:pPr>
        <w:spacing w:beforeLines="0" w:before="0" w:beforeAutospacing="0" w:afterLines="0" w:after="0" w:afterAutospacing="0" w:line="240" w:lineRule="auto"/>
      </w:pPr>
      <w:rPr>
        <w:b/>
        <w:bCs/>
        <w:color w:val="FFFFFF"/>
      </w:rPr>
      <w:tblPr/>
      <w:tcPr>
        <w:shd w:val="clear" w:color="auto" w:fill="000000"/>
      </w:tcPr>
    </w:tblStylePr>
    <w:tblStylePr w:type="lastRow">
      <w:pPr>
        <w:spacing w:beforeLines="0" w:before="0" w:beforeAutospacing="0" w:afterLines="0" w:after="0" w:afterAutospacing="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Cuadrculaclara-nfasis11">
    <w:name w:val="Cuadrícula clara - Énfasis 11"/>
    <w:basedOn w:val="Tablanormal"/>
    <w:uiPriority w:val="62"/>
    <w:rsid w:val="003C56B3"/>
    <w:rPr>
      <w:rFonts w:ascii="Calibri" w:eastAsia="Calibri" w:hAnsi="Calibri"/>
      <w:sz w:val="22"/>
      <w:szCs w:val="22"/>
      <w:lang w:eastAsia="en-US"/>
    </w:rPr>
    <w:tblPr>
      <w:tblStyleRowBandSize w:val="1"/>
      <w:tblStyleColBandSize w:val="1"/>
      <w:tblInd w:w="0" w:type="nil"/>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Lines="0" w:before="0" w:beforeAutospacing="0" w:afterLines="0" w:after="0" w:afterAutospacing="0" w:line="240" w:lineRule="auto"/>
      </w:pPr>
      <w:rPr>
        <w:rFonts w:ascii="Sylfaen" w:eastAsia="Times New Roman" w:hAnsi="Sylfaen" w:cs="Times New Roman" w:hint="default"/>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Lines="0" w:before="0" w:beforeAutospacing="0" w:afterLines="0" w:after="0" w:afterAutospacing="0" w:line="240" w:lineRule="auto"/>
      </w:pPr>
      <w:rPr>
        <w:rFonts w:ascii="Sylfaen" w:eastAsia="Times New Roman" w:hAnsi="Sylfaen" w:cs="Times New Roman" w:hint="default"/>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Sylfaen" w:eastAsia="Times New Roman" w:hAnsi="Sylfaen" w:cs="Times New Roman" w:hint="default"/>
        <w:b/>
        <w:bCs/>
      </w:rPr>
    </w:tblStylePr>
    <w:tblStylePr w:type="lastCol">
      <w:rPr>
        <w:rFonts w:ascii="Sylfaen" w:eastAsia="Times New Roman" w:hAnsi="Sylfaen" w:cs="Times New Roman" w:hint="default"/>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Tabladecuadrcula3-nfasis51">
    <w:name w:val="Tabla de cuadrícula 3 - Énfasis 51"/>
    <w:basedOn w:val="Tablanormal"/>
    <w:uiPriority w:val="61"/>
    <w:rsid w:val="003C56B3"/>
    <w:rPr>
      <w:rFonts w:ascii="Calibri" w:eastAsia="Calibri" w:hAnsi="Calibri"/>
      <w:sz w:val="22"/>
      <w:szCs w:val="22"/>
      <w:lang w:eastAsia="en-US"/>
    </w:rPr>
    <w:tblPr>
      <w:tblStyleRowBandSize w:val="1"/>
      <w:tblStyleColBandSize w:val="1"/>
      <w:tblInd w:w="0" w:type="nil"/>
      <w:tblBorders>
        <w:top w:val="single" w:sz="8" w:space="0" w:color="F79646"/>
        <w:left w:val="single" w:sz="8" w:space="0" w:color="F79646"/>
        <w:bottom w:val="single" w:sz="8" w:space="0" w:color="F79646"/>
        <w:right w:val="single" w:sz="8" w:space="0" w:color="F79646"/>
      </w:tblBorders>
    </w:tblPr>
    <w:tblStylePr w:type="firstRow">
      <w:pPr>
        <w:spacing w:beforeLines="0" w:before="0" w:beforeAutospacing="0" w:afterLines="0" w:after="0" w:afterAutospacing="0" w:line="240" w:lineRule="auto"/>
      </w:pPr>
      <w:rPr>
        <w:b/>
        <w:bCs/>
        <w:color w:val="FFFFFF"/>
      </w:rPr>
      <w:tblPr/>
      <w:tcPr>
        <w:shd w:val="clear" w:color="auto" w:fill="F79646"/>
      </w:tcPr>
    </w:tblStylePr>
    <w:tblStylePr w:type="lastRow">
      <w:pPr>
        <w:spacing w:beforeLines="0" w:before="0" w:beforeAutospacing="0" w:afterLines="0" w:after="0" w:afterAutospacing="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Cuadrculaclara1">
    <w:name w:val="Cuadrícula clara1"/>
    <w:basedOn w:val="Tablanormal"/>
    <w:uiPriority w:val="62"/>
    <w:rsid w:val="003C56B3"/>
    <w:rPr>
      <w:rFonts w:ascii="Calibri" w:eastAsia="Calibri" w:hAnsi="Calibri"/>
      <w:sz w:val="22"/>
      <w:szCs w:val="22"/>
      <w:lang w:eastAsia="en-US"/>
    </w:rPr>
    <w:tblPr>
      <w:tblStyleRowBandSize w:val="1"/>
      <w:tblStyleColBandSize w:val="1"/>
      <w:tblInd w:w="0" w:type="nil"/>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Lines="0" w:before="0" w:beforeAutospacing="0" w:afterLines="0" w:after="0" w:afterAutospacing="0" w:line="240" w:lineRule="auto"/>
      </w:pPr>
      <w:rPr>
        <w:rFonts w:ascii="Sylfaen" w:eastAsia="Times New Roman" w:hAnsi="Sylfaen" w:cs="Times New Roman" w:hint="default"/>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Lines="0" w:before="0" w:beforeAutospacing="0" w:afterLines="0" w:after="0" w:afterAutospacing="0" w:line="240" w:lineRule="auto"/>
      </w:pPr>
      <w:rPr>
        <w:rFonts w:ascii="Sylfaen" w:eastAsia="Times New Roman" w:hAnsi="Sylfaen" w:cs="Times New Roman" w:hint="default"/>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Sylfaen" w:eastAsia="Times New Roman" w:hAnsi="Sylfaen" w:cs="Times New Roman" w:hint="default"/>
        <w:b/>
        <w:bCs/>
      </w:rPr>
    </w:tblStylePr>
    <w:tblStylePr w:type="lastCol">
      <w:rPr>
        <w:rFonts w:ascii="Sylfaen" w:eastAsia="Times New Roman" w:hAnsi="Sylfaen" w:cs="Times New Roman" w:hint="default"/>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LightGrid-Accent11">
    <w:name w:val="Light Grid - Accent 11"/>
    <w:uiPriority w:val="62"/>
    <w:rsid w:val="003C56B3"/>
    <w:rPr>
      <w:rFonts w:ascii="Calibri" w:eastAsia="Calibri" w:hAnsi="Calibri"/>
      <w:sz w:val="20"/>
      <w:szCs w:val="20"/>
      <w:lang w:val="en-US"/>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style>
  <w:style w:type="table" w:customStyle="1" w:styleId="MediumGrid31">
    <w:name w:val="Medium Grid 31"/>
    <w:uiPriority w:val="69"/>
    <w:rsid w:val="003C56B3"/>
    <w:rPr>
      <w:rFonts w:ascii="Calibri" w:eastAsia="Calibri" w:hAnsi="Calibri"/>
      <w:sz w:val="20"/>
      <w:szCs w:val="20"/>
      <w:lang w:val="en-U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C0C0C0"/>
    </w:tcPr>
  </w:style>
  <w:style w:type="table" w:customStyle="1" w:styleId="Tablaconcuadrcula21">
    <w:name w:val="Tabla con cuadrícula21"/>
    <w:basedOn w:val="Tablanormal"/>
    <w:uiPriority w:val="59"/>
    <w:rsid w:val="003C56B3"/>
    <w:pPr>
      <w:widowControl w:val="0"/>
      <w:suppressAutoHyphens/>
      <w:jc w:val="both"/>
    </w:pPr>
    <w:rPr>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ombreadomedio12">
    <w:name w:val="Sombreado medio 12"/>
    <w:basedOn w:val="Tablanormal"/>
    <w:uiPriority w:val="99"/>
    <w:rsid w:val="003C56B3"/>
    <w:rPr>
      <w:rFonts w:ascii="Calibri" w:eastAsia="Calibri" w:hAnsi="Calibri" w:cs="Calibri"/>
      <w:sz w:val="20"/>
      <w:szCs w:val="20"/>
    </w:rPr>
    <w:tblPr>
      <w:tblStyleRowBandSize w:val="1"/>
      <w:tblStyleColBandSize w:val="1"/>
      <w:tblInd w:w="0" w:type="nil"/>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Lines="0" w:before="0" w:beforeAutospacing="0" w:afterLines="0" w:after="0" w:afterAutospacing="0"/>
      </w:pPr>
      <w:rPr>
        <w:rFonts w:ascii="Calibri" w:hAnsi="Calibri" w:cs="Sylfaen" w:hint="default"/>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Lines="0" w:before="0" w:beforeAutospacing="0" w:afterLines="0" w:after="0" w:afterAutospacing="0"/>
      </w:pPr>
      <w:rPr>
        <w:rFonts w:ascii="Calibri" w:hAnsi="Calibri" w:cs="Sylfaen" w:hint="default"/>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rFonts w:ascii="Calibri" w:hAnsi="Calibri" w:cs="Sylfaen" w:hint="default"/>
        <w:b/>
        <w:bCs/>
      </w:rPr>
    </w:tblStylePr>
    <w:tblStylePr w:type="lastCol">
      <w:rPr>
        <w:rFonts w:ascii="Calibri" w:hAnsi="Calibri" w:cs="Sylfaen" w:hint="default"/>
        <w:b/>
        <w:bCs/>
      </w:rPr>
    </w:tblStylePr>
    <w:tblStylePr w:type="band1Vert">
      <w:rPr>
        <w:rFonts w:ascii="Calibri" w:hAnsi="Calibri" w:cs="Sylfaen" w:hint="default"/>
      </w:rPr>
      <w:tblPr/>
      <w:tcPr>
        <w:shd w:val="clear" w:color="auto" w:fill="C0C0C0"/>
      </w:tcPr>
    </w:tblStylePr>
    <w:tblStylePr w:type="band1Horz">
      <w:rPr>
        <w:rFonts w:ascii="Calibri" w:hAnsi="Calibri" w:cs="Sylfaen" w:hint="default"/>
      </w:rPr>
      <w:tblPr/>
      <w:tcPr>
        <w:tcBorders>
          <w:insideH w:val="nil"/>
          <w:insideV w:val="nil"/>
        </w:tcBorders>
        <w:shd w:val="clear" w:color="auto" w:fill="C0C0C0"/>
      </w:tcPr>
    </w:tblStylePr>
    <w:tblStylePr w:type="band2Horz">
      <w:rPr>
        <w:rFonts w:ascii="Calibri" w:hAnsi="Calibri" w:cs="Sylfaen" w:hint="default"/>
      </w:rPr>
      <w:tblPr/>
      <w:tcPr>
        <w:tcBorders>
          <w:insideH w:val="nil"/>
          <w:insideV w:val="nil"/>
        </w:tcBorders>
      </w:tcPr>
    </w:tblStylePr>
  </w:style>
  <w:style w:type="table" w:customStyle="1" w:styleId="Listaclara5">
    <w:name w:val="Lista clara5"/>
    <w:basedOn w:val="Tablanormal"/>
    <w:uiPriority w:val="99"/>
    <w:rsid w:val="003C56B3"/>
    <w:rPr>
      <w:rFonts w:ascii="Calibri" w:eastAsia="Calibri" w:hAnsi="Calibri" w:cs="Calibri"/>
      <w:sz w:val="20"/>
      <w:szCs w:val="20"/>
    </w:rPr>
    <w:tblPr>
      <w:tblStyleRowBandSize w:val="1"/>
      <w:tblStyleColBandSize w:val="1"/>
      <w:tblInd w:w="0" w:type="nil"/>
      <w:tblBorders>
        <w:top w:val="single" w:sz="8" w:space="0" w:color="000000"/>
        <w:left w:val="single" w:sz="8" w:space="0" w:color="000000"/>
        <w:bottom w:val="single" w:sz="8" w:space="0" w:color="000000"/>
        <w:right w:val="single" w:sz="8" w:space="0" w:color="000000"/>
      </w:tblBorders>
    </w:tblPr>
    <w:tblStylePr w:type="firstRow">
      <w:pPr>
        <w:spacing w:beforeLines="0" w:before="0" w:beforeAutospacing="0" w:afterLines="0" w:after="0" w:afterAutospacing="0"/>
      </w:pPr>
      <w:rPr>
        <w:rFonts w:ascii="Calibri" w:hAnsi="Calibri" w:cs="Sylfaen" w:hint="default"/>
        <w:b/>
        <w:bCs/>
        <w:color w:val="FFFFFF"/>
      </w:rPr>
      <w:tblPr/>
      <w:tcPr>
        <w:shd w:val="clear" w:color="auto" w:fill="000000"/>
      </w:tcPr>
    </w:tblStylePr>
    <w:tblStylePr w:type="lastRow">
      <w:pPr>
        <w:spacing w:beforeLines="0" w:before="0" w:beforeAutospacing="0" w:afterLines="0" w:after="0" w:afterAutospacing="0"/>
      </w:pPr>
      <w:rPr>
        <w:rFonts w:ascii="Calibri" w:hAnsi="Calibri" w:cs="Sylfaen" w:hint="default"/>
        <w:b/>
        <w:bCs/>
      </w:rPr>
      <w:tblPr/>
      <w:tcPr>
        <w:tcBorders>
          <w:top w:val="double" w:sz="6" w:space="0" w:color="000000"/>
          <w:left w:val="single" w:sz="8" w:space="0" w:color="000000"/>
          <w:bottom w:val="single" w:sz="8" w:space="0" w:color="000000"/>
          <w:right w:val="single" w:sz="8" w:space="0" w:color="000000"/>
        </w:tcBorders>
      </w:tcPr>
    </w:tblStylePr>
    <w:tblStylePr w:type="firstCol">
      <w:rPr>
        <w:rFonts w:ascii="Calibri" w:hAnsi="Calibri" w:cs="Sylfaen" w:hint="default"/>
        <w:b/>
        <w:bCs/>
      </w:rPr>
    </w:tblStylePr>
    <w:tblStylePr w:type="lastCol">
      <w:rPr>
        <w:rFonts w:ascii="Calibri" w:hAnsi="Calibri" w:cs="Sylfaen" w:hint="default"/>
        <w:b/>
        <w:bCs/>
      </w:rPr>
    </w:tblStylePr>
    <w:tblStylePr w:type="band1Vert">
      <w:rPr>
        <w:rFonts w:ascii="Calibri" w:hAnsi="Calibri" w:cs="Sylfaen" w:hint="default"/>
      </w:rPr>
      <w:tblPr/>
      <w:tcPr>
        <w:tcBorders>
          <w:top w:val="single" w:sz="8" w:space="0" w:color="000000"/>
          <w:left w:val="single" w:sz="8" w:space="0" w:color="000000"/>
          <w:bottom w:val="single" w:sz="8" w:space="0" w:color="000000"/>
          <w:right w:val="single" w:sz="8" w:space="0" w:color="000000"/>
        </w:tcBorders>
      </w:tcPr>
    </w:tblStylePr>
    <w:tblStylePr w:type="band1Horz">
      <w:rPr>
        <w:rFonts w:ascii="Calibri" w:hAnsi="Calibri" w:cs="Sylfaen" w:hint="default"/>
      </w:rPr>
      <w:tblPr/>
      <w:tcPr>
        <w:tcBorders>
          <w:top w:val="single" w:sz="8" w:space="0" w:color="000000"/>
          <w:left w:val="single" w:sz="8" w:space="0" w:color="000000"/>
          <w:bottom w:val="single" w:sz="8" w:space="0" w:color="000000"/>
          <w:right w:val="single" w:sz="8" w:space="0" w:color="000000"/>
        </w:tcBorders>
      </w:tcPr>
    </w:tblStylePr>
  </w:style>
  <w:style w:type="table" w:customStyle="1" w:styleId="Cuadrculaclara-nfasis12">
    <w:name w:val="Cuadrícula clara - Énfasis 12"/>
    <w:basedOn w:val="Tablanormal"/>
    <w:uiPriority w:val="62"/>
    <w:rsid w:val="003C56B3"/>
    <w:rPr>
      <w:rFonts w:ascii="Calibri" w:eastAsia="Calibri" w:hAnsi="Calibri"/>
      <w:sz w:val="22"/>
      <w:szCs w:val="22"/>
      <w:lang w:eastAsia="en-US"/>
    </w:rPr>
    <w:tblPr>
      <w:tblStyleRowBandSize w:val="1"/>
      <w:tblStyleColBandSize w:val="1"/>
      <w:tblInd w:w="0" w:type="nil"/>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Lines="0" w:before="0" w:beforeAutospacing="0" w:afterLines="0" w:after="0" w:afterAutospacing="0" w:line="240" w:lineRule="auto"/>
      </w:pPr>
      <w:rPr>
        <w:rFonts w:ascii="Sylfaen" w:eastAsia="Times New Roman" w:hAnsi="Sylfaen" w:cs="Times New Roman" w:hint="default"/>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Lines="0" w:before="0" w:beforeAutospacing="0" w:afterLines="0" w:after="0" w:afterAutospacing="0" w:line="240" w:lineRule="auto"/>
      </w:pPr>
      <w:rPr>
        <w:rFonts w:ascii="Sylfaen" w:eastAsia="Times New Roman" w:hAnsi="Sylfaen" w:cs="Times New Roman" w:hint="default"/>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Sylfaen" w:eastAsia="Times New Roman" w:hAnsi="Sylfaen" w:cs="Times New Roman" w:hint="default"/>
        <w:b/>
        <w:bCs/>
      </w:rPr>
    </w:tblStylePr>
    <w:tblStylePr w:type="lastCol">
      <w:rPr>
        <w:rFonts w:ascii="Sylfaen" w:eastAsia="Times New Roman" w:hAnsi="Sylfaen" w:cs="Times New Roman" w:hint="default"/>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Listaclara-nfasis61">
    <w:name w:val="Lista clara - Énfasis 61"/>
    <w:basedOn w:val="Tablanormal"/>
    <w:uiPriority w:val="61"/>
    <w:rsid w:val="003C56B3"/>
    <w:rPr>
      <w:rFonts w:ascii="Calibri" w:eastAsia="Calibri" w:hAnsi="Calibri"/>
      <w:sz w:val="22"/>
      <w:szCs w:val="22"/>
      <w:lang w:eastAsia="en-US"/>
    </w:rPr>
    <w:tblPr>
      <w:tblStyleRowBandSize w:val="1"/>
      <w:tblStyleColBandSize w:val="1"/>
      <w:tblInd w:w="0" w:type="nil"/>
      <w:tblBorders>
        <w:top w:val="single" w:sz="8" w:space="0" w:color="F79646"/>
        <w:left w:val="single" w:sz="8" w:space="0" w:color="F79646"/>
        <w:bottom w:val="single" w:sz="8" w:space="0" w:color="F79646"/>
        <w:right w:val="single" w:sz="8" w:space="0" w:color="F79646"/>
      </w:tblBorders>
    </w:tblPr>
    <w:tblStylePr w:type="firstRow">
      <w:pPr>
        <w:spacing w:beforeLines="0" w:before="0" w:beforeAutospacing="0" w:afterLines="0" w:after="0" w:afterAutospacing="0" w:line="240" w:lineRule="auto"/>
      </w:pPr>
      <w:rPr>
        <w:b/>
        <w:bCs/>
        <w:color w:val="FFFFFF"/>
      </w:rPr>
      <w:tblPr/>
      <w:tcPr>
        <w:shd w:val="clear" w:color="auto" w:fill="F79646"/>
      </w:tcPr>
    </w:tblStylePr>
    <w:tblStylePr w:type="lastRow">
      <w:pPr>
        <w:spacing w:beforeLines="0" w:before="0" w:beforeAutospacing="0" w:afterLines="0" w:after="0" w:afterAutospacing="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Cuadrculaclara2">
    <w:name w:val="Cuadrícula clara2"/>
    <w:basedOn w:val="Tablanormal"/>
    <w:uiPriority w:val="62"/>
    <w:rsid w:val="003C56B3"/>
    <w:rPr>
      <w:rFonts w:ascii="Calibri" w:eastAsia="Calibri" w:hAnsi="Calibri"/>
      <w:sz w:val="22"/>
      <w:szCs w:val="22"/>
      <w:lang w:eastAsia="en-US"/>
    </w:rPr>
    <w:tblPr>
      <w:tblStyleRowBandSize w:val="1"/>
      <w:tblStyleColBandSize w:val="1"/>
      <w:tblInd w:w="0" w:type="nil"/>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Lines="0" w:before="0" w:beforeAutospacing="0" w:afterLines="0" w:after="0" w:afterAutospacing="0" w:line="240" w:lineRule="auto"/>
      </w:pPr>
      <w:rPr>
        <w:rFonts w:ascii="Sylfaen" w:eastAsia="Times New Roman" w:hAnsi="Sylfaen" w:cs="Times New Roman" w:hint="default"/>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Lines="0" w:before="0" w:beforeAutospacing="0" w:afterLines="0" w:after="0" w:afterAutospacing="0" w:line="240" w:lineRule="auto"/>
      </w:pPr>
      <w:rPr>
        <w:rFonts w:ascii="Sylfaen" w:eastAsia="Times New Roman" w:hAnsi="Sylfaen" w:cs="Times New Roman" w:hint="default"/>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Sylfaen" w:eastAsia="Times New Roman" w:hAnsi="Sylfaen" w:cs="Times New Roman" w:hint="default"/>
        <w:b/>
        <w:bCs/>
      </w:rPr>
    </w:tblStylePr>
    <w:tblStylePr w:type="lastCol">
      <w:rPr>
        <w:rFonts w:ascii="Sylfaen" w:eastAsia="Times New Roman" w:hAnsi="Sylfaen" w:cs="Times New Roman" w:hint="default"/>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Cuadrculamedia1-nfasis11">
    <w:name w:val="Cuadrícula media 1 - Énfasis 11"/>
    <w:basedOn w:val="Tablanormal"/>
    <w:uiPriority w:val="67"/>
    <w:rsid w:val="003C56B3"/>
    <w:rPr>
      <w:rFonts w:ascii="Calibri" w:eastAsia="Calibri" w:hAnsi="Calibri"/>
      <w:sz w:val="20"/>
      <w:szCs w:val="20"/>
      <w:lang w:val="en-US"/>
    </w:rPr>
    <w:tblPr>
      <w:tblStyleRowBandSize w:val="1"/>
      <w:tblStyleColBandSize w:val="1"/>
      <w:tblInd w:w="0" w:type="nil"/>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rFonts w:ascii="Calibri" w:hAnsi="Calibri" w:cs="Times New Roman" w:hint="default"/>
        <w:b/>
        <w:bCs/>
      </w:rPr>
    </w:tblStylePr>
    <w:tblStylePr w:type="lastRow">
      <w:rPr>
        <w:rFonts w:ascii="Calibri" w:hAnsi="Calibri" w:cs="Times New Roman" w:hint="default"/>
        <w:b/>
        <w:bCs/>
      </w:rPr>
      <w:tblPr/>
      <w:tcPr>
        <w:tcBorders>
          <w:top w:val="single" w:sz="18" w:space="0" w:color="7BA0CD"/>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shd w:val="clear" w:color="auto" w:fill="A7BFDE"/>
      </w:tcPr>
    </w:tblStylePr>
    <w:tblStylePr w:type="band1Horz">
      <w:rPr>
        <w:rFonts w:ascii="Calibri" w:hAnsi="Calibri" w:cs="Times New Roman" w:hint="default"/>
      </w:rPr>
      <w:tblPr/>
      <w:tcPr>
        <w:shd w:val="clear" w:color="auto" w:fill="A7BFDE"/>
      </w:tcPr>
    </w:tblStylePr>
  </w:style>
  <w:style w:type="table" w:customStyle="1" w:styleId="Cuadrculavistosa-nfasis11">
    <w:name w:val="Cuadrícula vistosa - Énfasis 11"/>
    <w:basedOn w:val="Tablanormal"/>
    <w:uiPriority w:val="73"/>
    <w:rsid w:val="003C56B3"/>
    <w:rPr>
      <w:rFonts w:ascii="Calibri" w:eastAsia="Calibri" w:hAnsi="Calibri"/>
      <w:color w:val="000000"/>
      <w:sz w:val="20"/>
      <w:szCs w:val="20"/>
      <w:lang w:val="en-US"/>
    </w:rPr>
    <w:tblPr>
      <w:tblStyleRowBandSize w:val="1"/>
      <w:tblStyleColBandSize w:val="1"/>
      <w:tblInd w:w="0" w:type="nil"/>
      <w:tblBorders>
        <w:insideH w:val="single" w:sz="4" w:space="0" w:color="FFFFFF"/>
      </w:tblBorders>
    </w:tblPr>
    <w:tcPr>
      <w:shd w:val="clear" w:color="auto" w:fill="DBE5F1"/>
    </w:tcPr>
    <w:tblStylePr w:type="firstRow">
      <w:rPr>
        <w:rFonts w:ascii="Calibri" w:hAnsi="Calibri" w:cs="Times New Roman" w:hint="default"/>
        <w:b/>
        <w:bCs/>
      </w:rPr>
      <w:tblPr/>
      <w:tcPr>
        <w:shd w:val="clear" w:color="auto" w:fill="B8CCE4"/>
      </w:tcPr>
    </w:tblStylePr>
    <w:tblStylePr w:type="lastRow">
      <w:rPr>
        <w:rFonts w:ascii="Calibri" w:hAnsi="Calibri" w:cs="Times New Roman" w:hint="default"/>
        <w:b/>
        <w:bCs/>
        <w:color w:val="000000"/>
      </w:rPr>
      <w:tblPr/>
      <w:tcPr>
        <w:shd w:val="clear" w:color="auto" w:fill="B8CCE4"/>
      </w:tcPr>
    </w:tblStylePr>
    <w:tblStylePr w:type="firstCol">
      <w:rPr>
        <w:rFonts w:ascii="Calibri" w:hAnsi="Calibri" w:cs="Times New Roman" w:hint="default"/>
        <w:color w:val="FFFFFF"/>
      </w:rPr>
      <w:tblPr/>
      <w:tcPr>
        <w:shd w:val="clear" w:color="auto" w:fill="365F91"/>
      </w:tcPr>
    </w:tblStylePr>
    <w:tblStylePr w:type="lastCol">
      <w:rPr>
        <w:rFonts w:ascii="Calibri" w:hAnsi="Calibri" w:cs="Times New Roman" w:hint="default"/>
        <w:color w:val="FFFFFF"/>
      </w:rPr>
      <w:tblPr/>
      <w:tcPr>
        <w:shd w:val="clear" w:color="auto" w:fill="365F91"/>
      </w:tcPr>
    </w:tblStylePr>
    <w:tblStylePr w:type="band1Vert">
      <w:rPr>
        <w:rFonts w:ascii="Calibri" w:hAnsi="Calibri" w:cs="Times New Roman" w:hint="default"/>
      </w:rPr>
      <w:tblPr/>
      <w:tcPr>
        <w:shd w:val="clear" w:color="auto" w:fill="A7BFDE"/>
      </w:tcPr>
    </w:tblStylePr>
    <w:tblStylePr w:type="band1Horz">
      <w:rPr>
        <w:rFonts w:ascii="Calibri" w:hAnsi="Calibri" w:cs="Times New Roman" w:hint="default"/>
      </w:rPr>
      <w:tblPr/>
      <w:tcPr>
        <w:shd w:val="clear" w:color="auto" w:fill="A7BFDE"/>
      </w:tcPr>
    </w:tblStylePr>
  </w:style>
  <w:style w:type="table" w:customStyle="1" w:styleId="LightGrid-Accent111">
    <w:name w:val="Light Grid - Accent 111"/>
    <w:uiPriority w:val="62"/>
    <w:rsid w:val="003C56B3"/>
    <w:rPr>
      <w:rFonts w:ascii="Calibri" w:eastAsia="Calibri" w:hAnsi="Calibri"/>
      <w:sz w:val="20"/>
      <w:szCs w:val="20"/>
      <w:lang w:val="en-US"/>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style>
  <w:style w:type="table" w:customStyle="1" w:styleId="MediumGrid311">
    <w:name w:val="Medium Grid 311"/>
    <w:uiPriority w:val="69"/>
    <w:rsid w:val="003C56B3"/>
    <w:rPr>
      <w:rFonts w:ascii="Calibri" w:eastAsia="Calibri" w:hAnsi="Calibri"/>
      <w:sz w:val="20"/>
      <w:szCs w:val="20"/>
      <w:lang w:val="en-U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C0C0C0"/>
    </w:tcPr>
  </w:style>
  <w:style w:type="table" w:customStyle="1" w:styleId="Tablamoderna1">
    <w:name w:val="Tabla moderna1"/>
    <w:basedOn w:val="Tablanormal"/>
    <w:rsid w:val="003C56B3"/>
    <w:rPr>
      <w:sz w:val="20"/>
      <w:szCs w:val="20"/>
      <w:lang w:val="es-ES_tradnl" w:eastAsia="en-US"/>
    </w:rPr>
    <w:tblPr>
      <w:tblStyleRowBandSize w:val="1"/>
      <w:tblInd w:w="0" w:type="nil"/>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asutil22">
    <w:name w:val="Tabla sutil 22"/>
    <w:basedOn w:val="Tablanormal"/>
    <w:rsid w:val="003C56B3"/>
    <w:pPr>
      <w:widowControl w:val="0"/>
      <w:suppressAutoHyphens/>
      <w:jc w:val="both"/>
    </w:pPr>
    <w:rPr>
      <w:sz w:val="20"/>
      <w:szCs w:val="20"/>
    </w:rPr>
    <w:tblPr>
      <w:tblInd w:w="0" w:type="nil"/>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aweb13">
    <w:name w:val="Tabla web 13"/>
    <w:basedOn w:val="Tablanormal"/>
    <w:rsid w:val="003C56B3"/>
    <w:pPr>
      <w:widowControl w:val="0"/>
      <w:suppressAutoHyphens/>
      <w:jc w:val="both"/>
    </w:pPr>
    <w:rPr>
      <w:sz w:val="20"/>
      <w:szCs w:val="20"/>
    </w:rPr>
    <w:tblPr>
      <w:tblCellSpacing w:w="20" w:type="dxa"/>
      <w:tblInd w:w="0" w:type="nil"/>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Sombreadoclaro2">
    <w:name w:val="Sombreado claro2"/>
    <w:basedOn w:val="Tablanormal"/>
    <w:uiPriority w:val="60"/>
    <w:rsid w:val="003C56B3"/>
    <w:rPr>
      <w:rFonts w:ascii="Calibri" w:eastAsia="Calibri" w:hAnsi="Calibri"/>
      <w:color w:val="000000"/>
      <w:sz w:val="22"/>
      <w:szCs w:val="22"/>
      <w:lang w:eastAsia="en-US"/>
    </w:rPr>
    <w:tblPr>
      <w:tblStyleRowBandSize w:val="1"/>
      <w:tblStyleColBandSize w:val="1"/>
      <w:tblInd w:w="0" w:type="nil"/>
      <w:tblBorders>
        <w:top w:val="single" w:sz="8" w:space="0" w:color="000000"/>
        <w:bottom w:val="single" w:sz="8" w:space="0" w:color="000000"/>
      </w:tblBorders>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Sombreadoclaro-nfasis12">
    <w:name w:val="Sombreado claro - Énfasis 12"/>
    <w:basedOn w:val="Tablanormal"/>
    <w:uiPriority w:val="60"/>
    <w:rsid w:val="003C56B3"/>
    <w:rPr>
      <w:rFonts w:ascii="Calibri" w:eastAsia="Calibri" w:hAnsi="Calibri"/>
      <w:color w:val="365F91"/>
      <w:sz w:val="22"/>
      <w:szCs w:val="22"/>
      <w:lang w:eastAsia="en-US"/>
    </w:rPr>
    <w:tblPr>
      <w:tblStyleRowBandSize w:val="1"/>
      <w:tblStyleColBandSize w:val="1"/>
      <w:tblInd w:w="0" w:type="nil"/>
      <w:tblBorders>
        <w:top w:val="single" w:sz="8" w:space="0" w:color="4F81BD"/>
        <w:bottom w:val="single" w:sz="8" w:space="0" w:color="4F81BD"/>
      </w:tblBorders>
    </w:tblPr>
    <w:tblStylePr w:type="firstRow">
      <w:pPr>
        <w:spacing w:beforeLines="0" w:before="0" w:beforeAutospacing="0" w:afterLines="0" w:after="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Sombreadomedio2-nfasis51">
    <w:name w:val="Sombreado medio 2 - Énfasis 51"/>
    <w:basedOn w:val="Tablanormal"/>
    <w:uiPriority w:val="64"/>
    <w:rsid w:val="003C56B3"/>
    <w:rPr>
      <w:rFonts w:ascii="Calibri" w:eastAsia="Calibri" w:hAnsi="Calibri"/>
      <w:sz w:val="22"/>
      <w:szCs w:val="22"/>
      <w:lang w:eastAsia="en-US"/>
    </w:rPr>
    <w:tblPr>
      <w:tblStyleRowBandSize w:val="1"/>
      <w:tblStyleColBandSize w:val="1"/>
      <w:tblInd w:w="0" w:type="nil"/>
      <w:tblBorders>
        <w:top w:val="single" w:sz="18" w:space="0" w:color="auto"/>
        <w:bottom w:val="single" w:sz="18" w:space="0" w:color="auto"/>
      </w:tblBorders>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Sombreadomedio2-nfasis61">
    <w:name w:val="Sombreado medio 2 - Énfasis 61"/>
    <w:basedOn w:val="Tablanormal"/>
    <w:uiPriority w:val="64"/>
    <w:rsid w:val="003C56B3"/>
    <w:rPr>
      <w:rFonts w:ascii="Calibri" w:eastAsia="Calibri" w:hAnsi="Calibri"/>
      <w:sz w:val="22"/>
      <w:szCs w:val="22"/>
      <w:lang w:eastAsia="en-US"/>
    </w:rPr>
    <w:tblPr>
      <w:tblStyleRowBandSize w:val="1"/>
      <w:tblStyleColBandSize w:val="1"/>
      <w:tblInd w:w="0" w:type="nil"/>
      <w:tblBorders>
        <w:top w:val="single" w:sz="18" w:space="0" w:color="auto"/>
        <w:bottom w:val="single" w:sz="18" w:space="0" w:color="auto"/>
      </w:tblBorders>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Tablasutil211">
    <w:name w:val="Tabla sutil 211"/>
    <w:basedOn w:val="Tablanormal"/>
    <w:semiHidden/>
    <w:rsid w:val="003C56B3"/>
    <w:pPr>
      <w:widowControl w:val="0"/>
      <w:suppressAutoHyphens/>
      <w:jc w:val="both"/>
    </w:pPr>
    <w:rPr>
      <w:sz w:val="20"/>
      <w:szCs w:val="20"/>
      <w:lang w:eastAsia="en-US"/>
    </w:rPr>
    <w:tblPr>
      <w:tblInd w:w="0" w:type="nil"/>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aweb111">
    <w:name w:val="Tabla web 111"/>
    <w:basedOn w:val="Tablanormal"/>
    <w:semiHidden/>
    <w:rsid w:val="003C56B3"/>
    <w:pPr>
      <w:widowControl w:val="0"/>
      <w:suppressAutoHyphens/>
      <w:jc w:val="both"/>
    </w:pPr>
    <w:rPr>
      <w:sz w:val="20"/>
      <w:szCs w:val="20"/>
      <w:lang w:eastAsia="en-US"/>
    </w:rPr>
    <w:tblPr>
      <w:tblCellSpacing w:w="20" w:type="dxa"/>
      <w:tblInd w:w="0" w:type="nil"/>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Tablaconcuadrcula110">
    <w:name w:val="Tabla con cuadrícula110"/>
    <w:basedOn w:val="Tablanormal"/>
    <w:rsid w:val="003C56B3"/>
    <w:pPr>
      <w:widowControl w:val="0"/>
      <w:suppressAutoHyphens/>
      <w:jc w:val="both"/>
    </w:pPr>
    <w:rPr>
      <w:sz w:val="20"/>
      <w:szCs w:val="20"/>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ombreadoclaro11">
    <w:name w:val="Sombreado claro11"/>
    <w:basedOn w:val="Tablanormal"/>
    <w:uiPriority w:val="60"/>
    <w:rsid w:val="003C56B3"/>
    <w:rPr>
      <w:rFonts w:ascii="Calibri" w:eastAsia="Calibri" w:hAnsi="Calibri"/>
      <w:color w:val="000000"/>
      <w:sz w:val="22"/>
      <w:szCs w:val="22"/>
      <w:lang w:eastAsia="en-US"/>
    </w:rPr>
    <w:tblPr>
      <w:tblStyleRowBandSize w:val="1"/>
      <w:tblStyleColBandSize w:val="1"/>
      <w:tblInd w:w="0" w:type="nil"/>
      <w:tblBorders>
        <w:top w:val="single" w:sz="8" w:space="0" w:color="000000"/>
        <w:bottom w:val="single" w:sz="8" w:space="0" w:color="000000"/>
      </w:tblBorders>
    </w:tblPr>
    <w:tblStylePr w:type="firstRow">
      <w:pPr>
        <w:spacing w:beforeLines="0" w:before="100" w:beforeAutospacing="1" w:afterLines="0" w:after="100" w:afterAutospacing="1"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100" w:beforeAutospacing="1" w:afterLines="0" w:after="100" w:afterAutospacing="1"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staclara12">
    <w:name w:val="Lista clara12"/>
    <w:basedOn w:val="Tablanormal"/>
    <w:uiPriority w:val="99"/>
    <w:rsid w:val="003C56B3"/>
    <w:rPr>
      <w:rFonts w:ascii="Calibri" w:eastAsia="Calibri" w:hAnsi="Calibri"/>
      <w:sz w:val="22"/>
      <w:szCs w:val="22"/>
      <w:lang w:eastAsia="en-US"/>
    </w:rPr>
    <w:tblPr>
      <w:tblStyleRowBandSize w:val="1"/>
      <w:tblStyleColBandSize w:val="1"/>
      <w:tblInd w:w="0" w:type="nil"/>
      <w:tblBorders>
        <w:top w:val="single" w:sz="8" w:space="0" w:color="000000"/>
        <w:left w:val="single" w:sz="8" w:space="0" w:color="000000"/>
        <w:bottom w:val="single" w:sz="8" w:space="0" w:color="000000"/>
        <w:right w:val="single" w:sz="8" w:space="0" w:color="000000"/>
      </w:tblBorders>
    </w:tblPr>
    <w:tblStylePr w:type="firstRow">
      <w:pPr>
        <w:spacing w:beforeLines="0" w:before="100" w:beforeAutospacing="1" w:afterLines="0" w:after="100" w:afterAutospacing="1" w:line="240" w:lineRule="auto"/>
      </w:pPr>
      <w:rPr>
        <w:b/>
        <w:bCs/>
        <w:color w:val="FFFFFF"/>
      </w:rPr>
      <w:tblPr/>
      <w:tcPr>
        <w:shd w:val="clear" w:color="auto" w:fill="000000"/>
      </w:tcPr>
    </w:tblStylePr>
    <w:tblStylePr w:type="lastRow">
      <w:pPr>
        <w:spacing w:beforeLines="0" w:before="100" w:beforeAutospacing="1" w:afterLines="0" w:after="100" w:afterAutospacing="1"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Sombreadomedio111">
    <w:name w:val="Sombreado medio 111"/>
    <w:basedOn w:val="Tablanormal"/>
    <w:uiPriority w:val="99"/>
    <w:rsid w:val="003C56B3"/>
    <w:rPr>
      <w:rFonts w:ascii="Calibri" w:eastAsia="Calibri" w:hAnsi="Calibri"/>
      <w:sz w:val="22"/>
      <w:szCs w:val="22"/>
      <w:lang w:eastAsia="en-US"/>
    </w:rPr>
    <w:tblPr>
      <w:tblStyleRowBandSize w:val="1"/>
      <w:tblStyleColBandSize w:val="1"/>
      <w:tblInd w:w="0" w:type="nil"/>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Lines="0" w:before="100" w:beforeAutospacing="1" w:afterLines="0" w:after="100" w:afterAutospacing="1"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Lines="0" w:before="100" w:beforeAutospacing="1" w:afterLines="0" w:after="100" w:afterAutospacing="1"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Sombreadoclaro-nfasis111">
    <w:name w:val="Sombreado claro - Énfasis 111"/>
    <w:basedOn w:val="Tablanormal"/>
    <w:uiPriority w:val="60"/>
    <w:rsid w:val="003C56B3"/>
    <w:rPr>
      <w:rFonts w:ascii="Calibri" w:eastAsia="Calibri" w:hAnsi="Calibri"/>
      <w:color w:val="365F91"/>
      <w:sz w:val="22"/>
      <w:szCs w:val="22"/>
      <w:lang w:eastAsia="en-US"/>
    </w:rPr>
    <w:tblPr>
      <w:tblStyleRowBandSize w:val="1"/>
      <w:tblStyleColBandSize w:val="1"/>
      <w:tblInd w:w="0" w:type="nil"/>
      <w:tblBorders>
        <w:top w:val="single" w:sz="8" w:space="0" w:color="4F81BD"/>
        <w:bottom w:val="single" w:sz="8" w:space="0" w:color="4F81BD"/>
      </w:tblBorders>
    </w:tblPr>
    <w:tblStylePr w:type="firstRow">
      <w:pPr>
        <w:spacing w:beforeLines="0" w:before="100" w:beforeAutospacing="1" w:afterLines="0" w:after="100" w:afterAutospacing="1"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100" w:beforeAutospacing="1" w:afterLines="0" w:after="100" w:afterAutospacing="1"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Tablaconcuadrcula111">
    <w:name w:val="Tabla con cuadrícula111"/>
    <w:basedOn w:val="Tablanormal"/>
    <w:uiPriority w:val="59"/>
    <w:rsid w:val="003C56B3"/>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2">
    <w:name w:val="Tabla con cuadrícula22"/>
    <w:basedOn w:val="Tablanormal"/>
    <w:uiPriority w:val="59"/>
    <w:rsid w:val="003C56B3"/>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1">
    <w:name w:val="Tabla con cuadrícula31"/>
    <w:basedOn w:val="Tablanormal"/>
    <w:uiPriority w:val="59"/>
    <w:rsid w:val="003C56B3"/>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1">
    <w:name w:val="Tabla con cuadrícula41"/>
    <w:basedOn w:val="Tablanormal"/>
    <w:uiPriority w:val="59"/>
    <w:rsid w:val="003C56B3"/>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1">
    <w:name w:val="Tabla con cuadrícula51"/>
    <w:basedOn w:val="Tablanormal"/>
    <w:uiPriority w:val="59"/>
    <w:rsid w:val="003C56B3"/>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1">
    <w:name w:val="Tabla con cuadrícula61"/>
    <w:basedOn w:val="Tablanormal"/>
    <w:uiPriority w:val="59"/>
    <w:rsid w:val="003C56B3"/>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1">
    <w:name w:val="Tabla con cuadrícula71"/>
    <w:basedOn w:val="Tablanormal"/>
    <w:uiPriority w:val="59"/>
    <w:rsid w:val="003C56B3"/>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1">
    <w:name w:val="Tabla con cuadrícula81"/>
    <w:basedOn w:val="Tablanormal"/>
    <w:uiPriority w:val="59"/>
    <w:rsid w:val="003C56B3"/>
    <w:rPr>
      <w:rFonts w:ascii="Arial" w:eastAsia="Calibri" w:hAnsi="Arial"/>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91">
    <w:name w:val="Tabla con cuadrícula91"/>
    <w:basedOn w:val="Tablanormal"/>
    <w:uiPriority w:val="59"/>
    <w:rsid w:val="003C56B3"/>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01">
    <w:name w:val="Tabla con cuadrícula101"/>
    <w:basedOn w:val="Tablanormal"/>
    <w:uiPriority w:val="59"/>
    <w:rsid w:val="003C56B3"/>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21">
    <w:name w:val="Tabla con cuadrícula121"/>
    <w:basedOn w:val="Tablanormal"/>
    <w:uiPriority w:val="59"/>
    <w:rsid w:val="003C56B3"/>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31">
    <w:name w:val="Tabla con cuadrícula131"/>
    <w:basedOn w:val="Tablanormal"/>
    <w:rsid w:val="003C56B3"/>
    <w:rPr>
      <w:sz w:val="20"/>
      <w:szCs w:val="20"/>
      <w:lang w:val="en-US"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41">
    <w:name w:val="Tabla con cuadrícula141"/>
    <w:basedOn w:val="Tablanormal"/>
    <w:rsid w:val="003C56B3"/>
    <w:pPr>
      <w:widowControl w:val="0"/>
      <w:suppressAutoHyphens/>
      <w:jc w:val="both"/>
    </w:pPr>
    <w:rPr>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web121">
    <w:name w:val="Tabla web 121"/>
    <w:basedOn w:val="Tablanormal"/>
    <w:rsid w:val="003C56B3"/>
    <w:pPr>
      <w:widowControl w:val="0"/>
      <w:suppressAutoHyphens/>
      <w:jc w:val="both"/>
    </w:pPr>
    <w:rPr>
      <w:sz w:val="20"/>
      <w:szCs w:val="20"/>
    </w:rPr>
    <w:tblPr>
      <w:tblCellSpacing w:w="20" w:type="dxa"/>
      <w:tblInd w:w="0" w:type="nil"/>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Tablaconcuadrcula151">
    <w:name w:val="Tabla con cuadrícula151"/>
    <w:basedOn w:val="Tablanormal"/>
    <w:uiPriority w:val="59"/>
    <w:rsid w:val="003C56B3"/>
    <w:rPr>
      <w:rFonts w:ascii="Cambria" w:eastAsia="MS Mincho" w:hAnsi="Cambria"/>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staclara21">
    <w:name w:val="Lista clara21"/>
    <w:basedOn w:val="Tablanormal"/>
    <w:uiPriority w:val="61"/>
    <w:rsid w:val="003C56B3"/>
    <w:rPr>
      <w:rFonts w:ascii="Calibri" w:eastAsia="Calibri" w:hAnsi="Calibri"/>
      <w:sz w:val="22"/>
      <w:szCs w:val="22"/>
      <w:lang w:eastAsia="en-US"/>
    </w:rPr>
    <w:tblPr>
      <w:tblStyleRowBandSize w:val="1"/>
      <w:tblStyleColBandSize w:val="1"/>
      <w:tblInd w:w="0" w:type="nil"/>
      <w:tblBorders>
        <w:top w:val="single" w:sz="8" w:space="0" w:color="000000"/>
        <w:left w:val="single" w:sz="8" w:space="0" w:color="000000"/>
        <w:bottom w:val="single" w:sz="8" w:space="0" w:color="000000"/>
        <w:right w:val="single" w:sz="8" w:space="0" w:color="000000"/>
      </w:tblBorders>
    </w:tblPr>
    <w:tblStylePr w:type="firstRow">
      <w:pPr>
        <w:spacing w:beforeLines="0" w:before="0" w:beforeAutospacing="0" w:afterLines="0" w:after="0" w:afterAutospacing="0" w:line="240" w:lineRule="auto"/>
      </w:pPr>
      <w:rPr>
        <w:b/>
        <w:bCs/>
        <w:color w:val="FFFFFF"/>
      </w:rPr>
      <w:tblPr/>
      <w:tcPr>
        <w:shd w:val="clear" w:color="auto" w:fill="000000"/>
      </w:tcPr>
    </w:tblStylePr>
    <w:tblStylePr w:type="lastRow">
      <w:pPr>
        <w:spacing w:beforeLines="0" w:before="0" w:beforeAutospacing="0" w:afterLines="0" w:after="0" w:afterAutospacing="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Tablaconcuadrcula161">
    <w:name w:val="Tabla con cuadrícula161"/>
    <w:basedOn w:val="Tablanormal"/>
    <w:uiPriority w:val="59"/>
    <w:rsid w:val="003C56B3"/>
    <w:rPr>
      <w:rFonts w:ascii="Cambria" w:eastAsia="MS Mincho" w:hAnsi="Cambria"/>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staclara31">
    <w:name w:val="Lista clara31"/>
    <w:basedOn w:val="Tablanormal"/>
    <w:uiPriority w:val="61"/>
    <w:rsid w:val="003C56B3"/>
    <w:rPr>
      <w:rFonts w:ascii="Calibri" w:eastAsia="Calibri" w:hAnsi="Calibri"/>
      <w:sz w:val="22"/>
      <w:szCs w:val="22"/>
      <w:lang w:eastAsia="en-US"/>
    </w:rPr>
    <w:tblPr>
      <w:tblStyleRowBandSize w:val="1"/>
      <w:tblStyleColBandSize w:val="1"/>
      <w:tblInd w:w="0" w:type="nil"/>
      <w:tblBorders>
        <w:top w:val="single" w:sz="8" w:space="0" w:color="000000"/>
        <w:left w:val="single" w:sz="8" w:space="0" w:color="000000"/>
        <w:bottom w:val="single" w:sz="8" w:space="0" w:color="000000"/>
        <w:right w:val="single" w:sz="8" w:space="0" w:color="000000"/>
      </w:tblBorders>
    </w:tblPr>
    <w:tblStylePr w:type="firstRow">
      <w:pPr>
        <w:spacing w:beforeLines="0" w:before="0" w:beforeAutospacing="0" w:afterLines="0" w:after="0" w:afterAutospacing="0" w:line="240" w:lineRule="auto"/>
      </w:pPr>
      <w:rPr>
        <w:b/>
        <w:bCs/>
        <w:color w:val="FFFFFF"/>
      </w:rPr>
      <w:tblPr/>
      <w:tcPr>
        <w:shd w:val="clear" w:color="auto" w:fill="000000"/>
      </w:tcPr>
    </w:tblStylePr>
    <w:tblStylePr w:type="lastRow">
      <w:pPr>
        <w:spacing w:beforeLines="0" w:before="0" w:beforeAutospacing="0" w:afterLines="0" w:after="0" w:afterAutospacing="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Tablaconcuadrcula171">
    <w:name w:val="Tabla con cuadrícula171"/>
    <w:basedOn w:val="Tablanormal"/>
    <w:uiPriority w:val="59"/>
    <w:rsid w:val="003C56B3"/>
    <w:rPr>
      <w:rFonts w:ascii="Cambria" w:eastAsia="MS Mincho" w:hAnsi="Cambria"/>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staclara41">
    <w:name w:val="Lista clara41"/>
    <w:basedOn w:val="Tablanormal"/>
    <w:uiPriority w:val="61"/>
    <w:rsid w:val="003C56B3"/>
    <w:rPr>
      <w:rFonts w:ascii="Calibri" w:eastAsia="Calibri" w:hAnsi="Calibri"/>
      <w:sz w:val="22"/>
      <w:szCs w:val="22"/>
      <w:lang w:eastAsia="en-US"/>
    </w:rPr>
    <w:tblPr>
      <w:tblStyleRowBandSize w:val="1"/>
      <w:tblStyleColBandSize w:val="1"/>
      <w:tblInd w:w="0" w:type="nil"/>
      <w:tblBorders>
        <w:top w:val="single" w:sz="8" w:space="0" w:color="000000"/>
        <w:left w:val="single" w:sz="8" w:space="0" w:color="000000"/>
        <w:bottom w:val="single" w:sz="8" w:space="0" w:color="000000"/>
        <w:right w:val="single" w:sz="8" w:space="0" w:color="000000"/>
      </w:tblBorders>
    </w:tblPr>
    <w:tblStylePr w:type="firstRow">
      <w:pPr>
        <w:spacing w:beforeLines="0" w:before="0" w:beforeAutospacing="0" w:afterLines="0" w:after="0" w:afterAutospacing="0" w:line="240" w:lineRule="auto"/>
      </w:pPr>
      <w:rPr>
        <w:b/>
        <w:bCs/>
        <w:color w:val="FFFFFF"/>
      </w:rPr>
      <w:tblPr/>
      <w:tcPr>
        <w:shd w:val="clear" w:color="auto" w:fill="000000"/>
      </w:tcPr>
    </w:tblStylePr>
    <w:tblStylePr w:type="lastRow">
      <w:pPr>
        <w:spacing w:beforeLines="0" w:before="0" w:beforeAutospacing="0" w:afterLines="0" w:after="0" w:afterAutospacing="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Tablaconcuadrcula181">
    <w:name w:val="Tabla con cuadrícula181"/>
    <w:basedOn w:val="Tablanormal"/>
    <w:uiPriority w:val="59"/>
    <w:rsid w:val="003C56B3"/>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91">
    <w:name w:val="Tabla con cuadrícula191"/>
    <w:basedOn w:val="Tablanormal"/>
    <w:uiPriority w:val="59"/>
    <w:rsid w:val="003C56B3"/>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01">
    <w:name w:val="Tabla con cuadrícula201"/>
    <w:basedOn w:val="Tablanormal"/>
    <w:uiPriority w:val="59"/>
    <w:rsid w:val="003C56B3"/>
    <w:rPr>
      <w:rFonts w:ascii="Cambria" w:eastAsia="MS Mincho" w:hAnsi="Cambria"/>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staclara111">
    <w:name w:val="Lista clara111"/>
    <w:basedOn w:val="Tablanormal"/>
    <w:uiPriority w:val="61"/>
    <w:rsid w:val="003C56B3"/>
    <w:rPr>
      <w:rFonts w:ascii="Calibri" w:eastAsia="Calibri" w:hAnsi="Calibri"/>
      <w:sz w:val="22"/>
      <w:szCs w:val="22"/>
      <w:lang w:eastAsia="en-US"/>
    </w:rPr>
    <w:tblPr>
      <w:tblStyleRowBandSize w:val="1"/>
      <w:tblStyleColBandSize w:val="1"/>
      <w:tblInd w:w="0" w:type="nil"/>
      <w:tblBorders>
        <w:top w:val="single" w:sz="8" w:space="0" w:color="000000"/>
        <w:left w:val="single" w:sz="8" w:space="0" w:color="000000"/>
        <w:bottom w:val="single" w:sz="8" w:space="0" w:color="000000"/>
        <w:right w:val="single" w:sz="8" w:space="0" w:color="000000"/>
      </w:tblBorders>
    </w:tblPr>
    <w:tblStylePr w:type="firstRow">
      <w:pPr>
        <w:spacing w:beforeLines="0" w:before="0" w:beforeAutospacing="0" w:afterLines="0" w:after="0" w:afterAutospacing="0" w:line="240" w:lineRule="auto"/>
      </w:pPr>
      <w:rPr>
        <w:b/>
        <w:bCs/>
        <w:color w:val="FFFFFF"/>
      </w:rPr>
      <w:tblPr/>
      <w:tcPr>
        <w:shd w:val="clear" w:color="auto" w:fill="000000"/>
      </w:tcPr>
    </w:tblStylePr>
    <w:tblStylePr w:type="lastRow">
      <w:pPr>
        <w:spacing w:beforeLines="0" w:before="0" w:beforeAutospacing="0" w:afterLines="0" w:after="0" w:afterAutospacing="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Cuadrculaclara-nfasis111">
    <w:name w:val="Cuadrícula clara - Énfasis 111"/>
    <w:basedOn w:val="Tablanormal"/>
    <w:uiPriority w:val="62"/>
    <w:rsid w:val="003C56B3"/>
    <w:rPr>
      <w:rFonts w:ascii="Calibri" w:eastAsia="Calibri" w:hAnsi="Calibri"/>
      <w:sz w:val="22"/>
      <w:szCs w:val="22"/>
      <w:lang w:eastAsia="en-US"/>
    </w:rPr>
    <w:tblPr>
      <w:tblStyleRowBandSize w:val="1"/>
      <w:tblStyleColBandSize w:val="1"/>
      <w:tblInd w:w="0" w:type="nil"/>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Lines="0" w:before="0" w:beforeAutospacing="0" w:afterLines="0" w:after="0" w:afterAutospacing="0" w:line="240" w:lineRule="auto"/>
      </w:pPr>
      <w:rPr>
        <w:rFonts w:ascii="Sylfaen" w:eastAsia="Times New Roman" w:hAnsi="Sylfaen" w:cs="Times New Roman" w:hint="default"/>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Lines="0" w:before="0" w:beforeAutospacing="0" w:afterLines="0" w:after="0" w:afterAutospacing="0" w:line="240" w:lineRule="auto"/>
      </w:pPr>
      <w:rPr>
        <w:rFonts w:ascii="Sylfaen" w:eastAsia="Times New Roman" w:hAnsi="Sylfaen" w:cs="Times New Roman" w:hint="default"/>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Sylfaen" w:eastAsia="Times New Roman" w:hAnsi="Sylfaen" w:cs="Times New Roman" w:hint="default"/>
        <w:b/>
        <w:bCs/>
      </w:rPr>
    </w:tblStylePr>
    <w:tblStylePr w:type="lastCol">
      <w:rPr>
        <w:rFonts w:ascii="Sylfaen" w:eastAsia="Times New Roman" w:hAnsi="Sylfaen" w:cs="Times New Roman" w:hint="default"/>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Cuadrculaclara11">
    <w:name w:val="Cuadrícula clara11"/>
    <w:basedOn w:val="Tablanormal"/>
    <w:uiPriority w:val="62"/>
    <w:rsid w:val="003C56B3"/>
    <w:rPr>
      <w:rFonts w:ascii="Calibri" w:eastAsia="Calibri" w:hAnsi="Calibri"/>
      <w:sz w:val="22"/>
      <w:szCs w:val="22"/>
      <w:lang w:eastAsia="en-US"/>
    </w:rPr>
    <w:tblPr>
      <w:tblStyleRowBandSize w:val="1"/>
      <w:tblStyleColBandSize w:val="1"/>
      <w:tblInd w:w="0" w:type="nil"/>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Lines="0" w:before="0" w:beforeAutospacing="0" w:afterLines="0" w:after="0" w:afterAutospacing="0" w:line="240" w:lineRule="auto"/>
      </w:pPr>
      <w:rPr>
        <w:rFonts w:ascii="Sylfaen" w:eastAsia="Times New Roman" w:hAnsi="Sylfaen" w:cs="Times New Roman" w:hint="default"/>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Lines="0" w:before="0" w:beforeAutospacing="0" w:afterLines="0" w:after="0" w:afterAutospacing="0" w:line="240" w:lineRule="auto"/>
      </w:pPr>
      <w:rPr>
        <w:rFonts w:ascii="Sylfaen" w:eastAsia="Times New Roman" w:hAnsi="Sylfaen" w:cs="Times New Roman" w:hint="default"/>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Sylfaen" w:eastAsia="Times New Roman" w:hAnsi="Sylfaen" w:cs="Times New Roman" w:hint="default"/>
        <w:b/>
        <w:bCs/>
      </w:rPr>
    </w:tblStylePr>
    <w:tblStylePr w:type="lastCol">
      <w:rPr>
        <w:rFonts w:ascii="Sylfaen" w:eastAsia="Times New Roman" w:hAnsi="Sylfaen" w:cs="Times New Roman" w:hint="default"/>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11">
    <w:name w:val="11"/>
    <w:basedOn w:val="Tablanormal"/>
    <w:rsid w:val="003C56B3"/>
    <w:pPr>
      <w:spacing w:after="200" w:line="276" w:lineRule="auto"/>
    </w:pPr>
    <w:rPr>
      <w:rFonts w:ascii="Calibri" w:eastAsia="Calibri" w:hAnsi="Calibri" w:cs="Calibri"/>
      <w:color w:val="000000"/>
      <w:sz w:val="22"/>
      <w:szCs w:val="20"/>
    </w:rPr>
    <w:tblPr>
      <w:tblStyleRowBandSize w:val="1"/>
      <w:tblStyleColBandSize w:val="1"/>
      <w:tblInd w:w="0" w:type="nil"/>
      <w:tblCellMar>
        <w:left w:w="0" w:type="dxa"/>
        <w:right w:w="0" w:type="dxa"/>
      </w:tblCellMar>
    </w:tblPr>
  </w:style>
  <w:style w:type="table" w:customStyle="1" w:styleId="10">
    <w:name w:val="10"/>
    <w:basedOn w:val="Tablanormal"/>
    <w:rsid w:val="003C56B3"/>
    <w:pPr>
      <w:spacing w:after="200" w:line="276" w:lineRule="auto"/>
    </w:pPr>
    <w:rPr>
      <w:rFonts w:ascii="Calibri" w:eastAsia="Calibri" w:hAnsi="Calibri" w:cs="Calibri"/>
      <w:color w:val="000000"/>
      <w:sz w:val="22"/>
      <w:szCs w:val="20"/>
    </w:rPr>
    <w:tblPr>
      <w:tblStyleRowBandSize w:val="1"/>
      <w:tblStyleColBandSize w:val="1"/>
      <w:tblInd w:w="0" w:type="nil"/>
      <w:tblCellMar>
        <w:left w:w="0" w:type="dxa"/>
        <w:right w:w="0" w:type="dxa"/>
      </w:tblCellMar>
    </w:tblPr>
  </w:style>
  <w:style w:type="table" w:customStyle="1" w:styleId="Listaclara-nfasis611">
    <w:name w:val="Lista clara - Énfasis 611"/>
    <w:basedOn w:val="Tablanormal"/>
    <w:uiPriority w:val="61"/>
    <w:rsid w:val="003C56B3"/>
    <w:rPr>
      <w:rFonts w:ascii="Calibri" w:eastAsia="Calibri" w:hAnsi="Calibri"/>
      <w:sz w:val="22"/>
      <w:szCs w:val="22"/>
      <w:lang w:eastAsia="en-US"/>
    </w:rPr>
    <w:tblPr>
      <w:tblStyleRowBandSize w:val="1"/>
      <w:tblStyleColBandSize w:val="1"/>
      <w:tblInd w:w="0" w:type="nil"/>
      <w:tblBorders>
        <w:top w:val="single" w:sz="8" w:space="0" w:color="F79646"/>
        <w:left w:val="single" w:sz="8" w:space="0" w:color="F79646"/>
        <w:bottom w:val="single" w:sz="8" w:space="0" w:color="F79646"/>
        <w:right w:val="single" w:sz="8" w:space="0" w:color="F79646"/>
      </w:tblBorders>
    </w:tblPr>
    <w:tblStylePr w:type="firstRow">
      <w:pPr>
        <w:spacing w:beforeLines="0" w:before="0" w:beforeAutospacing="0" w:afterLines="0" w:after="0" w:afterAutospacing="0" w:line="240" w:lineRule="auto"/>
      </w:pPr>
      <w:rPr>
        <w:b/>
        <w:bCs/>
        <w:color w:val="FFFFFF"/>
      </w:rPr>
      <w:tblPr/>
      <w:tcPr>
        <w:shd w:val="clear" w:color="auto" w:fill="F79646"/>
      </w:tcPr>
    </w:tblStylePr>
    <w:tblStylePr w:type="lastRow">
      <w:pPr>
        <w:spacing w:beforeLines="0" w:before="0" w:beforeAutospacing="0" w:afterLines="0" w:after="0" w:afterAutospacing="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Sombreadomedio2-nfasis511">
    <w:name w:val="Sombreado medio 2 - Énfasis 511"/>
    <w:basedOn w:val="Tablanormal"/>
    <w:uiPriority w:val="64"/>
    <w:rsid w:val="003C56B3"/>
    <w:rPr>
      <w:rFonts w:ascii="Calibri" w:eastAsia="Calibri" w:hAnsi="Calibri"/>
      <w:sz w:val="22"/>
      <w:szCs w:val="22"/>
      <w:lang w:eastAsia="en-US"/>
    </w:rPr>
    <w:tblPr>
      <w:tblStyleRowBandSize w:val="1"/>
      <w:tblStyleColBandSize w:val="1"/>
      <w:tblInd w:w="0" w:type="nil"/>
      <w:tblBorders>
        <w:top w:val="single" w:sz="18" w:space="0" w:color="auto"/>
        <w:bottom w:val="single" w:sz="18" w:space="0" w:color="auto"/>
      </w:tblBorders>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Sombreadomedio2-nfasis611">
    <w:name w:val="Sombreado medio 2 - Énfasis 611"/>
    <w:basedOn w:val="Tablanormal"/>
    <w:uiPriority w:val="64"/>
    <w:rsid w:val="003C56B3"/>
    <w:rPr>
      <w:rFonts w:ascii="Calibri" w:eastAsia="Calibri" w:hAnsi="Calibri"/>
      <w:sz w:val="22"/>
      <w:szCs w:val="22"/>
      <w:lang w:eastAsia="en-US"/>
    </w:rPr>
    <w:tblPr>
      <w:tblStyleRowBandSize w:val="1"/>
      <w:tblStyleColBandSize w:val="1"/>
      <w:tblInd w:w="0" w:type="nil"/>
      <w:tblBorders>
        <w:top w:val="single" w:sz="18" w:space="0" w:color="auto"/>
        <w:bottom w:val="single" w:sz="18" w:space="0" w:color="auto"/>
      </w:tblBorders>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Sombreadoclaro111">
    <w:name w:val="Sombreado claro111"/>
    <w:basedOn w:val="Tablanormal"/>
    <w:uiPriority w:val="60"/>
    <w:rsid w:val="003C56B3"/>
    <w:rPr>
      <w:rFonts w:ascii="Calibri" w:eastAsia="Calibri" w:hAnsi="Calibri"/>
      <w:color w:val="000000"/>
      <w:sz w:val="22"/>
      <w:szCs w:val="22"/>
      <w:lang w:eastAsia="en-US"/>
    </w:rPr>
    <w:tblPr>
      <w:tblStyleRowBandSize w:val="1"/>
      <w:tblStyleColBandSize w:val="1"/>
      <w:tblInd w:w="0" w:type="nil"/>
      <w:tblBorders>
        <w:top w:val="single" w:sz="8" w:space="0" w:color="000000"/>
        <w:bottom w:val="single" w:sz="8" w:space="0" w:color="000000"/>
      </w:tblBorders>
    </w:tblPr>
    <w:tblStylePr w:type="firstRow">
      <w:pPr>
        <w:spacing w:beforeLines="0" w:before="100" w:beforeAutospacing="1" w:afterLines="0" w:after="100" w:afterAutospacing="1"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100" w:beforeAutospacing="1" w:afterLines="0" w:after="100" w:afterAutospacing="1"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Sombreadomedio1111">
    <w:name w:val="Sombreado medio 1111"/>
    <w:basedOn w:val="Tablanormal"/>
    <w:uiPriority w:val="99"/>
    <w:rsid w:val="003C56B3"/>
    <w:rPr>
      <w:rFonts w:ascii="Calibri" w:eastAsia="Calibri" w:hAnsi="Calibri"/>
      <w:sz w:val="22"/>
      <w:szCs w:val="22"/>
      <w:lang w:eastAsia="en-US"/>
    </w:rPr>
    <w:tblPr>
      <w:tblStyleRowBandSize w:val="1"/>
      <w:tblStyleColBandSize w:val="1"/>
      <w:tblInd w:w="0" w:type="nil"/>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Lines="0" w:before="100" w:beforeAutospacing="1" w:afterLines="0" w:after="100" w:afterAutospacing="1"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Lines="0" w:before="100" w:beforeAutospacing="1" w:afterLines="0" w:after="100" w:afterAutospacing="1"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Sombreadoclaro-nfasis1111">
    <w:name w:val="Sombreado claro - Énfasis 1111"/>
    <w:basedOn w:val="Tablanormal"/>
    <w:uiPriority w:val="60"/>
    <w:rsid w:val="003C56B3"/>
    <w:rPr>
      <w:rFonts w:ascii="Calibri" w:eastAsia="Calibri" w:hAnsi="Calibri"/>
      <w:color w:val="365F91"/>
      <w:sz w:val="22"/>
      <w:szCs w:val="22"/>
      <w:lang w:eastAsia="en-US"/>
    </w:rPr>
    <w:tblPr>
      <w:tblStyleRowBandSize w:val="1"/>
      <w:tblStyleColBandSize w:val="1"/>
      <w:tblInd w:w="0" w:type="nil"/>
      <w:tblBorders>
        <w:top w:val="single" w:sz="8" w:space="0" w:color="4F81BD"/>
        <w:bottom w:val="single" w:sz="8" w:space="0" w:color="4F81BD"/>
      </w:tblBorders>
    </w:tblPr>
    <w:tblStylePr w:type="firstRow">
      <w:pPr>
        <w:spacing w:beforeLines="0" w:before="100" w:beforeAutospacing="1" w:afterLines="0" w:after="100" w:afterAutospacing="1"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100" w:beforeAutospacing="1" w:afterLines="0" w:after="100" w:afterAutospacing="1"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Sombreadoclaro-nfasis31">
    <w:name w:val="Sombreado claro - Énfasis 31"/>
    <w:basedOn w:val="Tablanormal"/>
    <w:uiPriority w:val="60"/>
    <w:rsid w:val="003C56B3"/>
    <w:rPr>
      <w:rFonts w:ascii="Calibri" w:eastAsia="Calibri" w:hAnsi="Calibri"/>
      <w:color w:val="76923C"/>
      <w:sz w:val="20"/>
      <w:szCs w:val="20"/>
    </w:rPr>
    <w:tblPr>
      <w:tblStyleRowBandSize w:val="1"/>
      <w:tblStyleColBandSize w:val="1"/>
      <w:tblInd w:w="0" w:type="nil"/>
      <w:tblBorders>
        <w:top w:val="single" w:sz="8" w:space="0" w:color="9BBB59"/>
        <w:bottom w:val="single" w:sz="8" w:space="0" w:color="9BBB59"/>
      </w:tblBorders>
    </w:tblPr>
    <w:tblStylePr w:type="firstRow">
      <w:pPr>
        <w:spacing w:beforeLines="0" w:before="0" w:beforeAutospacing="0" w:afterLines="0" w:after="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paragraph" w:customStyle="1" w:styleId="Listnum1">
    <w:name w:val="List num 1"/>
    <w:basedOn w:val="ListBullet1"/>
    <w:next w:val="ListBullet1"/>
    <w:autoRedefine/>
    <w:rsid w:val="003C56B3"/>
    <w:pPr>
      <w:tabs>
        <w:tab w:val="clear" w:pos="1800"/>
        <w:tab w:val="num" w:pos="720"/>
      </w:tabs>
      <w:ind w:left="360" w:hanging="360"/>
    </w:pPr>
  </w:style>
  <w:style w:type="numbering" w:customStyle="1" w:styleId="Personal12">
    <w:name w:val="Personal 12"/>
    <w:rsid w:val="003C56B3"/>
    <w:pPr>
      <w:numPr>
        <w:numId w:val="53"/>
      </w:numPr>
    </w:pPr>
  </w:style>
  <w:style w:type="numbering" w:customStyle="1" w:styleId="Personal13">
    <w:name w:val="Personal 13"/>
    <w:rsid w:val="003C56B3"/>
    <w:pPr>
      <w:numPr>
        <w:numId w:val="54"/>
      </w:numPr>
    </w:pPr>
  </w:style>
  <w:style w:type="numbering" w:customStyle="1" w:styleId="1111111">
    <w:name w:val="1 / 1.1 / 1.1.11"/>
    <w:rsid w:val="003C56B3"/>
    <w:pPr>
      <w:numPr>
        <w:numId w:val="55"/>
      </w:numPr>
    </w:pPr>
  </w:style>
  <w:style w:type="numbering" w:customStyle="1" w:styleId="Personal111">
    <w:name w:val="Personal 111"/>
    <w:rsid w:val="003C56B3"/>
    <w:pPr>
      <w:numPr>
        <w:numId w:val="56"/>
      </w:numPr>
    </w:pPr>
  </w:style>
  <w:style w:type="numbering" w:customStyle="1" w:styleId="Personal121">
    <w:name w:val="Personal 121"/>
    <w:rsid w:val="003C56B3"/>
    <w:pPr>
      <w:numPr>
        <w:numId w:val="57"/>
      </w:numPr>
    </w:pPr>
  </w:style>
  <w:style w:type="numbering" w:customStyle="1" w:styleId="Personal1">
    <w:name w:val="Personal 1"/>
    <w:rsid w:val="003C56B3"/>
    <w:pPr>
      <w:numPr>
        <w:numId w:val="58"/>
      </w:numPr>
    </w:pPr>
  </w:style>
  <w:style w:type="character" w:customStyle="1" w:styleId="reasIMSS">
    <w:name w:val="Áreas IMSS"/>
    <w:basedOn w:val="Fuentedeprrafopredeter"/>
    <w:uiPriority w:val="1"/>
    <w:rsid w:val="00214DF5"/>
    <w:rPr>
      <w:rFonts w:ascii="Arial Narrow" w:hAnsi="Arial Narrow"/>
      <w:b/>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7589789">
      <w:bodyDiv w:val="1"/>
      <w:marLeft w:val="0"/>
      <w:marRight w:val="0"/>
      <w:marTop w:val="0"/>
      <w:marBottom w:val="0"/>
      <w:divBdr>
        <w:top w:val="none" w:sz="0" w:space="0" w:color="auto"/>
        <w:left w:val="none" w:sz="0" w:space="0" w:color="auto"/>
        <w:bottom w:val="none" w:sz="0" w:space="0" w:color="auto"/>
        <w:right w:val="none" w:sz="0" w:space="0" w:color="auto"/>
      </w:divBdr>
      <w:divsChild>
        <w:div w:id="1873031709">
          <w:marLeft w:val="0"/>
          <w:marRight w:val="0"/>
          <w:marTop w:val="0"/>
          <w:marBottom w:val="0"/>
          <w:divBdr>
            <w:top w:val="none" w:sz="0" w:space="0" w:color="auto"/>
            <w:left w:val="none" w:sz="0" w:space="0" w:color="auto"/>
            <w:bottom w:val="none" w:sz="0" w:space="0" w:color="auto"/>
            <w:right w:val="none" w:sz="0" w:space="0" w:color="auto"/>
          </w:divBdr>
          <w:divsChild>
            <w:div w:id="1952397842">
              <w:marLeft w:val="0"/>
              <w:marRight w:val="0"/>
              <w:marTop w:val="0"/>
              <w:marBottom w:val="0"/>
              <w:divBdr>
                <w:top w:val="none" w:sz="0" w:space="0" w:color="auto"/>
                <w:left w:val="none" w:sz="0" w:space="0" w:color="auto"/>
                <w:bottom w:val="none" w:sz="0" w:space="0" w:color="auto"/>
                <w:right w:val="none" w:sz="0" w:space="0" w:color="auto"/>
              </w:divBdr>
              <w:divsChild>
                <w:div w:id="249387047">
                  <w:marLeft w:val="0"/>
                  <w:marRight w:val="0"/>
                  <w:marTop w:val="0"/>
                  <w:marBottom w:val="0"/>
                  <w:divBdr>
                    <w:top w:val="none" w:sz="0" w:space="0" w:color="auto"/>
                    <w:left w:val="none" w:sz="0" w:space="0" w:color="auto"/>
                    <w:bottom w:val="none" w:sz="0" w:space="0" w:color="auto"/>
                    <w:right w:val="none" w:sz="0" w:space="0" w:color="auto"/>
                  </w:divBdr>
                  <w:divsChild>
                    <w:div w:id="1753160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2219011">
      <w:bodyDiv w:val="1"/>
      <w:marLeft w:val="0"/>
      <w:marRight w:val="0"/>
      <w:marTop w:val="0"/>
      <w:marBottom w:val="0"/>
      <w:divBdr>
        <w:top w:val="none" w:sz="0" w:space="0" w:color="auto"/>
        <w:left w:val="none" w:sz="0" w:space="0" w:color="auto"/>
        <w:bottom w:val="none" w:sz="0" w:space="0" w:color="auto"/>
        <w:right w:val="none" w:sz="0" w:space="0" w:color="auto"/>
      </w:divBdr>
      <w:divsChild>
        <w:div w:id="2139638156">
          <w:marLeft w:val="0"/>
          <w:marRight w:val="0"/>
          <w:marTop w:val="0"/>
          <w:marBottom w:val="0"/>
          <w:divBdr>
            <w:top w:val="none" w:sz="0" w:space="0" w:color="auto"/>
            <w:left w:val="none" w:sz="0" w:space="0" w:color="auto"/>
            <w:bottom w:val="none" w:sz="0" w:space="0" w:color="auto"/>
            <w:right w:val="none" w:sz="0" w:space="0" w:color="auto"/>
          </w:divBdr>
          <w:divsChild>
            <w:div w:id="1804809827">
              <w:marLeft w:val="0"/>
              <w:marRight w:val="0"/>
              <w:marTop w:val="0"/>
              <w:marBottom w:val="0"/>
              <w:divBdr>
                <w:top w:val="none" w:sz="0" w:space="0" w:color="auto"/>
                <w:left w:val="none" w:sz="0" w:space="0" w:color="auto"/>
                <w:bottom w:val="none" w:sz="0" w:space="0" w:color="auto"/>
                <w:right w:val="none" w:sz="0" w:space="0" w:color="auto"/>
              </w:divBdr>
              <w:divsChild>
                <w:div w:id="1299608850">
                  <w:marLeft w:val="0"/>
                  <w:marRight w:val="0"/>
                  <w:marTop w:val="0"/>
                  <w:marBottom w:val="0"/>
                  <w:divBdr>
                    <w:top w:val="none" w:sz="0" w:space="0" w:color="auto"/>
                    <w:left w:val="none" w:sz="0" w:space="0" w:color="auto"/>
                    <w:bottom w:val="none" w:sz="0" w:space="0" w:color="auto"/>
                    <w:right w:val="none" w:sz="0" w:space="0" w:color="auto"/>
                  </w:divBdr>
                  <w:divsChild>
                    <w:div w:id="1674723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3743021">
      <w:bodyDiv w:val="1"/>
      <w:marLeft w:val="0"/>
      <w:marRight w:val="0"/>
      <w:marTop w:val="0"/>
      <w:marBottom w:val="0"/>
      <w:divBdr>
        <w:top w:val="none" w:sz="0" w:space="0" w:color="auto"/>
        <w:left w:val="none" w:sz="0" w:space="0" w:color="auto"/>
        <w:bottom w:val="none" w:sz="0" w:space="0" w:color="auto"/>
        <w:right w:val="none" w:sz="0" w:space="0" w:color="auto"/>
      </w:divBdr>
    </w:div>
    <w:div w:id="441874763">
      <w:bodyDiv w:val="1"/>
      <w:marLeft w:val="0"/>
      <w:marRight w:val="0"/>
      <w:marTop w:val="0"/>
      <w:marBottom w:val="0"/>
      <w:divBdr>
        <w:top w:val="none" w:sz="0" w:space="0" w:color="auto"/>
        <w:left w:val="none" w:sz="0" w:space="0" w:color="auto"/>
        <w:bottom w:val="none" w:sz="0" w:space="0" w:color="auto"/>
        <w:right w:val="none" w:sz="0" w:space="0" w:color="auto"/>
      </w:divBdr>
    </w:div>
    <w:div w:id="483204492">
      <w:bodyDiv w:val="1"/>
      <w:marLeft w:val="0"/>
      <w:marRight w:val="0"/>
      <w:marTop w:val="0"/>
      <w:marBottom w:val="0"/>
      <w:divBdr>
        <w:top w:val="none" w:sz="0" w:space="0" w:color="auto"/>
        <w:left w:val="none" w:sz="0" w:space="0" w:color="auto"/>
        <w:bottom w:val="none" w:sz="0" w:space="0" w:color="auto"/>
        <w:right w:val="none" w:sz="0" w:space="0" w:color="auto"/>
      </w:divBdr>
    </w:div>
    <w:div w:id="717121685">
      <w:bodyDiv w:val="1"/>
      <w:marLeft w:val="0"/>
      <w:marRight w:val="0"/>
      <w:marTop w:val="0"/>
      <w:marBottom w:val="0"/>
      <w:divBdr>
        <w:top w:val="none" w:sz="0" w:space="0" w:color="auto"/>
        <w:left w:val="none" w:sz="0" w:space="0" w:color="auto"/>
        <w:bottom w:val="none" w:sz="0" w:space="0" w:color="auto"/>
        <w:right w:val="none" w:sz="0" w:space="0" w:color="auto"/>
      </w:divBdr>
      <w:divsChild>
        <w:div w:id="206260521">
          <w:marLeft w:val="0"/>
          <w:marRight w:val="0"/>
          <w:marTop w:val="0"/>
          <w:marBottom w:val="0"/>
          <w:divBdr>
            <w:top w:val="none" w:sz="0" w:space="0" w:color="auto"/>
            <w:left w:val="none" w:sz="0" w:space="0" w:color="auto"/>
            <w:bottom w:val="none" w:sz="0" w:space="0" w:color="auto"/>
            <w:right w:val="none" w:sz="0" w:space="0" w:color="auto"/>
          </w:divBdr>
        </w:div>
        <w:div w:id="743525279">
          <w:marLeft w:val="0"/>
          <w:marRight w:val="0"/>
          <w:marTop w:val="0"/>
          <w:marBottom w:val="0"/>
          <w:divBdr>
            <w:top w:val="none" w:sz="0" w:space="0" w:color="auto"/>
            <w:left w:val="none" w:sz="0" w:space="0" w:color="auto"/>
            <w:bottom w:val="none" w:sz="0" w:space="0" w:color="auto"/>
            <w:right w:val="none" w:sz="0" w:space="0" w:color="auto"/>
          </w:divBdr>
        </w:div>
        <w:div w:id="761998613">
          <w:marLeft w:val="0"/>
          <w:marRight w:val="0"/>
          <w:marTop w:val="0"/>
          <w:marBottom w:val="0"/>
          <w:divBdr>
            <w:top w:val="none" w:sz="0" w:space="0" w:color="auto"/>
            <w:left w:val="none" w:sz="0" w:space="0" w:color="auto"/>
            <w:bottom w:val="none" w:sz="0" w:space="0" w:color="auto"/>
            <w:right w:val="none" w:sz="0" w:space="0" w:color="auto"/>
          </w:divBdr>
        </w:div>
        <w:div w:id="986127121">
          <w:marLeft w:val="0"/>
          <w:marRight w:val="0"/>
          <w:marTop w:val="0"/>
          <w:marBottom w:val="0"/>
          <w:divBdr>
            <w:top w:val="none" w:sz="0" w:space="0" w:color="auto"/>
            <w:left w:val="none" w:sz="0" w:space="0" w:color="auto"/>
            <w:bottom w:val="none" w:sz="0" w:space="0" w:color="auto"/>
            <w:right w:val="none" w:sz="0" w:space="0" w:color="auto"/>
          </w:divBdr>
          <w:divsChild>
            <w:div w:id="84494990">
              <w:marLeft w:val="-75"/>
              <w:marRight w:val="0"/>
              <w:marTop w:val="30"/>
              <w:marBottom w:val="30"/>
              <w:divBdr>
                <w:top w:val="none" w:sz="0" w:space="0" w:color="auto"/>
                <w:left w:val="none" w:sz="0" w:space="0" w:color="auto"/>
                <w:bottom w:val="none" w:sz="0" w:space="0" w:color="auto"/>
                <w:right w:val="none" w:sz="0" w:space="0" w:color="auto"/>
              </w:divBdr>
              <w:divsChild>
                <w:div w:id="235171215">
                  <w:marLeft w:val="0"/>
                  <w:marRight w:val="0"/>
                  <w:marTop w:val="0"/>
                  <w:marBottom w:val="0"/>
                  <w:divBdr>
                    <w:top w:val="none" w:sz="0" w:space="0" w:color="auto"/>
                    <w:left w:val="none" w:sz="0" w:space="0" w:color="auto"/>
                    <w:bottom w:val="none" w:sz="0" w:space="0" w:color="auto"/>
                    <w:right w:val="none" w:sz="0" w:space="0" w:color="auto"/>
                  </w:divBdr>
                  <w:divsChild>
                    <w:div w:id="1115708513">
                      <w:marLeft w:val="0"/>
                      <w:marRight w:val="0"/>
                      <w:marTop w:val="0"/>
                      <w:marBottom w:val="0"/>
                      <w:divBdr>
                        <w:top w:val="none" w:sz="0" w:space="0" w:color="auto"/>
                        <w:left w:val="none" w:sz="0" w:space="0" w:color="auto"/>
                        <w:bottom w:val="none" w:sz="0" w:space="0" w:color="auto"/>
                        <w:right w:val="none" w:sz="0" w:space="0" w:color="auto"/>
                      </w:divBdr>
                    </w:div>
                  </w:divsChild>
                </w:div>
                <w:div w:id="281617336">
                  <w:marLeft w:val="0"/>
                  <w:marRight w:val="0"/>
                  <w:marTop w:val="0"/>
                  <w:marBottom w:val="0"/>
                  <w:divBdr>
                    <w:top w:val="none" w:sz="0" w:space="0" w:color="auto"/>
                    <w:left w:val="none" w:sz="0" w:space="0" w:color="auto"/>
                    <w:bottom w:val="none" w:sz="0" w:space="0" w:color="auto"/>
                    <w:right w:val="none" w:sz="0" w:space="0" w:color="auto"/>
                  </w:divBdr>
                  <w:divsChild>
                    <w:div w:id="285016164">
                      <w:marLeft w:val="0"/>
                      <w:marRight w:val="0"/>
                      <w:marTop w:val="0"/>
                      <w:marBottom w:val="0"/>
                      <w:divBdr>
                        <w:top w:val="none" w:sz="0" w:space="0" w:color="auto"/>
                        <w:left w:val="none" w:sz="0" w:space="0" w:color="auto"/>
                        <w:bottom w:val="none" w:sz="0" w:space="0" w:color="auto"/>
                        <w:right w:val="none" w:sz="0" w:space="0" w:color="auto"/>
                      </w:divBdr>
                    </w:div>
                  </w:divsChild>
                </w:div>
                <w:div w:id="459153453">
                  <w:marLeft w:val="0"/>
                  <w:marRight w:val="0"/>
                  <w:marTop w:val="0"/>
                  <w:marBottom w:val="0"/>
                  <w:divBdr>
                    <w:top w:val="none" w:sz="0" w:space="0" w:color="auto"/>
                    <w:left w:val="none" w:sz="0" w:space="0" w:color="auto"/>
                    <w:bottom w:val="none" w:sz="0" w:space="0" w:color="auto"/>
                    <w:right w:val="none" w:sz="0" w:space="0" w:color="auto"/>
                  </w:divBdr>
                  <w:divsChild>
                    <w:div w:id="1808621205">
                      <w:marLeft w:val="0"/>
                      <w:marRight w:val="0"/>
                      <w:marTop w:val="0"/>
                      <w:marBottom w:val="0"/>
                      <w:divBdr>
                        <w:top w:val="none" w:sz="0" w:space="0" w:color="auto"/>
                        <w:left w:val="none" w:sz="0" w:space="0" w:color="auto"/>
                        <w:bottom w:val="none" w:sz="0" w:space="0" w:color="auto"/>
                        <w:right w:val="none" w:sz="0" w:space="0" w:color="auto"/>
                      </w:divBdr>
                    </w:div>
                  </w:divsChild>
                </w:div>
                <w:div w:id="484274280">
                  <w:marLeft w:val="0"/>
                  <w:marRight w:val="0"/>
                  <w:marTop w:val="0"/>
                  <w:marBottom w:val="0"/>
                  <w:divBdr>
                    <w:top w:val="none" w:sz="0" w:space="0" w:color="auto"/>
                    <w:left w:val="none" w:sz="0" w:space="0" w:color="auto"/>
                    <w:bottom w:val="none" w:sz="0" w:space="0" w:color="auto"/>
                    <w:right w:val="none" w:sz="0" w:space="0" w:color="auto"/>
                  </w:divBdr>
                  <w:divsChild>
                    <w:div w:id="349794629">
                      <w:marLeft w:val="0"/>
                      <w:marRight w:val="0"/>
                      <w:marTop w:val="0"/>
                      <w:marBottom w:val="0"/>
                      <w:divBdr>
                        <w:top w:val="none" w:sz="0" w:space="0" w:color="auto"/>
                        <w:left w:val="none" w:sz="0" w:space="0" w:color="auto"/>
                        <w:bottom w:val="none" w:sz="0" w:space="0" w:color="auto"/>
                        <w:right w:val="none" w:sz="0" w:space="0" w:color="auto"/>
                      </w:divBdr>
                    </w:div>
                  </w:divsChild>
                </w:div>
                <w:div w:id="745300988">
                  <w:marLeft w:val="0"/>
                  <w:marRight w:val="0"/>
                  <w:marTop w:val="0"/>
                  <w:marBottom w:val="0"/>
                  <w:divBdr>
                    <w:top w:val="none" w:sz="0" w:space="0" w:color="auto"/>
                    <w:left w:val="none" w:sz="0" w:space="0" w:color="auto"/>
                    <w:bottom w:val="none" w:sz="0" w:space="0" w:color="auto"/>
                    <w:right w:val="none" w:sz="0" w:space="0" w:color="auto"/>
                  </w:divBdr>
                  <w:divsChild>
                    <w:div w:id="2069063245">
                      <w:marLeft w:val="0"/>
                      <w:marRight w:val="0"/>
                      <w:marTop w:val="0"/>
                      <w:marBottom w:val="0"/>
                      <w:divBdr>
                        <w:top w:val="none" w:sz="0" w:space="0" w:color="auto"/>
                        <w:left w:val="none" w:sz="0" w:space="0" w:color="auto"/>
                        <w:bottom w:val="none" w:sz="0" w:space="0" w:color="auto"/>
                        <w:right w:val="none" w:sz="0" w:space="0" w:color="auto"/>
                      </w:divBdr>
                    </w:div>
                  </w:divsChild>
                </w:div>
                <w:div w:id="1010252307">
                  <w:marLeft w:val="0"/>
                  <w:marRight w:val="0"/>
                  <w:marTop w:val="0"/>
                  <w:marBottom w:val="0"/>
                  <w:divBdr>
                    <w:top w:val="none" w:sz="0" w:space="0" w:color="auto"/>
                    <w:left w:val="none" w:sz="0" w:space="0" w:color="auto"/>
                    <w:bottom w:val="none" w:sz="0" w:space="0" w:color="auto"/>
                    <w:right w:val="none" w:sz="0" w:space="0" w:color="auto"/>
                  </w:divBdr>
                  <w:divsChild>
                    <w:div w:id="773129364">
                      <w:marLeft w:val="0"/>
                      <w:marRight w:val="0"/>
                      <w:marTop w:val="0"/>
                      <w:marBottom w:val="0"/>
                      <w:divBdr>
                        <w:top w:val="none" w:sz="0" w:space="0" w:color="auto"/>
                        <w:left w:val="none" w:sz="0" w:space="0" w:color="auto"/>
                        <w:bottom w:val="none" w:sz="0" w:space="0" w:color="auto"/>
                        <w:right w:val="none" w:sz="0" w:space="0" w:color="auto"/>
                      </w:divBdr>
                    </w:div>
                  </w:divsChild>
                </w:div>
                <w:div w:id="1206065751">
                  <w:marLeft w:val="0"/>
                  <w:marRight w:val="0"/>
                  <w:marTop w:val="0"/>
                  <w:marBottom w:val="0"/>
                  <w:divBdr>
                    <w:top w:val="none" w:sz="0" w:space="0" w:color="auto"/>
                    <w:left w:val="none" w:sz="0" w:space="0" w:color="auto"/>
                    <w:bottom w:val="none" w:sz="0" w:space="0" w:color="auto"/>
                    <w:right w:val="none" w:sz="0" w:space="0" w:color="auto"/>
                  </w:divBdr>
                  <w:divsChild>
                    <w:div w:id="1892114774">
                      <w:marLeft w:val="0"/>
                      <w:marRight w:val="0"/>
                      <w:marTop w:val="0"/>
                      <w:marBottom w:val="0"/>
                      <w:divBdr>
                        <w:top w:val="none" w:sz="0" w:space="0" w:color="auto"/>
                        <w:left w:val="none" w:sz="0" w:space="0" w:color="auto"/>
                        <w:bottom w:val="none" w:sz="0" w:space="0" w:color="auto"/>
                        <w:right w:val="none" w:sz="0" w:space="0" w:color="auto"/>
                      </w:divBdr>
                    </w:div>
                  </w:divsChild>
                </w:div>
                <w:div w:id="1246114154">
                  <w:marLeft w:val="0"/>
                  <w:marRight w:val="0"/>
                  <w:marTop w:val="0"/>
                  <w:marBottom w:val="0"/>
                  <w:divBdr>
                    <w:top w:val="none" w:sz="0" w:space="0" w:color="auto"/>
                    <w:left w:val="none" w:sz="0" w:space="0" w:color="auto"/>
                    <w:bottom w:val="none" w:sz="0" w:space="0" w:color="auto"/>
                    <w:right w:val="none" w:sz="0" w:space="0" w:color="auto"/>
                  </w:divBdr>
                  <w:divsChild>
                    <w:div w:id="1331712656">
                      <w:marLeft w:val="0"/>
                      <w:marRight w:val="0"/>
                      <w:marTop w:val="0"/>
                      <w:marBottom w:val="0"/>
                      <w:divBdr>
                        <w:top w:val="none" w:sz="0" w:space="0" w:color="auto"/>
                        <w:left w:val="none" w:sz="0" w:space="0" w:color="auto"/>
                        <w:bottom w:val="none" w:sz="0" w:space="0" w:color="auto"/>
                        <w:right w:val="none" w:sz="0" w:space="0" w:color="auto"/>
                      </w:divBdr>
                    </w:div>
                    <w:div w:id="2125538268">
                      <w:marLeft w:val="0"/>
                      <w:marRight w:val="0"/>
                      <w:marTop w:val="0"/>
                      <w:marBottom w:val="0"/>
                      <w:divBdr>
                        <w:top w:val="none" w:sz="0" w:space="0" w:color="auto"/>
                        <w:left w:val="none" w:sz="0" w:space="0" w:color="auto"/>
                        <w:bottom w:val="none" w:sz="0" w:space="0" w:color="auto"/>
                        <w:right w:val="none" w:sz="0" w:space="0" w:color="auto"/>
                      </w:divBdr>
                    </w:div>
                  </w:divsChild>
                </w:div>
                <w:div w:id="1493371069">
                  <w:marLeft w:val="0"/>
                  <w:marRight w:val="0"/>
                  <w:marTop w:val="0"/>
                  <w:marBottom w:val="0"/>
                  <w:divBdr>
                    <w:top w:val="none" w:sz="0" w:space="0" w:color="auto"/>
                    <w:left w:val="none" w:sz="0" w:space="0" w:color="auto"/>
                    <w:bottom w:val="none" w:sz="0" w:space="0" w:color="auto"/>
                    <w:right w:val="none" w:sz="0" w:space="0" w:color="auto"/>
                  </w:divBdr>
                  <w:divsChild>
                    <w:div w:id="1405105151">
                      <w:marLeft w:val="0"/>
                      <w:marRight w:val="0"/>
                      <w:marTop w:val="0"/>
                      <w:marBottom w:val="0"/>
                      <w:divBdr>
                        <w:top w:val="none" w:sz="0" w:space="0" w:color="auto"/>
                        <w:left w:val="none" w:sz="0" w:space="0" w:color="auto"/>
                        <w:bottom w:val="none" w:sz="0" w:space="0" w:color="auto"/>
                        <w:right w:val="none" w:sz="0" w:space="0" w:color="auto"/>
                      </w:divBdr>
                    </w:div>
                    <w:div w:id="1557081714">
                      <w:marLeft w:val="0"/>
                      <w:marRight w:val="0"/>
                      <w:marTop w:val="0"/>
                      <w:marBottom w:val="0"/>
                      <w:divBdr>
                        <w:top w:val="none" w:sz="0" w:space="0" w:color="auto"/>
                        <w:left w:val="none" w:sz="0" w:space="0" w:color="auto"/>
                        <w:bottom w:val="none" w:sz="0" w:space="0" w:color="auto"/>
                        <w:right w:val="none" w:sz="0" w:space="0" w:color="auto"/>
                      </w:divBdr>
                    </w:div>
                  </w:divsChild>
                </w:div>
                <w:div w:id="1617760708">
                  <w:marLeft w:val="0"/>
                  <w:marRight w:val="0"/>
                  <w:marTop w:val="0"/>
                  <w:marBottom w:val="0"/>
                  <w:divBdr>
                    <w:top w:val="none" w:sz="0" w:space="0" w:color="auto"/>
                    <w:left w:val="none" w:sz="0" w:space="0" w:color="auto"/>
                    <w:bottom w:val="none" w:sz="0" w:space="0" w:color="auto"/>
                    <w:right w:val="none" w:sz="0" w:space="0" w:color="auto"/>
                  </w:divBdr>
                  <w:divsChild>
                    <w:div w:id="301691631">
                      <w:marLeft w:val="0"/>
                      <w:marRight w:val="0"/>
                      <w:marTop w:val="0"/>
                      <w:marBottom w:val="0"/>
                      <w:divBdr>
                        <w:top w:val="none" w:sz="0" w:space="0" w:color="auto"/>
                        <w:left w:val="none" w:sz="0" w:space="0" w:color="auto"/>
                        <w:bottom w:val="none" w:sz="0" w:space="0" w:color="auto"/>
                        <w:right w:val="none" w:sz="0" w:space="0" w:color="auto"/>
                      </w:divBdr>
                    </w:div>
                  </w:divsChild>
                </w:div>
                <w:div w:id="2040621657">
                  <w:marLeft w:val="0"/>
                  <w:marRight w:val="0"/>
                  <w:marTop w:val="0"/>
                  <w:marBottom w:val="0"/>
                  <w:divBdr>
                    <w:top w:val="none" w:sz="0" w:space="0" w:color="auto"/>
                    <w:left w:val="none" w:sz="0" w:space="0" w:color="auto"/>
                    <w:bottom w:val="none" w:sz="0" w:space="0" w:color="auto"/>
                    <w:right w:val="none" w:sz="0" w:space="0" w:color="auto"/>
                  </w:divBdr>
                  <w:divsChild>
                    <w:div w:id="1122306465">
                      <w:marLeft w:val="0"/>
                      <w:marRight w:val="0"/>
                      <w:marTop w:val="0"/>
                      <w:marBottom w:val="0"/>
                      <w:divBdr>
                        <w:top w:val="none" w:sz="0" w:space="0" w:color="auto"/>
                        <w:left w:val="none" w:sz="0" w:space="0" w:color="auto"/>
                        <w:bottom w:val="none" w:sz="0" w:space="0" w:color="auto"/>
                        <w:right w:val="none" w:sz="0" w:space="0" w:color="auto"/>
                      </w:divBdr>
                    </w:div>
                  </w:divsChild>
                </w:div>
                <w:div w:id="2084719584">
                  <w:marLeft w:val="0"/>
                  <w:marRight w:val="0"/>
                  <w:marTop w:val="0"/>
                  <w:marBottom w:val="0"/>
                  <w:divBdr>
                    <w:top w:val="none" w:sz="0" w:space="0" w:color="auto"/>
                    <w:left w:val="none" w:sz="0" w:space="0" w:color="auto"/>
                    <w:bottom w:val="none" w:sz="0" w:space="0" w:color="auto"/>
                    <w:right w:val="none" w:sz="0" w:space="0" w:color="auto"/>
                  </w:divBdr>
                  <w:divsChild>
                    <w:div w:id="1842116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8869365">
          <w:marLeft w:val="0"/>
          <w:marRight w:val="0"/>
          <w:marTop w:val="0"/>
          <w:marBottom w:val="0"/>
          <w:divBdr>
            <w:top w:val="none" w:sz="0" w:space="0" w:color="auto"/>
            <w:left w:val="none" w:sz="0" w:space="0" w:color="auto"/>
            <w:bottom w:val="none" w:sz="0" w:space="0" w:color="auto"/>
            <w:right w:val="none" w:sz="0" w:space="0" w:color="auto"/>
          </w:divBdr>
        </w:div>
        <w:div w:id="1920869840">
          <w:marLeft w:val="0"/>
          <w:marRight w:val="0"/>
          <w:marTop w:val="0"/>
          <w:marBottom w:val="0"/>
          <w:divBdr>
            <w:top w:val="none" w:sz="0" w:space="0" w:color="auto"/>
            <w:left w:val="none" w:sz="0" w:space="0" w:color="auto"/>
            <w:bottom w:val="none" w:sz="0" w:space="0" w:color="auto"/>
            <w:right w:val="none" w:sz="0" w:space="0" w:color="auto"/>
          </w:divBdr>
        </w:div>
      </w:divsChild>
    </w:div>
    <w:div w:id="787047295">
      <w:bodyDiv w:val="1"/>
      <w:marLeft w:val="0"/>
      <w:marRight w:val="0"/>
      <w:marTop w:val="0"/>
      <w:marBottom w:val="0"/>
      <w:divBdr>
        <w:top w:val="none" w:sz="0" w:space="0" w:color="auto"/>
        <w:left w:val="none" w:sz="0" w:space="0" w:color="auto"/>
        <w:bottom w:val="none" w:sz="0" w:space="0" w:color="auto"/>
        <w:right w:val="none" w:sz="0" w:space="0" w:color="auto"/>
      </w:divBdr>
      <w:divsChild>
        <w:div w:id="570038952">
          <w:marLeft w:val="0"/>
          <w:marRight w:val="0"/>
          <w:marTop w:val="0"/>
          <w:marBottom w:val="0"/>
          <w:divBdr>
            <w:top w:val="none" w:sz="0" w:space="0" w:color="auto"/>
            <w:left w:val="none" w:sz="0" w:space="0" w:color="auto"/>
            <w:bottom w:val="none" w:sz="0" w:space="0" w:color="auto"/>
            <w:right w:val="none" w:sz="0" w:space="0" w:color="auto"/>
          </w:divBdr>
          <w:divsChild>
            <w:div w:id="1649552037">
              <w:marLeft w:val="0"/>
              <w:marRight w:val="0"/>
              <w:marTop w:val="0"/>
              <w:marBottom w:val="0"/>
              <w:divBdr>
                <w:top w:val="none" w:sz="0" w:space="0" w:color="auto"/>
                <w:left w:val="none" w:sz="0" w:space="0" w:color="auto"/>
                <w:bottom w:val="none" w:sz="0" w:space="0" w:color="auto"/>
                <w:right w:val="none" w:sz="0" w:space="0" w:color="auto"/>
              </w:divBdr>
              <w:divsChild>
                <w:div w:id="2086370312">
                  <w:marLeft w:val="0"/>
                  <w:marRight w:val="0"/>
                  <w:marTop w:val="0"/>
                  <w:marBottom w:val="0"/>
                  <w:divBdr>
                    <w:top w:val="none" w:sz="0" w:space="0" w:color="auto"/>
                    <w:left w:val="none" w:sz="0" w:space="0" w:color="auto"/>
                    <w:bottom w:val="none" w:sz="0" w:space="0" w:color="auto"/>
                    <w:right w:val="none" w:sz="0" w:space="0" w:color="auto"/>
                  </w:divBdr>
                  <w:divsChild>
                    <w:div w:id="1781684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0593573">
      <w:bodyDiv w:val="1"/>
      <w:marLeft w:val="0"/>
      <w:marRight w:val="0"/>
      <w:marTop w:val="0"/>
      <w:marBottom w:val="0"/>
      <w:divBdr>
        <w:top w:val="none" w:sz="0" w:space="0" w:color="auto"/>
        <w:left w:val="none" w:sz="0" w:space="0" w:color="auto"/>
        <w:bottom w:val="none" w:sz="0" w:space="0" w:color="auto"/>
        <w:right w:val="none" w:sz="0" w:space="0" w:color="auto"/>
      </w:divBdr>
    </w:div>
    <w:div w:id="1091008560">
      <w:bodyDiv w:val="1"/>
      <w:marLeft w:val="0"/>
      <w:marRight w:val="0"/>
      <w:marTop w:val="0"/>
      <w:marBottom w:val="0"/>
      <w:divBdr>
        <w:top w:val="none" w:sz="0" w:space="0" w:color="auto"/>
        <w:left w:val="none" w:sz="0" w:space="0" w:color="auto"/>
        <w:bottom w:val="none" w:sz="0" w:space="0" w:color="auto"/>
        <w:right w:val="none" w:sz="0" w:space="0" w:color="auto"/>
      </w:divBdr>
    </w:div>
    <w:div w:id="1203639213">
      <w:bodyDiv w:val="1"/>
      <w:marLeft w:val="0"/>
      <w:marRight w:val="0"/>
      <w:marTop w:val="0"/>
      <w:marBottom w:val="0"/>
      <w:divBdr>
        <w:top w:val="none" w:sz="0" w:space="0" w:color="auto"/>
        <w:left w:val="none" w:sz="0" w:space="0" w:color="auto"/>
        <w:bottom w:val="none" w:sz="0" w:space="0" w:color="auto"/>
        <w:right w:val="none" w:sz="0" w:space="0" w:color="auto"/>
      </w:divBdr>
    </w:div>
    <w:div w:id="1304971071">
      <w:bodyDiv w:val="1"/>
      <w:marLeft w:val="0"/>
      <w:marRight w:val="0"/>
      <w:marTop w:val="0"/>
      <w:marBottom w:val="0"/>
      <w:divBdr>
        <w:top w:val="none" w:sz="0" w:space="0" w:color="auto"/>
        <w:left w:val="none" w:sz="0" w:space="0" w:color="auto"/>
        <w:bottom w:val="none" w:sz="0" w:space="0" w:color="auto"/>
        <w:right w:val="none" w:sz="0" w:space="0" w:color="auto"/>
      </w:divBdr>
      <w:divsChild>
        <w:div w:id="1036124979">
          <w:marLeft w:val="0"/>
          <w:marRight w:val="0"/>
          <w:marTop w:val="0"/>
          <w:marBottom w:val="0"/>
          <w:divBdr>
            <w:top w:val="none" w:sz="0" w:space="0" w:color="auto"/>
            <w:left w:val="none" w:sz="0" w:space="0" w:color="auto"/>
            <w:bottom w:val="none" w:sz="0" w:space="0" w:color="auto"/>
            <w:right w:val="none" w:sz="0" w:space="0" w:color="auto"/>
          </w:divBdr>
          <w:divsChild>
            <w:div w:id="868840818">
              <w:marLeft w:val="0"/>
              <w:marRight w:val="0"/>
              <w:marTop w:val="0"/>
              <w:marBottom w:val="0"/>
              <w:divBdr>
                <w:top w:val="none" w:sz="0" w:space="0" w:color="auto"/>
                <w:left w:val="none" w:sz="0" w:space="0" w:color="auto"/>
                <w:bottom w:val="none" w:sz="0" w:space="0" w:color="auto"/>
                <w:right w:val="none" w:sz="0" w:space="0" w:color="auto"/>
              </w:divBdr>
              <w:divsChild>
                <w:div w:id="102842083">
                  <w:marLeft w:val="0"/>
                  <w:marRight w:val="0"/>
                  <w:marTop w:val="0"/>
                  <w:marBottom w:val="0"/>
                  <w:divBdr>
                    <w:top w:val="none" w:sz="0" w:space="0" w:color="auto"/>
                    <w:left w:val="none" w:sz="0" w:space="0" w:color="auto"/>
                    <w:bottom w:val="none" w:sz="0" w:space="0" w:color="auto"/>
                    <w:right w:val="none" w:sz="0" w:space="0" w:color="auto"/>
                  </w:divBdr>
                  <w:divsChild>
                    <w:div w:id="485629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0981633">
      <w:bodyDiv w:val="1"/>
      <w:marLeft w:val="0"/>
      <w:marRight w:val="0"/>
      <w:marTop w:val="0"/>
      <w:marBottom w:val="0"/>
      <w:divBdr>
        <w:top w:val="none" w:sz="0" w:space="0" w:color="auto"/>
        <w:left w:val="none" w:sz="0" w:space="0" w:color="auto"/>
        <w:bottom w:val="none" w:sz="0" w:space="0" w:color="auto"/>
        <w:right w:val="none" w:sz="0" w:space="0" w:color="auto"/>
      </w:divBdr>
    </w:div>
    <w:div w:id="1464038532">
      <w:bodyDiv w:val="1"/>
      <w:marLeft w:val="0"/>
      <w:marRight w:val="0"/>
      <w:marTop w:val="0"/>
      <w:marBottom w:val="0"/>
      <w:divBdr>
        <w:top w:val="none" w:sz="0" w:space="0" w:color="auto"/>
        <w:left w:val="none" w:sz="0" w:space="0" w:color="auto"/>
        <w:bottom w:val="none" w:sz="0" w:space="0" w:color="auto"/>
        <w:right w:val="none" w:sz="0" w:space="0" w:color="auto"/>
      </w:divBdr>
    </w:div>
    <w:div w:id="1640068161">
      <w:bodyDiv w:val="1"/>
      <w:marLeft w:val="0"/>
      <w:marRight w:val="0"/>
      <w:marTop w:val="0"/>
      <w:marBottom w:val="0"/>
      <w:divBdr>
        <w:top w:val="none" w:sz="0" w:space="0" w:color="auto"/>
        <w:left w:val="none" w:sz="0" w:space="0" w:color="auto"/>
        <w:bottom w:val="none" w:sz="0" w:space="0" w:color="auto"/>
        <w:right w:val="none" w:sz="0" w:space="0" w:color="auto"/>
      </w:divBdr>
      <w:divsChild>
        <w:div w:id="1364214347">
          <w:marLeft w:val="0"/>
          <w:marRight w:val="0"/>
          <w:marTop w:val="0"/>
          <w:marBottom w:val="0"/>
          <w:divBdr>
            <w:top w:val="none" w:sz="0" w:space="0" w:color="auto"/>
            <w:left w:val="none" w:sz="0" w:space="0" w:color="auto"/>
            <w:bottom w:val="none" w:sz="0" w:space="0" w:color="auto"/>
            <w:right w:val="none" w:sz="0" w:space="0" w:color="auto"/>
          </w:divBdr>
          <w:divsChild>
            <w:div w:id="1664164084">
              <w:marLeft w:val="0"/>
              <w:marRight w:val="0"/>
              <w:marTop w:val="0"/>
              <w:marBottom w:val="0"/>
              <w:divBdr>
                <w:top w:val="none" w:sz="0" w:space="0" w:color="auto"/>
                <w:left w:val="none" w:sz="0" w:space="0" w:color="auto"/>
                <w:bottom w:val="none" w:sz="0" w:space="0" w:color="auto"/>
                <w:right w:val="none" w:sz="0" w:space="0" w:color="auto"/>
              </w:divBdr>
              <w:divsChild>
                <w:div w:id="483006712">
                  <w:marLeft w:val="0"/>
                  <w:marRight w:val="0"/>
                  <w:marTop w:val="0"/>
                  <w:marBottom w:val="0"/>
                  <w:divBdr>
                    <w:top w:val="none" w:sz="0" w:space="0" w:color="auto"/>
                    <w:left w:val="none" w:sz="0" w:space="0" w:color="auto"/>
                    <w:bottom w:val="none" w:sz="0" w:space="0" w:color="auto"/>
                    <w:right w:val="none" w:sz="0" w:space="0" w:color="auto"/>
                  </w:divBdr>
                  <w:divsChild>
                    <w:div w:id="29052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3635632">
      <w:bodyDiv w:val="1"/>
      <w:marLeft w:val="0"/>
      <w:marRight w:val="0"/>
      <w:marTop w:val="0"/>
      <w:marBottom w:val="0"/>
      <w:divBdr>
        <w:top w:val="none" w:sz="0" w:space="0" w:color="auto"/>
        <w:left w:val="none" w:sz="0" w:space="0" w:color="auto"/>
        <w:bottom w:val="none" w:sz="0" w:space="0" w:color="auto"/>
        <w:right w:val="none" w:sz="0" w:space="0" w:color="auto"/>
      </w:divBdr>
    </w:div>
    <w:div w:id="1767188401">
      <w:bodyDiv w:val="1"/>
      <w:marLeft w:val="0"/>
      <w:marRight w:val="0"/>
      <w:marTop w:val="0"/>
      <w:marBottom w:val="0"/>
      <w:divBdr>
        <w:top w:val="none" w:sz="0" w:space="0" w:color="auto"/>
        <w:left w:val="none" w:sz="0" w:space="0" w:color="auto"/>
        <w:bottom w:val="none" w:sz="0" w:space="0" w:color="auto"/>
        <w:right w:val="none" w:sz="0" w:space="0" w:color="auto"/>
      </w:divBdr>
    </w:div>
    <w:div w:id="1994672574">
      <w:bodyDiv w:val="1"/>
      <w:marLeft w:val="0"/>
      <w:marRight w:val="0"/>
      <w:marTop w:val="0"/>
      <w:marBottom w:val="0"/>
      <w:divBdr>
        <w:top w:val="none" w:sz="0" w:space="0" w:color="auto"/>
        <w:left w:val="none" w:sz="0" w:space="0" w:color="auto"/>
        <w:bottom w:val="none" w:sz="0" w:space="0" w:color="auto"/>
        <w:right w:val="none" w:sz="0" w:space="0" w:color="auto"/>
      </w:divBdr>
      <w:divsChild>
        <w:div w:id="208499169">
          <w:marLeft w:val="0"/>
          <w:marRight w:val="0"/>
          <w:marTop w:val="0"/>
          <w:marBottom w:val="0"/>
          <w:divBdr>
            <w:top w:val="none" w:sz="0" w:space="0" w:color="auto"/>
            <w:left w:val="none" w:sz="0" w:space="0" w:color="auto"/>
            <w:bottom w:val="none" w:sz="0" w:space="0" w:color="auto"/>
            <w:right w:val="none" w:sz="0" w:space="0" w:color="auto"/>
          </w:divBdr>
          <w:divsChild>
            <w:div w:id="1063212475">
              <w:marLeft w:val="0"/>
              <w:marRight w:val="0"/>
              <w:marTop w:val="0"/>
              <w:marBottom w:val="0"/>
              <w:divBdr>
                <w:top w:val="none" w:sz="0" w:space="0" w:color="auto"/>
                <w:left w:val="none" w:sz="0" w:space="0" w:color="auto"/>
                <w:bottom w:val="none" w:sz="0" w:space="0" w:color="auto"/>
                <w:right w:val="none" w:sz="0" w:space="0" w:color="auto"/>
              </w:divBdr>
              <w:divsChild>
                <w:div w:id="421147967">
                  <w:marLeft w:val="0"/>
                  <w:marRight w:val="0"/>
                  <w:marTop w:val="0"/>
                  <w:marBottom w:val="0"/>
                  <w:divBdr>
                    <w:top w:val="none" w:sz="0" w:space="0" w:color="auto"/>
                    <w:left w:val="none" w:sz="0" w:space="0" w:color="auto"/>
                    <w:bottom w:val="none" w:sz="0" w:space="0" w:color="auto"/>
                    <w:right w:val="none" w:sz="0" w:space="0" w:color="auto"/>
                  </w:divBdr>
                  <w:divsChild>
                    <w:div w:id="1403915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806DEDC6C81C451DB40CF610BEEBED7C"/>
        <w:category>
          <w:name w:val="General"/>
          <w:gallery w:val="placeholder"/>
        </w:category>
        <w:types>
          <w:type w:val="bbPlcHdr"/>
        </w:types>
        <w:behaviors>
          <w:behavior w:val="content"/>
        </w:behaviors>
        <w:guid w:val="{AA18F9A6-94D9-46DF-BECF-C70B645C1227}"/>
      </w:docPartPr>
      <w:docPartBody>
        <w:p w:rsidR="008F0CCA" w:rsidRDefault="008F0CCA" w:rsidP="008F0CCA">
          <w:pPr>
            <w:pStyle w:val="806DEDC6C81C451DB40CF610BEEBED7C"/>
          </w:pPr>
          <w:r w:rsidRPr="00115672">
            <w:rPr>
              <w:rStyle w:val="Textodelmarcadordeposicin"/>
              <w:rFonts w:ascii="Arial Narrow" w:hAnsi="Arial Narrow"/>
              <w:b/>
              <w:bCs/>
              <w:color w:val="0000FF"/>
            </w:rPr>
            <w:t>Coordinación</w:t>
          </w:r>
          <w:r w:rsidRPr="00115672">
            <w:rPr>
              <w:rStyle w:val="Textodelmarcadordeposicin"/>
              <w:color w:val="0000FF"/>
            </w:rPr>
            <w:t>.</w:t>
          </w:r>
        </w:p>
      </w:docPartBody>
    </w:docPart>
    <w:docPart>
      <w:docPartPr>
        <w:name w:val="262886C31F1448C3846EF958BCDD137F"/>
        <w:category>
          <w:name w:val="General"/>
          <w:gallery w:val="placeholder"/>
        </w:category>
        <w:types>
          <w:type w:val="bbPlcHdr"/>
        </w:types>
        <w:behaviors>
          <w:behavior w:val="content"/>
        </w:behaviors>
        <w:guid w:val="{46EE7DC4-91D6-40EC-A015-9F1B5C57DF5B}"/>
      </w:docPartPr>
      <w:docPartBody>
        <w:p w:rsidR="008F0CCA" w:rsidRDefault="008F0CCA" w:rsidP="008F0CCA">
          <w:pPr>
            <w:pStyle w:val="262886C31F1448C3846EF958BCDD137F"/>
          </w:pPr>
          <w:r w:rsidRPr="00F37DED">
            <w:rPr>
              <w:rStyle w:val="Textodelmarcadordeposicin"/>
            </w:rPr>
            <w:t>Elige un elemento.</w:t>
          </w:r>
        </w:p>
      </w:docPartBody>
    </w:docPart>
    <w:docPart>
      <w:docPartPr>
        <w:name w:val="4669AF3B3370496D9D8571B7FA59BDF7"/>
        <w:category>
          <w:name w:val="General"/>
          <w:gallery w:val="placeholder"/>
        </w:category>
        <w:types>
          <w:type w:val="bbPlcHdr"/>
        </w:types>
        <w:behaviors>
          <w:behavior w:val="content"/>
        </w:behaviors>
        <w:guid w:val="{1D352C95-F203-4AC2-9B72-CA36A53D6CF3}"/>
      </w:docPartPr>
      <w:docPartBody>
        <w:p w:rsidR="008F0CCA" w:rsidRDefault="008F0CCA" w:rsidP="008F0CCA">
          <w:pPr>
            <w:pStyle w:val="4669AF3B3370496D9D8571B7FA59BDF7"/>
          </w:pPr>
          <w:r w:rsidRPr="00F37DED">
            <w:rPr>
              <w:rStyle w:val="Textodelmarcadordeposicin"/>
            </w:rPr>
            <w:t>Elige un elemento.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ontserrat">
    <w:panose1 w:val="00000500000000000000"/>
    <w:charset w:val="00"/>
    <w:family w:val="auto"/>
    <w:pitch w:val="variable"/>
    <w:sig w:usb0="2000020F" w:usb1="00000003"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onstantia">
    <w:panose1 w:val="02030602050306030303"/>
    <w:charset w:val="00"/>
    <w:family w:val="roman"/>
    <w:pitch w:val="variable"/>
    <w:sig w:usb0="A00002EF" w:usb1="4000204B" w:usb2="00000000" w:usb3="00000000" w:csb0="0000019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Franklin Gothic Book">
    <w:panose1 w:val="020B05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ucida Grande">
    <w:charset w:val="00"/>
    <w:family w:val="swiss"/>
    <w:pitch w:val="variable"/>
    <w:sig w:usb0="E1000AEF" w:usb1="5000A1FF" w:usb2="00000000" w:usb3="00000000" w:csb0="000001BF" w:csb1="00000000"/>
  </w:font>
  <w:font w:name="Verdana">
    <w:panose1 w:val="020B0604030504040204"/>
    <w:charset w:val="00"/>
    <w:family w:val="swiss"/>
    <w:pitch w:val="variable"/>
    <w:sig w:usb0="A00006FF" w:usb1="4000205B" w:usb2="00000010" w:usb3="00000000" w:csb0="0000019F" w:csb1="00000000"/>
  </w:font>
  <w:font w:name="Mangal">
    <w:panose1 w:val="00000400000000000000"/>
    <w:charset w:val="00"/>
    <w:family w:val="roman"/>
    <w:pitch w:val="variable"/>
    <w:sig w:usb0="00008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Century Gothic">
    <w:panose1 w:val="020B0502020202020204"/>
    <w:charset w:val="00"/>
    <w:family w:val="swiss"/>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ヒラギノ角ゴ Pro W3">
    <w:charset w:val="80"/>
    <w:family w:val="auto"/>
    <w:pitch w:val="variable"/>
    <w:sig w:usb0="E00002FF" w:usb1="7AC7FFFF" w:usb2="00000012" w:usb3="00000000" w:csb0="0002000D" w:csb1="00000000"/>
  </w:font>
  <w:font w:name="Arial Unicode MS">
    <w:panose1 w:val="020B0604020202020204"/>
    <w:charset w:val="80"/>
    <w:family w:val="swiss"/>
    <w:pitch w:val="variable"/>
    <w:sig w:usb0="F7FFAFFF" w:usb1="E9DFFFFF" w:usb2="0000003F" w:usb3="00000000" w:csb0="003F01FF" w:csb1="00000000"/>
  </w:font>
  <w:font w:name="Adobe Caslon Pro">
    <w:altName w:val="Palatino Linotype"/>
    <w:panose1 w:val="00000000000000000000"/>
    <w:charset w:val="00"/>
    <w:family w:val="roman"/>
    <w:notTrueType/>
    <w:pitch w:val="variable"/>
    <w:sig w:usb0="800000AF" w:usb1="5000205B" w:usb2="00000000" w:usb3="00000000" w:csb0="0000009B" w:csb1="00000000"/>
  </w:font>
  <w:font w:name="Palatino">
    <w:charset w:val="4D"/>
    <w:family w:val="auto"/>
    <w:pitch w:val="variable"/>
    <w:sig w:usb0="A00002FF" w:usb1="7800205A" w:usb2="14600000" w:usb3="00000000" w:csb0="00000193" w:csb1="00000000"/>
  </w:font>
  <w:font w:name="Helvetica">
    <w:panose1 w:val="020B0604020202020204"/>
    <w:charset w:val="00"/>
    <w:family w:val="auto"/>
    <w:pitch w:val="variable"/>
    <w:sig w:usb0="E00002FF" w:usb1="5000785B" w:usb2="00000000" w:usb3="00000000" w:csb0="0000019F" w:csb1="00000000"/>
  </w:font>
  <w:font w:name="Courier">
    <w:panose1 w:val="02070409020205020404"/>
    <w:charset w:val="00"/>
    <w:family w:val="auto"/>
    <w:notTrueType/>
    <w:pitch w:val="variable"/>
    <w:sig w:usb0="00000003" w:usb1="00000000" w:usb2="00000000" w:usb3="00000000" w:csb0="00000003" w:csb1="00000000"/>
  </w:font>
  <w:font w:name="Antenna Light">
    <w:altName w:val="Arial Narrow"/>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Wingdings 3">
    <w:panose1 w:val="05040102010807070707"/>
    <w:charset w:val="02"/>
    <w:family w:val="roman"/>
    <w:pitch w:val="variable"/>
    <w:sig w:usb0="00000000" w:usb1="10000000" w:usb2="00000000" w:usb3="00000000" w:csb0="80000000" w:csb1="00000000"/>
  </w:font>
  <w:font w:name="Planet Benson 2">
    <w:charset w:val="00"/>
    <w:family w:val="auto"/>
    <w:pitch w:val="variable"/>
    <w:sig w:usb0="80000027" w:usb1="0000000A" w:usb2="00000000" w:usb3="00000000" w:csb0="00000001" w:csb1="00000000"/>
  </w:font>
  <w:font w:name="OpenSymbol">
    <w:charset w:val="00"/>
    <w:family w:val="auto"/>
    <w:pitch w:val="variable"/>
    <w:sig w:usb0="800000AF" w:usb1="1001ECEA" w:usb2="00000000" w:usb3="00000000" w:csb0="00000001" w:csb1="00000000"/>
  </w:font>
  <w:font w:name="Univers">
    <w:charset w:val="00"/>
    <w:family w:val="swiss"/>
    <w:pitch w:val="variable"/>
    <w:sig w:usb0="80000287" w:usb1="00000000" w:usb2="00000000" w:usb3="00000000" w:csb0="0000000F" w:csb1="00000000"/>
  </w:font>
  <w:font w:name="Cisco-Regular">
    <w:altName w:val="Arial"/>
    <w:panose1 w:val="00000000000000000000"/>
    <w:charset w:val="00"/>
    <w:family w:val="swiss"/>
    <w:notTrueType/>
    <w:pitch w:val="default"/>
    <w:sig w:usb0="00000003" w:usb1="00000000" w:usb2="00000000" w:usb3="00000000" w:csb0="00000001" w:csb1="00000000"/>
  </w:font>
  <w:font w:name="Sylfaen">
    <w:panose1 w:val="010A0502050306030303"/>
    <w:charset w:val="00"/>
    <w:family w:val="roman"/>
    <w:pitch w:val="variable"/>
    <w:sig w:usb0="04000687" w:usb1="00000000" w:usb2="00000000" w:usb3="00000000" w:csb0="0000009F" w:csb1="00000000"/>
  </w:font>
  <w:font w:name="Noto Sans">
    <w:panose1 w:val="020B0502040504020204"/>
    <w:charset w:val="00"/>
    <w:family w:val="swiss"/>
    <w:pitch w:val="variable"/>
    <w:sig w:usb0="E00082FF" w:usb1="400078FF" w:usb2="08000029"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sDel="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0CCA"/>
    <w:rsid w:val="00025766"/>
    <w:rsid w:val="00026B94"/>
    <w:rsid w:val="0003749C"/>
    <w:rsid w:val="00037E4A"/>
    <w:rsid w:val="000754FC"/>
    <w:rsid w:val="000977F4"/>
    <w:rsid w:val="000E1F5A"/>
    <w:rsid w:val="0011623F"/>
    <w:rsid w:val="00132E09"/>
    <w:rsid w:val="00160458"/>
    <w:rsid w:val="00170E58"/>
    <w:rsid w:val="001E3070"/>
    <w:rsid w:val="001F3B36"/>
    <w:rsid w:val="002B081D"/>
    <w:rsid w:val="00335E5A"/>
    <w:rsid w:val="00567515"/>
    <w:rsid w:val="005D02FA"/>
    <w:rsid w:val="006567A1"/>
    <w:rsid w:val="006637E2"/>
    <w:rsid w:val="006909D2"/>
    <w:rsid w:val="00763FD4"/>
    <w:rsid w:val="007E33D9"/>
    <w:rsid w:val="008164BF"/>
    <w:rsid w:val="008714E6"/>
    <w:rsid w:val="008944FE"/>
    <w:rsid w:val="008A2A67"/>
    <w:rsid w:val="008F0CCA"/>
    <w:rsid w:val="009443BD"/>
    <w:rsid w:val="00951456"/>
    <w:rsid w:val="00971BD5"/>
    <w:rsid w:val="009D7AD3"/>
    <w:rsid w:val="00A57A89"/>
    <w:rsid w:val="00A618C8"/>
    <w:rsid w:val="00A621DD"/>
    <w:rsid w:val="00A85A2F"/>
    <w:rsid w:val="00AB43AB"/>
    <w:rsid w:val="00AC5798"/>
    <w:rsid w:val="00AD4224"/>
    <w:rsid w:val="00B27FF3"/>
    <w:rsid w:val="00C25421"/>
    <w:rsid w:val="00C51BB4"/>
    <w:rsid w:val="00CA7DBA"/>
    <w:rsid w:val="00CD3102"/>
    <w:rsid w:val="00D106C8"/>
    <w:rsid w:val="00D24E54"/>
    <w:rsid w:val="00D505D5"/>
    <w:rsid w:val="00E01839"/>
    <w:rsid w:val="00E751BA"/>
    <w:rsid w:val="00EE760C"/>
    <w:rsid w:val="00F03A54"/>
    <w:rsid w:val="00F3536D"/>
    <w:rsid w:val="00FC2E2C"/>
    <w:rsid w:val="00FE39C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es-MX" w:eastAsia="es-MX"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8F0CCA"/>
    <w:rPr>
      <w:color w:val="808080"/>
    </w:rPr>
  </w:style>
  <w:style w:type="paragraph" w:customStyle="1" w:styleId="806DEDC6C81C451DB40CF610BEEBED7C">
    <w:name w:val="806DEDC6C81C451DB40CF610BEEBED7C"/>
    <w:rsid w:val="008F0CCA"/>
  </w:style>
  <w:style w:type="paragraph" w:customStyle="1" w:styleId="262886C31F1448C3846EF958BCDD137F">
    <w:name w:val="262886C31F1448C3846EF958BCDD137F"/>
    <w:rsid w:val="008F0CCA"/>
  </w:style>
  <w:style w:type="paragraph" w:customStyle="1" w:styleId="4669AF3B3370496D9D8571B7FA59BDF7">
    <w:name w:val="4669AF3B3370496D9D8571B7FA59BDF7"/>
    <w:rsid w:val="008F0CC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go:docsCustomData xmlns:go="http://customooxmlschemas.google.com/" roundtripDataSignature="AMtx7mgg3mIeyxWzJ3rLYfbMCcqsrnbr0A==">AMUW2mUZvi4Riv0PyZx22zj+lHLjBN1MqEKyf2vtduhAGCgllcWRr6+n7ahRRw1/a4AGIsKhsGSf9wUXgWNEQSYHUn1ds/RHD1TLcQzFaN9V8JF6iSPSLvU=</go:docsCustomData>
</go:gDocsCustomXmlDataStorage>
</file>

<file path=customXml/itemProps1.xml><?xml version="1.0" encoding="utf-8"?>
<ds:datastoreItem xmlns:ds="http://schemas.openxmlformats.org/officeDocument/2006/customXml" ds:itemID="{653A8D2E-2E8B-8F48-839F-E4F715689047}">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77</TotalTime>
  <Pages>1</Pages>
  <Words>26544</Words>
  <Characters>145992</Characters>
  <Application>Microsoft Office Word</Application>
  <DocSecurity>0</DocSecurity>
  <Lines>1216</Lines>
  <Paragraphs>344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172192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Hector Javier Reyes Oropeza</dc:creator>
  <cp:keywords/>
  <dc:description/>
  <cp:lastModifiedBy>Eduardo Alejandro Arroyo Ledesma</cp:lastModifiedBy>
  <cp:revision>11</cp:revision>
  <cp:lastPrinted>2026-01-20T23:49:00Z</cp:lastPrinted>
  <dcterms:created xsi:type="dcterms:W3CDTF">2026-01-20T02:38:00Z</dcterms:created>
  <dcterms:modified xsi:type="dcterms:W3CDTF">2026-01-28T16:23:00Z</dcterms:modified>
</cp:coreProperties>
</file>